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B0003" w14:textId="42FA4F6C" w:rsidR="00E02360" w:rsidRPr="00B92A8A" w:rsidRDefault="00272207" w:rsidP="00B92A8A">
      <w:pPr>
        <w:pStyle w:val="tytuczci"/>
        <w:widowControl w:val="0"/>
        <w:spacing w:line="276" w:lineRule="auto"/>
        <w:rPr>
          <w:rFonts w:cs="Calibri"/>
          <w:sz w:val="22"/>
          <w:szCs w:val="22"/>
          <w:lang w:val="pl-PL"/>
        </w:rPr>
      </w:pPr>
      <w:r w:rsidRPr="00B92A8A">
        <w:rPr>
          <w:rFonts w:cs="Calibri"/>
          <w:sz w:val="22"/>
          <w:szCs w:val="22"/>
          <w:lang w:val="pl-PL"/>
        </w:rPr>
        <w:t xml:space="preserve">ROZDZIAŁ </w:t>
      </w:r>
      <w:r w:rsidR="00E02360" w:rsidRPr="00B92A8A">
        <w:rPr>
          <w:rFonts w:cs="Calibri"/>
          <w:sz w:val="22"/>
          <w:szCs w:val="22"/>
          <w:lang w:val="pl-PL"/>
        </w:rPr>
        <w:t>IV – FORMULARZ OFERTY WRAZ Z ZAŁĄCZNIKAMI</w:t>
      </w:r>
    </w:p>
    <w:p w14:paraId="224DE3C8" w14:textId="77777777" w:rsidR="00AE77B2" w:rsidRPr="00B92A8A" w:rsidRDefault="00AE77B2" w:rsidP="00B92A8A">
      <w:pPr>
        <w:widowControl w:val="0"/>
        <w:spacing w:line="276" w:lineRule="auto"/>
        <w:jc w:val="center"/>
        <w:rPr>
          <w:rFonts w:cs="Calibri"/>
          <w:b/>
          <w:sz w:val="28"/>
          <w:szCs w:val="28"/>
          <w:u w:val="single"/>
        </w:rPr>
      </w:pPr>
    </w:p>
    <w:p w14:paraId="5FD64F2A" w14:textId="60C9ECC1" w:rsidR="00F34809" w:rsidRDefault="00F34809" w:rsidP="000511E3">
      <w:pPr>
        <w:widowControl w:val="0"/>
        <w:spacing w:line="276" w:lineRule="auto"/>
        <w:ind w:left="720"/>
        <w:jc w:val="center"/>
        <w:rPr>
          <w:rFonts w:asciiTheme="minorHAnsi" w:hAnsiTheme="minorHAnsi" w:cstheme="minorHAnsi"/>
          <w:b/>
          <w:sz w:val="28"/>
          <w:szCs w:val="28"/>
          <w:u w:val="single"/>
        </w:rPr>
      </w:pPr>
      <w:bookmarkStart w:id="0" w:name="_Hlk137214137"/>
      <w:bookmarkStart w:id="1" w:name="_Hlk137203810"/>
      <w:r w:rsidRPr="00F34809">
        <w:rPr>
          <w:rFonts w:asciiTheme="minorHAnsi" w:hAnsiTheme="minorHAnsi" w:cstheme="minorHAnsi"/>
          <w:b/>
          <w:sz w:val="28"/>
          <w:szCs w:val="28"/>
          <w:u w:val="single"/>
        </w:rPr>
        <w:t>OFERTA</w:t>
      </w:r>
    </w:p>
    <w:p w14:paraId="3D8C9B6E" w14:textId="77777777" w:rsidR="00E76EFE" w:rsidRPr="00F34809" w:rsidRDefault="00E76EFE" w:rsidP="00906C4B">
      <w:pPr>
        <w:widowControl w:val="0"/>
        <w:spacing w:line="276" w:lineRule="auto"/>
        <w:ind w:left="720"/>
        <w:jc w:val="center"/>
        <w:rPr>
          <w:rFonts w:asciiTheme="minorHAnsi" w:hAnsiTheme="minorHAnsi" w:cstheme="minorHAnsi"/>
          <w:b/>
          <w:sz w:val="28"/>
          <w:szCs w:val="28"/>
          <w:u w:val="single"/>
        </w:rPr>
      </w:pPr>
    </w:p>
    <w:p w14:paraId="5F898110" w14:textId="5FC4EF93" w:rsidR="00B41AB8" w:rsidRPr="00B769DD" w:rsidRDefault="00F34809" w:rsidP="00B03775">
      <w:pPr>
        <w:pStyle w:val="Akapitzlist"/>
        <w:widowControl w:val="0"/>
        <w:spacing w:line="276" w:lineRule="auto"/>
        <w:ind w:left="0"/>
        <w:contextualSpacing w:val="0"/>
        <w:jc w:val="center"/>
        <w:rPr>
          <w:rFonts w:asciiTheme="minorHAnsi" w:hAnsiTheme="minorHAnsi" w:cstheme="minorHAnsi"/>
          <w:szCs w:val="22"/>
          <w:lang w:val="pl-PL"/>
        </w:rPr>
      </w:pPr>
      <w:r w:rsidRPr="00F34809">
        <w:rPr>
          <w:rFonts w:eastAsia="Arial Unicode MS" w:cs="Calibri"/>
          <w:b/>
          <w:bCs/>
          <w:szCs w:val="22"/>
          <w:lang w:val="pl-PL"/>
        </w:rPr>
        <w:t xml:space="preserve">na </w:t>
      </w:r>
      <w:r w:rsidR="003E700D">
        <w:rPr>
          <w:rFonts w:eastAsia="Arial Unicode MS" w:cs="Calibri"/>
          <w:b/>
          <w:bCs/>
          <w:szCs w:val="22"/>
          <w:lang w:val="pl-PL"/>
        </w:rPr>
        <w:t>„</w:t>
      </w:r>
      <w:r w:rsidR="003248DB" w:rsidRPr="003248DB">
        <w:rPr>
          <w:rFonts w:eastAsia="Arial Unicode MS" w:cs="Calibri"/>
          <w:b/>
          <w:bCs/>
          <w:szCs w:val="22"/>
          <w:lang w:val="pl-PL"/>
        </w:rPr>
        <w:t>Dzierżawa włókien światłowodowych na okres 36 miesięcy</w:t>
      </w:r>
      <w:r w:rsidR="00AA523C" w:rsidRPr="00AA523C">
        <w:rPr>
          <w:rFonts w:eastAsia="Arial Unicode MS" w:cs="Calibri"/>
          <w:b/>
          <w:bCs/>
          <w:szCs w:val="22"/>
          <w:lang w:val="pl-PL"/>
        </w:rPr>
        <w:t xml:space="preserve"> </w:t>
      </w:r>
      <w:r w:rsidR="00E76EFE" w:rsidRPr="0025581F">
        <w:rPr>
          <w:rFonts w:eastAsia="Arial Unicode MS" w:cs="Calibri"/>
          <w:b/>
          <w:bCs/>
          <w:szCs w:val="22"/>
          <w:lang w:val="pl-PL"/>
        </w:rPr>
        <w:t>- COI-ZAK.262.</w:t>
      </w:r>
      <w:r w:rsidR="003248DB">
        <w:rPr>
          <w:rFonts w:eastAsia="Arial Unicode MS" w:cs="Calibri"/>
          <w:b/>
          <w:bCs/>
          <w:szCs w:val="22"/>
          <w:lang w:val="pl-PL"/>
        </w:rPr>
        <w:t>23</w:t>
      </w:r>
      <w:r w:rsidR="00E76EFE" w:rsidRPr="0025581F">
        <w:rPr>
          <w:rFonts w:eastAsia="Arial Unicode MS" w:cs="Calibri"/>
          <w:b/>
          <w:bCs/>
          <w:szCs w:val="22"/>
          <w:lang w:val="pl-PL"/>
        </w:rPr>
        <w:t>.202</w:t>
      </w:r>
      <w:r w:rsidR="00F002AC">
        <w:rPr>
          <w:rFonts w:eastAsia="Arial Unicode MS" w:cs="Calibri"/>
          <w:b/>
          <w:bCs/>
          <w:szCs w:val="22"/>
          <w:lang w:val="pl-PL"/>
        </w:rPr>
        <w:t>4</w:t>
      </w:r>
    </w:p>
    <w:bookmarkEnd w:id="0"/>
    <w:p w14:paraId="43253BC3" w14:textId="77777777" w:rsidR="006A308F" w:rsidRDefault="006A308F" w:rsidP="00D04A5E">
      <w:pPr>
        <w:widowControl w:val="0"/>
        <w:suppressAutoHyphens/>
        <w:spacing w:line="276" w:lineRule="auto"/>
        <w:jc w:val="center"/>
        <w:rPr>
          <w:rFonts w:cs="Calibri"/>
          <w:b/>
          <w:bCs/>
          <w:szCs w:val="22"/>
        </w:rPr>
      </w:pPr>
    </w:p>
    <w:p w14:paraId="656A0647" w14:textId="77777777" w:rsidR="00E02360" w:rsidRPr="00B92A8A" w:rsidRDefault="00E02360" w:rsidP="000F2A9A">
      <w:pPr>
        <w:widowControl w:val="0"/>
        <w:numPr>
          <w:ilvl w:val="0"/>
          <w:numId w:val="17"/>
        </w:numPr>
        <w:suppressAutoHyphens/>
        <w:autoSpaceDE w:val="0"/>
        <w:autoSpaceDN w:val="0"/>
        <w:adjustRightInd w:val="0"/>
        <w:spacing w:line="276" w:lineRule="auto"/>
        <w:ind w:left="567" w:right="45" w:hanging="567"/>
        <w:jc w:val="left"/>
        <w:rPr>
          <w:rFonts w:eastAsia="Arial Unicode MS" w:cs="Calibri"/>
          <w:b/>
          <w:sz w:val="20"/>
          <w:szCs w:val="20"/>
          <w:u w:val="single"/>
        </w:rPr>
      </w:pPr>
      <w:r w:rsidRPr="00B92A8A">
        <w:rPr>
          <w:rFonts w:eastAsia="Arial Unicode MS" w:cs="Calibri"/>
          <w:b/>
          <w:sz w:val="20"/>
          <w:szCs w:val="20"/>
          <w:u w:val="single"/>
        </w:rPr>
        <w:t>ZAMAWIAJĄCY:</w:t>
      </w:r>
    </w:p>
    <w:p w14:paraId="2F7FB7FF" w14:textId="7777777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Centralny Ośrodek Informatyki</w:t>
      </w:r>
    </w:p>
    <w:p w14:paraId="51C2822F" w14:textId="7777777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Al. Jerozolimskie 132-136</w:t>
      </w:r>
    </w:p>
    <w:p w14:paraId="2E092908" w14:textId="508AC24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02-305 Warszawa</w:t>
      </w:r>
    </w:p>
    <w:p w14:paraId="764C06D7" w14:textId="77777777" w:rsidR="0027770E" w:rsidRPr="00B92A8A" w:rsidRDefault="0027770E" w:rsidP="00B92A8A">
      <w:pPr>
        <w:widowControl w:val="0"/>
        <w:suppressAutoHyphens/>
        <w:spacing w:line="276" w:lineRule="auto"/>
        <w:ind w:left="357"/>
        <w:jc w:val="left"/>
        <w:rPr>
          <w:rFonts w:eastAsia="Arial Unicode MS" w:cs="Calibri"/>
          <w:sz w:val="20"/>
          <w:szCs w:val="20"/>
        </w:rPr>
      </w:pPr>
    </w:p>
    <w:p w14:paraId="3077D739" w14:textId="77777777" w:rsidR="00E02360" w:rsidRPr="00B92A8A" w:rsidRDefault="00E02360" w:rsidP="000F2A9A">
      <w:pPr>
        <w:widowControl w:val="0"/>
        <w:numPr>
          <w:ilvl w:val="0"/>
          <w:numId w:val="17"/>
        </w:numPr>
        <w:suppressAutoHyphens/>
        <w:spacing w:line="276" w:lineRule="auto"/>
        <w:ind w:left="567" w:hanging="567"/>
        <w:jc w:val="left"/>
        <w:rPr>
          <w:rFonts w:eastAsia="Arial Unicode MS" w:cs="Calibri"/>
          <w:b/>
          <w:sz w:val="20"/>
          <w:szCs w:val="20"/>
          <w:u w:val="single"/>
        </w:rPr>
      </w:pPr>
      <w:r w:rsidRPr="00B92A8A">
        <w:rPr>
          <w:rFonts w:eastAsia="Arial Unicode MS" w:cs="Calibri"/>
          <w:b/>
          <w:sz w:val="20"/>
          <w:szCs w:val="20"/>
          <w:u w:val="single"/>
        </w:rPr>
        <w:t>WYKONAWCA:</w:t>
      </w:r>
    </w:p>
    <w:p w14:paraId="00886BD8" w14:textId="77777777"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b/>
          <w:sz w:val="20"/>
          <w:szCs w:val="20"/>
        </w:rPr>
        <w:t>Niniejsza oferta zostaje złożona przez</w:t>
      </w:r>
      <w:r w:rsidRPr="00B92A8A">
        <w:rPr>
          <w:rFonts w:eastAsia="Arial Unicode MS" w:cs="Calibri"/>
          <w:b/>
          <w:sz w:val="20"/>
          <w:szCs w:val="20"/>
          <w:vertAlign w:val="superscript"/>
        </w:rPr>
        <w:footnoteReference w:id="2"/>
      </w:r>
      <w:r w:rsidRPr="00B92A8A">
        <w:rPr>
          <w:rFonts w:eastAsia="Arial Unicode MS" w:cs="Calibri"/>
          <w:b/>
          <w:sz w:val="20"/>
          <w:szCs w:val="20"/>
        </w:rPr>
        <w:t xml:space="preserve">: </w:t>
      </w:r>
      <w:r w:rsidRPr="00B92A8A">
        <w:rPr>
          <w:rFonts w:eastAsia="Arial Unicode MS" w:cs="Calibri"/>
          <w:b/>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
        <w:gridCol w:w="4232"/>
        <w:gridCol w:w="2431"/>
        <w:gridCol w:w="1978"/>
      </w:tblGrid>
      <w:tr w:rsidR="00D04A5E" w:rsidRPr="00B92A8A" w14:paraId="0511BE1A" w14:textId="22D166FE" w:rsidTr="006A308F">
        <w:trPr>
          <w:cantSplit/>
          <w:trHeight w:val="376"/>
        </w:trPr>
        <w:tc>
          <w:tcPr>
            <w:tcW w:w="233" w:type="pct"/>
            <w:vAlign w:val="center"/>
          </w:tcPr>
          <w:p w14:paraId="0C9DF18C"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2335" w:type="pct"/>
            <w:vAlign w:val="center"/>
          </w:tcPr>
          <w:p w14:paraId="2248448E"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Wykonawcy(ów)</w:t>
            </w:r>
          </w:p>
        </w:tc>
        <w:tc>
          <w:tcPr>
            <w:tcW w:w="1341" w:type="pct"/>
            <w:vAlign w:val="center"/>
          </w:tcPr>
          <w:p w14:paraId="497ABF82"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w:t>
            </w:r>
            <w:r w:rsidRPr="00B92A8A">
              <w:rPr>
                <w:rFonts w:eastAsia="Arial Unicode MS" w:cs="Calibri"/>
                <w:b/>
                <w:caps/>
                <w:sz w:val="16"/>
                <w:szCs w:val="16"/>
              </w:rPr>
              <w:t>W</w:t>
            </w:r>
            <w:r w:rsidRPr="00B92A8A">
              <w:rPr>
                <w:rFonts w:eastAsia="Arial Unicode MS" w:cs="Calibri"/>
                <w:b/>
                <w:sz w:val="16"/>
                <w:szCs w:val="16"/>
              </w:rPr>
              <w:t>ykonawcy(ów)</w:t>
            </w:r>
          </w:p>
        </w:tc>
        <w:tc>
          <w:tcPr>
            <w:tcW w:w="1091" w:type="pct"/>
            <w:vAlign w:val="center"/>
          </w:tcPr>
          <w:p w14:paraId="5668DF76" w14:textId="5B5AC757" w:rsidR="00D04A5E" w:rsidRPr="00B92A8A" w:rsidRDefault="00D04A5E" w:rsidP="006A308F">
            <w:pPr>
              <w:widowControl w:val="0"/>
              <w:suppressAutoHyphens/>
              <w:spacing w:line="276" w:lineRule="auto"/>
              <w:jc w:val="center"/>
              <w:rPr>
                <w:rFonts w:eastAsia="Arial Unicode MS" w:cs="Calibri"/>
                <w:b/>
                <w:sz w:val="16"/>
                <w:szCs w:val="16"/>
              </w:rPr>
            </w:pPr>
            <w:r>
              <w:rPr>
                <w:rFonts w:eastAsia="Arial Unicode MS" w:cs="Calibri"/>
                <w:b/>
                <w:sz w:val="16"/>
                <w:szCs w:val="16"/>
              </w:rPr>
              <w:t>NIP</w:t>
            </w:r>
          </w:p>
        </w:tc>
      </w:tr>
      <w:tr w:rsidR="00D04A5E" w:rsidRPr="00B92A8A" w14:paraId="5B67FCAE" w14:textId="26E4A975" w:rsidTr="006A308F">
        <w:trPr>
          <w:cantSplit/>
          <w:trHeight w:val="376"/>
        </w:trPr>
        <w:tc>
          <w:tcPr>
            <w:tcW w:w="233" w:type="pct"/>
            <w:vAlign w:val="center"/>
          </w:tcPr>
          <w:p w14:paraId="14B69B6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3C747B7C"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5BB21F4F"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2D45C0FA" w14:textId="62B8B417" w:rsidR="00D04A5E" w:rsidRPr="00B92A8A" w:rsidRDefault="00D04A5E" w:rsidP="00652DB5">
            <w:pPr>
              <w:widowControl w:val="0"/>
              <w:suppressAutoHyphens/>
              <w:spacing w:line="276" w:lineRule="auto"/>
              <w:jc w:val="left"/>
              <w:rPr>
                <w:rFonts w:eastAsia="Arial Unicode MS" w:cs="Calibri"/>
                <w:b/>
                <w:sz w:val="20"/>
                <w:szCs w:val="20"/>
              </w:rPr>
            </w:pPr>
          </w:p>
        </w:tc>
      </w:tr>
      <w:tr w:rsidR="00D04A5E" w:rsidRPr="00B92A8A" w14:paraId="62154B61" w14:textId="11783F16" w:rsidTr="006A308F">
        <w:trPr>
          <w:cantSplit/>
          <w:trHeight w:val="390"/>
        </w:trPr>
        <w:tc>
          <w:tcPr>
            <w:tcW w:w="233" w:type="pct"/>
            <w:vAlign w:val="center"/>
          </w:tcPr>
          <w:p w14:paraId="3F55770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4CC41CE3"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1A950609"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4D18F32D" w14:textId="4FD34926" w:rsidR="00D04A5E" w:rsidRPr="00B92A8A" w:rsidRDefault="00D04A5E" w:rsidP="00652DB5">
            <w:pPr>
              <w:widowControl w:val="0"/>
              <w:suppressAutoHyphens/>
              <w:spacing w:line="276" w:lineRule="auto"/>
              <w:jc w:val="left"/>
              <w:rPr>
                <w:rFonts w:eastAsia="Arial Unicode MS" w:cs="Calibri"/>
                <w:b/>
                <w:sz w:val="20"/>
                <w:szCs w:val="20"/>
              </w:rPr>
            </w:pPr>
          </w:p>
        </w:tc>
      </w:tr>
    </w:tbl>
    <w:p w14:paraId="65F9A659" w14:textId="77777777" w:rsidR="00E02360" w:rsidRPr="00B92A8A" w:rsidRDefault="00E02360" w:rsidP="00B92A8A">
      <w:pPr>
        <w:widowControl w:val="0"/>
        <w:spacing w:line="276" w:lineRule="auto"/>
        <w:rPr>
          <w:rFonts w:eastAsia="Arial Unicode MS" w:cs="Calibri"/>
          <w:b/>
          <w:sz w:val="20"/>
          <w:szCs w:val="20"/>
        </w:rPr>
      </w:pPr>
    </w:p>
    <w:p w14:paraId="356F8391" w14:textId="77777777" w:rsidR="00E02360" w:rsidRPr="00B92A8A" w:rsidRDefault="00E02360" w:rsidP="000F2A9A">
      <w:pPr>
        <w:widowControl w:val="0"/>
        <w:numPr>
          <w:ilvl w:val="0"/>
          <w:numId w:val="17"/>
        </w:numPr>
        <w:suppressAutoHyphens/>
        <w:spacing w:line="276" w:lineRule="auto"/>
        <w:ind w:left="567" w:hanging="567"/>
        <w:jc w:val="left"/>
        <w:rPr>
          <w:rFonts w:eastAsia="Arial Unicode MS" w:cs="Calibri"/>
          <w:b/>
          <w:sz w:val="20"/>
          <w:szCs w:val="20"/>
        </w:rPr>
      </w:pPr>
      <w:r w:rsidRPr="00B92A8A">
        <w:rPr>
          <w:rFonts w:eastAsia="Arial Unicode MS" w:cs="Calibri"/>
          <w:b/>
          <w:sz w:val="20"/>
          <w:szCs w:val="20"/>
        </w:rPr>
        <w:t>DANE KONTAKTOWE WYKONAWCY</w:t>
      </w:r>
      <w:r w:rsidRPr="00B92A8A">
        <w:rPr>
          <w:rFonts w:eastAsia="Arial Unicode MS" w:cs="Calibri"/>
          <w:b/>
          <w:sz w:val="20"/>
          <w:szCs w:val="20"/>
          <w:vertAlign w:val="superscript"/>
        </w:rPr>
        <w:footnoteReference w:id="3"/>
      </w:r>
      <w:r w:rsidRPr="00B92A8A">
        <w:rPr>
          <w:rFonts w:eastAsia="Arial Unicode MS" w:cs="Calibri"/>
          <w:b/>
          <w:sz w:val="20"/>
          <w:szCs w:val="20"/>
        </w:rPr>
        <w:t xml:space="preserve">: </w:t>
      </w:r>
    </w:p>
    <w:p w14:paraId="12172659" w14:textId="375813F9" w:rsidR="00E02360" w:rsidRPr="00B92A8A" w:rsidRDefault="00E02360" w:rsidP="00B92A8A">
      <w:pPr>
        <w:widowControl w:val="0"/>
        <w:suppressAutoHyphens/>
        <w:spacing w:line="276" w:lineRule="auto"/>
        <w:jc w:val="left"/>
        <w:rPr>
          <w:rFonts w:eastAsia="Arial Unicode MS" w:cs="Calibri"/>
          <w:b/>
          <w:sz w:val="20"/>
          <w:szCs w:val="20"/>
        </w:rPr>
      </w:pPr>
      <w:r w:rsidRPr="00B92A8A">
        <w:rPr>
          <w:rFonts w:eastAsia="Arial Unicode MS" w:cs="Calibri"/>
          <w:b/>
          <w:sz w:val="20"/>
          <w:szCs w:val="20"/>
        </w:rPr>
        <w:t>[wszelka korespondencja prowadzona będzie wyłącznie na nw</w:t>
      </w:r>
      <w:r w:rsidR="00105095" w:rsidRPr="00B92A8A">
        <w:rPr>
          <w:rFonts w:eastAsia="Arial Unicode MS" w:cs="Calibri"/>
          <w:b/>
          <w:sz w:val="20"/>
          <w:szCs w:val="20"/>
        </w:rPr>
        <w:t>.</w:t>
      </w:r>
      <w:r w:rsidRPr="00B92A8A">
        <w:rPr>
          <w:rFonts w:eastAsia="Arial Unicode MS" w:cs="Calibri"/>
          <w:b/>
          <w:sz w:val="20"/>
          <w:szCs w:val="20"/>
        </w:rPr>
        <w:t xml:space="preserve"> adres / e-mail]</w:t>
      </w:r>
      <w:r w:rsidR="00B1349C" w:rsidRPr="00B92A8A">
        <w:rPr>
          <w:rFonts w:eastAsia="Arial Unicode MS" w:cs="Calibri"/>
          <w:b/>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B92A8A" w14:paraId="74DA972F" w14:textId="77777777" w:rsidTr="00C43B86">
        <w:trPr>
          <w:trHeight w:val="348"/>
        </w:trPr>
        <w:tc>
          <w:tcPr>
            <w:tcW w:w="5807" w:type="dxa"/>
            <w:vAlign w:val="center"/>
          </w:tcPr>
          <w:p w14:paraId="1D26E18D" w14:textId="670BC700"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sz w:val="20"/>
                <w:szCs w:val="20"/>
              </w:rPr>
              <w:t>Osoba do kontaktów</w:t>
            </w:r>
            <w:r w:rsidR="00C862D9" w:rsidRPr="00B92A8A">
              <w:rPr>
                <w:rFonts w:eastAsia="Arial Unicode MS" w:cs="Calibri"/>
                <w:sz w:val="20"/>
                <w:szCs w:val="20"/>
              </w:rPr>
              <w:t>:</w:t>
            </w:r>
          </w:p>
        </w:tc>
        <w:tc>
          <w:tcPr>
            <w:tcW w:w="3119" w:type="dxa"/>
            <w:vAlign w:val="center"/>
          </w:tcPr>
          <w:p w14:paraId="77A7A10E" w14:textId="77777777" w:rsidR="00E02360" w:rsidRPr="00B92A8A" w:rsidRDefault="00E02360" w:rsidP="00B92A8A">
            <w:pPr>
              <w:widowControl w:val="0"/>
              <w:suppressAutoHyphens/>
              <w:spacing w:line="276" w:lineRule="auto"/>
              <w:jc w:val="left"/>
              <w:rPr>
                <w:rFonts w:eastAsia="Arial Unicode MS" w:cs="Calibri"/>
                <w:sz w:val="20"/>
                <w:szCs w:val="20"/>
              </w:rPr>
            </w:pPr>
          </w:p>
        </w:tc>
      </w:tr>
      <w:tr w:rsidR="00E02360" w:rsidRPr="00B92A8A" w14:paraId="50B7073E" w14:textId="77777777" w:rsidTr="00C43B86">
        <w:trPr>
          <w:trHeight w:val="348"/>
        </w:trPr>
        <w:tc>
          <w:tcPr>
            <w:tcW w:w="5807" w:type="dxa"/>
            <w:vAlign w:val="center"/>
          </w:tcPr>
          <w:p w14:paraId="00E6E51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korespondencyjny</w:t>
            </w:r>
            <w:proofErr w:type="spellEnd"/>
            <w:r w:rsidRPr="00B92A8A">
              <w:rPr>
                <w:rFonts w:eastAsia="Arial Unicode MS" w:cs="Calibri"/>
                <w:sz w:val="20"/>
                <w:szCs w:val="20"/>
                <w:lang w:val="de-DE"/>
              </w:rPr>
              <w:t>:</w:t>
            </w:r>
          </w:p>
        </w:tc>
        <w:tc>
          <w:tcPr>
            <w:tcW w:w="3119" w:type="dxa"/>
            <w:vAlign w:val="center"/>
          </w:tcPr>
          <w:p w14:paraId="34EF059C"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EF3DFC0" w14:textId="77777777" w:rsidTr="00C43B86">
        <w:trPr>
          <w:trHeight w:val="361"/>
        </w:trPr>
        <w:tc>
          <w:tcPr>
            <w:tcW w:w="5807" w:type="dxa"/>
            <w:vAlign w:val="center"/>
          </w:tcPr>
          <w:p w14:paraId="189DA523" w14:textId="056D0F24"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Nr</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telefonu</w:t>
            </w:r>
            <w:proofErr w:type="spellEnd"/>
            <w:r w:rsidR="00C862D9" w:rsidRPr="00B92A8A">
              <w:rPr>
                <w:rFonts w:eastAsia="Arial Unicode MS" w:cs="Calibri"/>
                <w:sz w:val="20"/>
                <w:szCs w:val="20"/>
                <w:lang w:val="de-DE"/>
              </w:rPr>
              <w:t>:</w:t>
            </w:r>
          </w:p>
        </w:tc>
        <w:tc>
          <w:tcPr>
            <w:tcW w:w="3119" w:type="dxa"/>
            <w:vAlign w:val="center"/>
          </w:tcPr>
          <w:p w14:paraId="72D4F62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687EF3E" w14:textId="77777777" w:rsidTr="00C43B86">
        <w:trPr>
          <w:trHeight w:val="348"/>
        </w:trPr>
        <w:tc>
          <w:tcPr>
            <w:tcW w:w="5807" w:type="dxa"/>
            <w:vAlign w:val="center"/>
          </w:tcPr>
          <w:p w14:paraId="5E3B1ECA" w14:textId="67E9867E"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Adres</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e-mail</w:t>
            </w:r>
            <w:proofErr w:type="spellEnd"/>
            <w:r w:rsidR="00C862D9" w:rsidRPr="00B92A8A">
              <w:rPr>
                <w:rFonts w:eastAsia="Arial Unicode MS" w:cs="Calibri"/>
                <w:sz w:val="20"/>
                <w:szCs w:val="20"/>
                <w:lang w:val="de-DE"/>
              </w:rPr>
              <w:t>:</w:t>
            </w:r>
          </w:p>
        </w:tc>
        <w:tc>
          <w:tcPr>
            <w:tcW w:w="3119" w:type="dxa"/>
            <w:vAlign w:val="center"/>
          </w:tcPr>
          <w:p w14:paraId="1D1916AF"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bl>
    <w:p w14:paraId="07F21C28" w14:textId="28E1C4DD" w:rsidR="00E02360" w:rsidRPr="00B92A8A" w:rsidRDefault="00E02360" w:rsidP="000F2A9A">
      <w:pPr>
        <w:widowControl w:val="0"/>
        <w:numPr>
          <w:ilvl w:val="0"/>
          <w:numId w:val="17"/>
        </w:numPr>
        <w:suppressAutoHyphens/>
        <w:spacing w:line="276" w:lineRule="auto"/>
        <w:ind w:left="567" w:hanging="567"/>
        <w:rPr>
          <w:rFonts w:eastAsia="Arial Unicode MS" w:cs="Calibri"/>
          <w:b/>
          <w:sz w:val="20"/>
          <w:szCs w:val="20"/>
        </w:rPr>
      </w:pPr>
      <w:r w:rsidRPr="00B92A8A">
        <w:rPr>
          <w:rFonts w:eastAsia="Arial Unicode MS" w:cs="Calibri"/>
          <w:b/>
          <w:sz w:val="20"/>
          <w:szCs w:val="20"/>
        </w:rPr>
        <w:t xml:space="preserve">OŚWIADCZENIA </w:t>
      </w:r>
    </w:p>
    <w:p w14:paraId="6E2EDCF5" w14:textId="32E3D1CD" w:rsidR="00E02360" w:rsidRPr="00B92A8A" w:rsidRDefault="00E02360" w:rsidP="00B92A8A">
      <w:pPr>
        <w:widowControl w:val="0"/>
        <w:suppressAutoHyphens/>
        <w:spacing w:line="276" w:lineRule="auto"/>
        <w:rPr>
          <w:rFonts w:eastAsia="Arial Unicode MS" w:cs="Calibri"/>
          <w:sz w:val="20"/>
          <w:szCs w:val="20"/>
        </w:rPr>
      </w:pPr>
      <w:r w:rsidRPr="00B92A8A">
        <w:rPr>
          <w:rFonts w:eastAsia="Arial Unicode MS" w:cs="Calibri"/>
          <w:b/>
          <w:sz w:val="20"/>
          <w:szCs w:val="20"/>
        </w:rPr>
        <w:t>Ja(my) niżej podpisany(i) oświadczam(y), że:</w:t>
      </w:r>
    </w:p>
    <w:p w14:paraId="16DF8636" w14:textId="720A4A7B"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do przedmiotowych dokumentów, w tym zwłaszcza do opisu przedmiotu zamówienia</w:t>
      </w:r>
      <w:r w:rsidR="00780C63" w:rsidRPr="00B92A8A">
        <w:rPr>
          <w:rFonts w:eastAsia="Arial Unicode MS" w:cs="Calibri"/>
          <w:sz w:val="20"/>
          <w:szCs w:val="20"/>
        </w:rPr>
        <w:t xml:space="preserve"> i projektowanych postanowień umowy</w:t>
      </w:r>
      <w:r w:rsidR="00780C63" w:rsidRPr="00B92A8A">
        <w:rPr>
          <w:rFonts w:cs="Calibri"/>
          <w:szCs w:val="22"/>
        </w:rPr>
        <w:t xml:space="preserve">, </w:t>
      </w:r>
      <w:r w:rsidRPr="00B92A8A">
        <w:rPr>
          <w:rFonts w:eastAsia="Arial Unicode MS" w:cs="Calibri"/>
          <w:sz w:val="20"/>
          <w:szCs w:val="20"/>
        </w:rPr>
        <w:t>nie wnoszę żadnych zastrzeżeń i akceptuję je w pełni,</w:t>
      </w:r>
    </w:p>
    <w:p w14:paraId="182C8BFA" w14:textId="5A89F198"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zrealizowania przedmiotu zamówienia</w:t>
      </w:r>
      <w:r w:rsidR="001A40A2" w:rsidRPr="00B92A8A">
        <w:rPr>
          <w:rFonts w:eastAsia="Arial Unicode MS" w:cs="Calibri"/>
          <w:sz w:val="20"/>
          <w:szCs w:val="20"/>
        </w:rPr>
        <w:t>,</w:t>
      </w:r>
      <w:r w:rsidRPr="00B92A8A">
        <w:rPr>
          <w:rFonts w:eastAsia="Arial Unicode MS" w:cs="Calibri"/>
          <w:sz w:val="20"/>
          <w:szCs w:val="20"/>
        </w:rPr>
        <w:t xml:space="preserve"> zgodnie z warunkami zapisanymi w </w:t>
      </w:r>
      <w:proofErr w:type="spellStart"/>
      <w:r w:rsidRPr="00B92A8A">
        <w:rPr>
          <w:rFonts w:eastAsia="Arial Unicode MS" w:cs="Calibri"/>
          <w:sz w:val="20"/>
          <w:szCs w:val="20"/>
        </w:rPr>
        <w:t>SWZ</w:t>
      </w:r>
      <w:proofErr w:type="spellEnd"/>
      <w:r w:rsidRPr="00B92A8A">
        <w:rPr>
          <w:rFonts w:eastAsia="Arial Unicode MS" w:cs="Calibri"/>
          <w:sz w:val="20"/>
          <w:szCs w:val="20"/>
        </w:rPr>
        <w:t>,</w:t>
      </w:r>
    </w:p>
    <w:p w14:paraId="507BC633" w14:textId="1260E838" w:rsidR="007E4E86" w:rsidRPr="00B92A8A" w:rsidRDefault="0085483E"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uzyskaliś</w:t>
      </w:r>
      <w:r w:rsidR="007E4E86" w:rsidRPr="00B92A8A">
        <w:rPr>
          <w:rFonts w:eastAsia="Arial Unicode MS" w:cs="Calibri"/>
          <w:noProof/>
          <w:sz w:val="20"/>
          <w:szCs w:val="20"/>
        </w:rPr>
        <w:t>my wszelkie niezbędne informacje do przygotowania oferty i wykonania</w:t>
      </w:r>
      <w:r w:rsidR="00780C63" w:rsidRPr="00B92A8A">
        <w:rPr>
          <w:rFonts w:eastAsia="Arial Unicode MS" w:cs="Calibri"/>
          <w:noProof/>
          <w:sz w:val="20"/>
          <w:szCs w:val="20"/>
        </w:rPr>
        <w:t xml:space="preserve"> zamówienia</w:t>
      </w:r>
      <w:r w:rsidR="007E4E86" w:rsidRPr="00B92A8A">
        <w:rPr>
          <w:rFonts w:eastAsia="Arial Unicode MS" w:cs="Calibri"/>
          <w:noProof/>
          <w:sz w:val="20"/>
          <w:szCs w:val="20"/>
        </w:rPr>
        <w:t>,</w:t>
      </w:r>
    </w:p>
    <w:p w14:paraId="63211BA7" w14:textId="2621915A" w:rsidR="00FD12A4" w:rsidRPr="00B92A8A" w:rsidRDefault="00FD12A4"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w cenie oferty zostały uwzgędnion</w:t>
      </w:r>
      <w:r w:rsidR="0073573A" w:rsidRPr="00B92A8A">
        <w:rPr>
          <w:rFonts w:eastAsia="Arial Unicode MS" w:cs="Calibri"/>
          <w:noProof/>
          <w:sz w:val="20"/>
          <w:szCs w:val="20"/>
        </w:rPr>
        <w:t>e</w:t>
      </w:r>
      <w:r w:rsidRPr="00B92A8A">
        <w:rPr>
          <w:rFonts w:eastAsia="Arial Unicode MS" w:cs="Calibri"/>
          <w:noProof/>
          <w:sz w:val="20"/>
          <w:szCs w:val="20"/>
        </w:rPr>
        <w:t xml:space="preserve"> wszystkie koszty wykonania zamówienia,</w:t>
      </w:r>
    </w:p>
    <w:p w14:paraId="0002BECE" w14:textId="392F5BD2"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zawarcia umowy w miejscu i terminie określonym przez Zamawiającego,</w:t>
      </w:r>
    </w:p>
    <w:p w14:paraId="045E952B" w14:textId="4C622D2C" w:rsidR="00E02360" w:rsidRPr="00B92A8A" w:rsidRDefault="007E4E86"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 xml:space="preserve">uważamy się za związanych niniejszą ofertą </w:t>
      </w:r>
      <w:r w:rsidR="00E02360" w:rsidRPr="00B92A8A">
        <w:rPr>
          <w:rFonts w:eastAsia="Arial Unicode MS" w:cs="Calibri"/>
          <w:snapToGrid w:val="0"/>
          <w:sz w:val="20"/>
          <w:szCs w:val="20"/>
        </w:rPr>
        <w:t xml:space="preserve">przez okres </w:t>
      </w:r>
      <w:r w:rsidR="0073573A" w:rsidRPr="00B92A8A">
        <w:rPr>
          <w:rFonts w:eastAsia="Arial Unicode MS" w:cs="Calibri"/>
          <w:snapToGrid w:val="0"/>
          <w:sz w:val="20"/>
          <w:szCs w:val="20"/>
        </w:rPr>
        <w:t xml:space="preserve">wskazany w </w:t>
      </w:r>
      <w:proofErr w:type="spellStart"/>
      <w:r w:rsidR="0073573A" w:rsidRPr="00B92A8A">
        <w:rPr>
          <w:rFonts w:eastAsia="Arial Unicode MS" w:cs="Calibri"/>
          <w:snapToGrid w:val="0"/>
          <w:sz w:val="20"/>
          <w:szCs w:val="20"/>
        </w:rPr>
        <w:t>SWZ</w:t>
      </w:r>
      <w:proofErr w:type="spellEnd"/>
      <w:r w:rsidR="00E02360" w:rsidRPr="00B92A8A">
        <w:rPr>
          <w:rFonts w:eastAsia="Arial Unicode MS" w:cs="Calibri"/>
          <w:snapToGrid w:val="0"/>
          <w:sz w:val="20"/>
          <w:szCs w:val="20"/>
        </w:rPr>
        <w:t>,</w:t>
      </w:r>
    </w:p>
    <w:p w14:paraId="3B8D4C2B" w14:textId="38363340" w:rsidR="00E02360" w:rsidRDefault="00E02360"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oferujemy realizację niniejszego zamówienia</w:t>
      </w:r>
      <w:r w:rsidR="0073573A" w:rsidRPr="00B92A8A">
        <w:rPr>
          <w:rFonts w:eastAsia="Arial Unicode MS" w:cs="Calibri"/>
          <w:snapToGrid w:val="0"/>
          <w:sz w:val="20"/>
          <w:szCs w:val="20"/>
        </w:rPr>
        <w:t>,</w:t>
      </w:r>
      <w:r w:rsidRPr="00B92A8A">
        <w:rPr>
          <w:rFonts w:eastAsia="Arial Unicode MS" w:cs="Calibri"/>
          <w:snapToGrid w:val="0"/>
          <w:sz w:val="20"/>
          <w:szCs w:val="20"/>
        </w:rPr>
        <w:t xml:space="preserve"> </w:t>
      </w:r>
      <w:r w:rsidR="0073573A" w:rsidRPr="00B92A8A">
        <w:rPr>
          <w:rFonts w:eastAsia="Arial Unicode MS" w:cs="Calibri"/>
          <w:snapToGrid w:val="0"/>
          <w:sz w:val="20"/>
          <w:szCs w:val="20"/>
        </w:rPr>
        <w:t xml:space="preserve">zgodnie z </w:t>
      </w:r>
      <w:r w:rsidR="0072301C" w:rsidRPr="00B92A8A">
        <w:rPr>
          <w:rFonts w:eastAsia="Arial Unicode MS" w:cs="Calibri"/>
          <w:snapToGrid w:val="0"/>
          <w:sz w:val="20"/>
          <w:szCs w:val="20"/>
        </w:rPr>
        <w:t>opisem przedmiotu zamówienia, zawartym</w:t>
      </w:r>
      <w:r w:rsidR="0073573A" w:rsidRPr="00B92A8A">
        <w:rPr>
          <w:rFonts w:eastAsia="Arial Unicode MS" w:cs="Calibri"/>
          <w:snapToGrid w:val="0"/>
          <w:sz w:val="20"/>
          <w:szCs w:val="20"/>
        </w:rPr>
        <w:t xml:space="preserve"> w </w:t>
      </w:r>
      <w:r w:rsidR="00285FA1" w:rsidRPr="00B92A8A">
        <w:rPr>
          <w:rFonts w:eastAsia="Arial Unicode MS" w:cs="Calibri"/>
          <w:snapToGrid w:val="0"/>
          <w:sz w:val="20"/>
          <w:szCs w:val="20"/>
        </w:rPr>
        <w:t xml:space="preserve">rozdziale </w:t>
      </w:r>
      <w:r w:rsidR="0073573A" w:rsidRPr="00B92A8A">
        <w:rPr>
          <w:rFonts w:eastAsia="Arial Unicode MS" w:cs="Calibri"/>
          <w:snapToGrid w:val="0"/>
          <w:sz w:val="20"/>
          <w:szCs w:val="20"/>
        </w:rPr>
        <w:t xml:space="preserve">II </w:t>
      </w:r>
      <w:proofErr w:type="spellStart"/>
      <w:r w:rsidR="0073573A" w:rsidRPr="00B92A8A">
        <w:rPr>
          <w:rFonts w:eastAsia="Arial Unicode MS" w:cs="Calibri"/>
          <w:snapToGrid w:val="0"/>
          <w:sz w:val="20"/>
          <w:szCs w:val="20"/>
        </w:rPr>
        <w:t>SWZ</w:t>
      </w:r>
      <w:proofErr w:type="spellEnd"/>
      <w:r w:rsidR="00FD69F3" w:rsidRPr="00B92A8A">
        <w:rPr>
          <w:rFonts w:eastAsia="Arial Unicode MS" w:cs="Calibri"/>
          <w:snapToGrid w:val="0"/>
          <w:sz w:val="20"/>
          <w:szCs w:val="20"/>
        </w:rPr>
        <w:t>,</w:t>
      </w:r>
      <w:r w:rsidRPr="00B92A8A">
        <w:rPr>
          <w:rFonts w:eastAsia="Arial Unicode MS" w:cs="Calibri"/>
          <w:snapToGrid w:val="0"/>
          <w:sz w:val="20"/>
          <w:szCs w:val="20"/>
        </w:rPr>
        <w:t xml:space="preserve"> </w:t>
      </w:r>
    </w:p>
    <w:p w14:paraId="2F1485E3" w14:textId="1618BAD9" w:rsidR="00E02360" w:rsidRPr="008B542C" w:rsidRDefault="00E02360" w:rsidP="00B92A8A">
      <w:pPr>
        <w:widowControl w:val="0"/>
        <w:numPr>
          <w:ilvl w:val="0"/>
          <w:numId w:val="18"/>
        </w:numPr>
        <w:suppressAutoHyphens/>
        <w:spacing w:line="276" w:lineRule="auto"/>
        <w:ind w:left="567" w:hanging="567"/>
        <w:rPr>
          <w:rFonts w:cs="Calibri"/>
          <w:snapToGrid w:val="0"/>
          <w:sz w:val="20"/>
          <w:szCs w:val="20"/>
        </w:rPr>
      </w:pPr>
      <w:r w:rsidRPr="008B542C">
        <w:rPr>
          <w:rFonts w:cs="Calibri"/>
          <w:snapToGrid w:val="0"/>
          <w:sz w:val="20"/>
          <w:szCs w:val="20"/>
        </w:rPr>
        <w:t>akceptuję/</w:t>
      </w:r>
      <w:proofErr w:type="spellStart"/>
      <w:r w:rsidRPr="008B542C">
        <w:rPr>
          <w:rFonts w:cs="Calibri"/>
          <w:snapToGrid w:val="0"/>
          <w:sz w:val="20"/>
          <w:szCs w:val="20"/>
        </w:rPr>
        <w:t>emy</w:t>
      </w:r>
      <w:proofErr w:type="spellEnd"/>
      <w:r w:rsidRPr="008B542C">
        <w:rPr>
          <w:rFonts w:cs="Calibri"/>
          <w:snapToGrid w:val="0"/>
          <w:sz w:val="20"/>
          <w:szCs w:val="20"/>
        </w:rPr>
        <w:t xml:space="preserve"> termin płatności za realizację przedmiotu umowy </w:t>
      </w:r>
      <w:r w:rsidRPr="00040768">
        <w:rPr>
          <w:rFonts w:cs="Calibri"/>
          <w:snapToGrid w:val="0"/>
          <w:sz w:val="20"/>
          <w:szCs w:val="20"/>
        </w:rPr>
        <w:t xml:space="preserve">w ciągu </w:t>
      </w:r>
      <w:r w:rsidR="00F8343B" w:rsidRPr="00040768">
        <w:rPr>
          <w:rFonts w:cs="Calibri"/>
          <w:snapToGrid w:val="0"/>
          <w:sz w:val="20"/>
          <w:szCs w:val="20"/>
        </w:rPr>
        <w:t>2</w:t>
      </w:r>
      <w:r w:rsidR="00040768" w:rsidRPr="00040768">
        <w:rPr>
          <w:rFonts w:cs="Calibri"/>
          <w:snapToGrid w:val="0"/>
          <w:sz w:val="20"/>
          <w:szCs w:val="20"/>
        </w:rPr>
        <w:t>1</w:t>
      </w:r>
      <w:r w:rsidR="0084732B" w:rsidRPr="00040768">
        <w:rPr>
          <w:rFonts w:cs="Calibri"/>
          <w:snapToGrid w:val="0"/>
          <w:sz w:val="20"/>
          <w:szCs w:val="20"/>
        </w:rPr>
        <w:t xml:space="preserve"> </w:t>
      </w:r>
      <w:r w:rsidRPr="00040768">
        <w:rPr>
          <w:rFonts w:cs="Calibri"/>
          <w:snapToGrid w:val="0"/>
          <w:sz w:val="20"/>
          <w:szCs w:val="20"/>
        </w:rPr>
        <w:t xml:space="preserve">dni od daty </w:t>
      </w:r>
      <w:r w:rsidR="00DB7C88" w:rsidRPr="00040768">
        <w:rPr>
          <w:rFonts w:cs="Calibri"/>
          <w:snapToGrid w:val="0"/>
          <w:sz w:val="20"/>
          <w:szCs w:val="20"/>
        </w:rPr>
        <w:t>o</w:t>
      </w:r>
      <w:r w:rsidR="00DB7C88" w:rsidRPr="008B542C">
        <w:rPr>
          <w:rFonts w:cs="Calibri"/>
          <w:snapToGrid w:val="0"/>
          <w:sz w:val="20"/>
          <w:szCs w:val="20"/>
        </w:rPr>
        <w:t xml:space="preserve">trzymania przez Zamawiającego prawidłowo </w:t>
      </w:r>
      <w:r w:rsidRPr="008B542C">
        <w:rPr>
          <w:rFonts w:cs="Calibri"/>
          <w:snapToGrid w:val="0"/>
          <w:sz w:val="20"/>
          <w:szCs w:val="20"/>
        </w:rPr>
        <w:t>wystawionej faktury</w:t>
      </w:r>
      <w:r w:rsidR="00FD69F3" w:rsidRPr="008B542C">
        <w:rPr>
          <w:rFonts w:cs="Calibri"/>
          <w:snapToGrid w:val="0"/>
          <w:sz w:val="20"/>
          <w:szCs w:val="20"/>
        </w:rPr>
        <w:t>,</w:t>
      </w:r>
    </w:p>
    <w:p w14:paraId="50809B2A" w14:textId="54925237" w:rsidR="00E02360" w:rsidRPr="00B92A8A" w:rsidRDefault="00634378" w:rsidP="00B92A8A">
      <w:pPr>
        <w:widowControl w:val="0"/>
        <w:numPr>
          <w:ilvl w:val="0"/>
          <w:numId w:val="18"/>
        </w:numPr>
        <w:suppressAutoHyphens/>
        <w:spacing w:line="276" w:lineRule="auto"/>
        <w:ind w:left="567" w:hanging="567"/>
        <w:rPr>
          <w:rFonts w:cs="Calibri"/>
          <w:noProof/>
          <w:sz w:val="20"/>
          <w:szCs w:val="20"/>
        </w:rPr>
      </w:pPr>
      <w:r w:rsidRPr="00B92A8A">
        <w:rPr>
          <w:rFonts w:cs="Calibri"/>
          <w:noProof/>
          <w:sz w:val="20"/>
          <w:szCs w:val="20"/>
        </w:rPr>
        <w:lastRenderedPageBreak/>
        <w:t>w</w:t>
      </w:r>
      <w:r w:rsidR="00E02360" w:rsidRPr="00B92A8A">
        <w:rPr>
          <w:rFonts w:cs="Calibri"/>
          <w:noProof/>
          <w:sz w:val="20"/>
          <w:szCs w:val="20"/>
        </w:rPr>
        <w:t>ybór niniejszej oferty</w:t>
      </w:r>
      <w:r w:rsidR="00D21578" w:rsidRPr="00B92A8A">
        <w:rPr>
          <w:rFonts w:cs="Calibri"/>
          <w:b/>
          <w:szCs w:val="22"/>
          <w:vertAlign w:val="superscript"/>
        </w:rPr>
        <w:footnoteReference w:id="4"/>
      </w:r>
      <w:r w:rsidR="00E02360" w:rsidRPr="00B92A8A">
        <w:rPr>
          <w:rFonts w:cs="Calibri"/>
          <w:noProof/>
          <w:sz w:val="20"/>
          <w:szCs w:val="20"/>
        </w:rPr>
        <w:t>:</w:t>
      </w:r>
    </w:p>
    <w:p w14:paraId="70CD79CA" w14:textId="1F65BD88"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ab/>
      </w:r>
      <w:r w:rsidRPr="00B92A8A">
        <w:rPr>
          <w:rFonts w:cs="Calibri"/>
          <w:b/>
          <w:sz w:val="20"/>
          <w:szCs w:val="20"/>
          <w:u w:val="single"/>
        </w:rPr>
        <w:t>NIE</w:t>
      </w:r>
      <w:r w:rsidRPr="00B92A8A">
        <w:rPr>
          <w:rFonts w:cs="Calibri"/>
          <w:b/>
          <w:sz w:val="20"/>
          <w:szCs w:val="20"/>
        </w:rPr>
        <w:t xml:space="preserve"> </w:t>
      </w:r>
      <w:r w:rsidRPr="00B92A8A">
        <w:rPr>
          <w:rFonts w:cs="Calibri"/>
          <w:snapToGrid w:val="0"/>
          <w:sz w:val="20"/>
          <w:szCs w:val="20"/>
        </w:rPr>
        <w:t>prowadzi do powstania u Zamawiającego obowiązku podatkowego</w:t>
      </w:r>
      <w:r w:rsidR="00690E13" w:rsidRPr="00B92A8A">
        <w:rPr>
          <w:rFonts w:cs="Calibri"/>
          <w:snapToGrid w:val="0"/>
          <w:sz w:val="20"/>
          <w:szCs w:val="20"/>
        </w:rPr>
        <w:t>,</w:t>
      </w:r>
      <w:r w:rsidR="0085483E" w:rsidRPr="00B92A8A">
        <w:rPr>
          <w:rFonts w:cs="Calibri"/>
          <w:snapToGrid w:val="0"/>
          <w:sz w:val="20"/>
          <w:szCs w:val="20"/>
        </w:rPr>
        <w:t xml:space="preserve"> zgodnie z przepisami </w:t>
      </w:r>
      <w:r w:rsidRPr="00B92A8A">
        <w:rPr>
          <w:rFonts w:cs="Calibri"/>
          <w:snapToGrid w:val="0"/>
          <w:sz w:val="20"/>
          <w:szCs w:val="20"/>
        </w:rPr>
        <w:t>o podatku od towarów i usług</w:t>
      </w:r>
      <w:r w:rsidR="00FD69F3" w:rsidRPr="00B92A8A">
        <w:rPr>
          <w:rFonts w:cs="Calibri"/>
          <w:snapToGrid w:val="0"/>
          <w:sz w:val="20"/>
          <w:szCs w:val="20"/>
        </w:rPr>
        <w:t>,</w:t>
      </w:r>
    </w:p>
    <w:p w14:paraId="15C62AEE" w14:textId="5E2D246E"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Pr="00B92A8A">
        <w:rPr>
          <w:rFonts w:cs="Calibr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8331"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5"/>
        <w:gridCol w:w="4600"/>
        <w:gridCol w:w="3156"/>
      </w:tblGrid>
      <w:tr w:rsidR="00E02360" w:rsidRPr="00B92A8A" w14:paraId="73CB092F" w14:textId="77777777" w:rsidTr="00C43B86">
        <w:trPr>
          <w:trHeight w:val="678"/>
        </w:trPr>
        <w:tc>
          <w:tcPr>
            <w:tcW w:w="575" w:type="dxa"/>
            <w:shd w:val="pct12" w:color="auto" w:fill="auto"/>
            <w:vAlign w:val="center"/>
          </w:tcPr>
          <w:p w14:paraId="6E699957"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Lp.</w:t>
            </w:r>
          </w:p>
        </w:tc>
        <w:tc>
          <w:tcPr>
            <w:tcW w:w="4600" w:type="dxa"/>
            <w:shd w:val="pct12" w:color="auto" w:fill="auto"/>
            <w:vAlign w:val="center"/>
          </w:tcPr>
          <w:p w14:paraId="642C973D"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Nazwa (rodzaj)</w:t>
            </w:r>
          </w:p>
        </w:tc>
        <w:tc>
          <w:tcPr>
            <w:tcW w:w="3156" w:type="dxa"/>
            <w:shd w:val="pct12" w:color="auto" w:fill="auto"/>
            <w:vAlign w:val="center"/>
          </w:tcPr>
          <w:p w14:paraId="1DB2EA16"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Wartość bez kwoty podatku</w:t>
            </w:r>
          </w:p>
        </w:tc>
      </w:tr>
      <w:tr w:rsidR="00E02360" w:rsidRPr="00B92A8A" w14:paraId="1AA4DA91" w14:textId="77777777" w:rsidTr="00C43B86">
        <w:tblPrEx>
          <w:tblCellMar>
            <w:left w:w="108" w:type="dxa"/>
            <w:right w:w="108" w:type="dxa"/>
          </w:tblCellMar>
        </w:tblPrEx>
        <w:trPr>
          <w:trHeight w:val="79"/>
        </w:trPr>
        <w:tc>
          <w:tcPr>
            <w:tcW w:w="575" w:type="dxa"/>
            <w:vAlign w:val="center"/>
          </w:tcPr>
          <w:p w14:paraId="4F2C3CF2"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1.</w:t>
            </w:r>
          </w:p>
        </w:tc>
        <w:tc>
          <w:tcPr>
            <w:tcW w:w="4600" w:type="dxa"/>
            <w:vAlign w:val="center"/>
          </w:tcPr>
          <w:p w14:paraId="6F2AE6E7"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5BE927B3"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r w:rsidR="00E02360" w:rsidRPr="00B92A8A" w14:paraId="5D212639" w14:textId="77777777" w:rsidTr="00C43B86">
        <w:tblPrEx>
          <w:tblCellMar>
            <w:left w:w="108" w:type="dxa"/>
            <w:right w:w="108" w:type="dxa"/>
          </w:tblCellMar>
        </w:tblPrEx>
        <w:trPr>
          <w:trHeight w:val="551"/>
        </w:trPr>
        <w:tc>
          <w:tcPr>
            <w:tcW w:w="575" w:type="dxa"/>
            <w:vAlign w:val="center"/>
          </w:tcPr>
          <w:p w14:paraId="4161ACAA"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w:t>
            </w:r>
          </w:p>
        </w:tc>
        <w:tc>
          <w:tcPr>
            <w:tcW w:w="4600" w:type="dxa"/>
            <w:vAlign w:val="center"/>
          </w:tcPr>
          <w:p w14:paraId="5B29D43E"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6EC02A3C"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bl>
    <w:p w14:paraId="5BC43E3C" w14:textId="3B4F0FC2" w:rsidR="00E02360"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j</w:t>
      </w:r>
      <w:r w:rsidR="00E02360" w:rsidRPr="00B92A8A">
        <w:rPr>
          <w:rFonts w:eastAsia="Arial Unicode MS" w:cs="Calibri"/>
          <w:sz w:val="20"/>
          <w:szCs w:val="20"/>
        </w:rPr>
        <w:t>estem/ nie jestem</w:t>
      </w:r>
      <w:r w:rsidR="00D21578" w:rsidRPr="00B92A8A">
        <w:rPr>
          <w:rStyle w:val="Odwoanieprzypisudolnego"/>
          <w:rFonts w:eastAsia="Arial Unicode MS" w:cs="Calibri"/>
          <w:b/>
          <w:sz w:val="20"/>
          <w:szCs w:val="20"/>
        </w:rPr>
        <w:footnoteReference w:id="5"/>
      </w:r>
      <w:r w:rsidR="00E02360" w:rsidRPr="00B92A8A">
        <w:rPr>
          <w:rFonts w:eastAsia="Arial Unicode MS" w:cs="Calibri"/>
          <w:b/>
          <w:sz w:val="20"/>
          <w:szCs w:val="20"/>
        </w:rPr>
        <w:t xml:space="preserve"> </w:t>
      </w:r>
      <w:r w:rsidR="00E02360" w:rsidRPr="00B92A8A">
        <w:rPr>
          <w:rFonts w:eastAsia="Arial Unicode MS" w:cs="Calibri"/>
          <w:sz w:val="20"/>
          <w:szCs w:val="20"/>
        </w:rPr>
        <w:t>czynnym podatnikiem podatku VAT,</w:t>
      </w:r>
    </w:p>
    <w:p w14:paraId="6C965604" w14:textId="64F47EC2" w:rsidR="00E02360" w:rsidRPr="00B92A8A"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ni</w:t>
      </w:r>
      <w:r w:rsidR="00E96549" w:rsidRPr="00B92A8A">
        <w:rPr>
          <w:rFonts w:eastAsia="Arial Unicode MS" w:cs="Calibri"/>
          <w:sz w:val="20"/>
          <w:szCs w:val="20"/>
        </w:rPr>
        <w:t>niejsze zamówienie</w:t>
      </w:r>
      <w:r w:rsidR="00D21578" w:rsidRPr="00B92A8A">
        <w:rPr>
          <w:rStyle w:val="Odwoanieprzypisudolnego"/>
          <w:rFonts w:eastAsia="Arial Unicode MS" w:cs="Calibri"/>
          <w:sz w:val="20"/>
          <w:szCs w:val="20"/>
        </w:rPr>
        <w:footnoteReference w:id="6"/>
      </w:r>
      <w:r w:rsidR="00E02360" w:rsidRPr="00B92A8A">
        <w:rPr>
          <w:rFonts w:eastAsia="Arial Unicode MS" w:cs="Calibri"/>
          <w:sz w:val="20"/>
          <w:szCs w:val="20"/>
        </w:rPr>
        <w:t>:</w:t>
      </w:r>
    </w:p>
    <w:p w14:paraId="5E6ED003" w14:textId="64360533"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 xml:space="preserve"> </w:t>
      </w:r>
      <w:r w:rsidR="00E96549" w:rsidRPr="00B92A8A">
        <w:rPr>
          <w:rFonts w:eastAsia="Arial Unicode MS" w:cs="Calibri"/>
          <w:sz w:val="20"/>
          <w:szCs w:val="20"/>
        </w:rPr>
        <w:t xml:space="preserve">w całości </w:t>
      </w:r>
      <w:r w:rsidR="00E02360" w:rsidRPr="00B92A8A">
        <w:rPr>
          <w:rFonts w:eastAsia="Arial Unicode MS" w:cs="Calibri"/>
          <w:sz w:val="20"/>
          <w:szCs w:val="20"/>
        </w:rPr>
        <w:t>wykonam siłami własnymi,</w:t>
      </w:r>
    </w:p>
    <w:p w14:paraId="5C2EE6F8" w14:textId="4227735F"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00E02360" w:rsidRPr="00B92A8A">
        <w:rPr>
          <w:rFonts w:eastAsia="Arial Unicode MS" w:cs="Calibri"/>
          <w:sz w:val="20"/>
          <w:szCs w:val="20"/>
        </w:rPr>
        <w:t>zaangażuję podwykonawców do realizacji przedmiotu zamówienia:</w:t>
      </w:r>
    </w:p>
    <w:p w14:paraId="0E5F96CE" w14:textId="1D8BCCC7" w:rsidR="00E02360" w:rsidRPr="00B92A8A" w:rsidRDefault="006D76C1"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 xml:space="preserve">i wskazuję </w:t>
      </w:r>
      <w:r w:rsidR="00E96549" w:rsidRPr="00B92A8A">
        <w:rPr>
          <w:rFonts w:eastAsia="Arial Unicode MS" w:cs="Calibri"/>
          <w:sz w:val="20"/>
          <w:szCs w:val="20"/>
        </w:rPr>
        <w:t>c</w:t>
      </w:r>
      <w:r w:rsidR="00E02360" w:rsidRPr="00B92A8A">
        <w:rPr>
          <w:rFonts w:eastAsia="Arial Unicode MS" w:cs="Calibri"/>
          <w:sz w:val="20"/>
          <w:szCs w:val="20"/>
        </w:rPr>
        <w:t>zęści zamówienia, którą zamierza</w:t>
      </w:r>
      <w:r w:rsidRPr="00B92A8A">
        <w:rPr>
          <w:rFonts w:eastAsia="Arial Unicode MS" w:cs="Calibri"/>
          <w:sz w:val="20"/>
          <w:szCs w:val="20"/>
        </w:rPr>
        <w:t>m</w:t>
      </w:r>
      <w:r w:rsidR="00E02360" w:rsidRPr="00B92A8A">
        <w:rPr>
          <w:rFonts w:eastAsia="Arial Unicode MS" w:cs="Calibri"/>
          <w:sz w:val="20"/>
          <w:szCs w:val="20"/>
        </w:rPr>
        <w:t xml:space="preserve"> </w:t>
      </w:r>
      <w:r w:rsidR="00AF2D8F" w:rsidRPr="00B92A8A">
        <w:rPr>
          <w:rFonts w:eastAsia="Arial Unicode MS" w:cs="Calibri"/>
          <w:sz w:val="20"/>
          <w:szCs w:val="20"/>
        </w:rPr>
        <w:t>powierzyć</w:t>
      </w:r>
      <w:r w:rsidR="00E02360" w:rsidRPr="00B92A8A">
        <w:rPr>
          <w:rFonts w:eastAsia="Arial Unicode MS" w:cs="Calibri"/>
          <w:sz w:val="20"/>
          <w:szCs w:val="20"/>
        </w:rPr>
        <w:t xml:space="preserve"> podwykonawcy:</w:t>
      </w:r>
    </w:p>
    <w:p w14:paraId="04292718" w14:textId="416CF0FA" w:rsidR="00E02360" w:rsidRPr="00B92A8A" w:rsidRDefault="00E02360"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__________________________________________________________________________________</w:t>
      </w:r>
      <w:r w:rsidR="00D25ECA" w:rsidRPr="00B92A8A">
        <w:rPr>
          <w:rFonts w:eastAsia="Arial Unicode MS" w:cs="Calibri"/>
          <w:sz w:val="20"/>
          <w:szCs w:val="20"/>
        </w:rPr>
        <w:t>_</w:t>
      </w:r>
    </w:p>
    <w:p w14:paraId="39CD776C" w14:textId="13FC0E92" w:rsidR="00E02360" w:rsidRPr="00B92A8A" w:rsidRDefault="00E96549"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d</w:t>
      </w:r>
      <w:r w:rsidR="00E02360" w:rsidRPr="00B92A8A">
        <w:rPr>
          <w:rFonts w:eastAsia="Arial Unicode MS" w:cs="Calibri"/>
          <w:sz w:val="20"/>
          <w:szCs w:val="20"/>
        </w:rPr>
        <w:t xml:space="preserve">ane rejestrowe podwykonawców, którym </w:t>
      </w:r>
      <w:r w:rsidR="006D76C1" w:rsidRPr="00B92A8A">
        <w:rPr>
          <w:rFonts w:eastAsia="Arial Unicode MS" w:cs="Calibri"/>
          <w:sz w:val="20"/>
          <w:szCs w:val="20"/>
        </w:rPr>
        <w:t xml:space="preserve">zamierzam </w:t>
      </w:r>
      <w:r w:rsidR="00E02360" w:rsidRPr="00B92A8A">
        <w:rPr>
          <w:rFonts w:eastAsia="Arial Unicode MS" w:cs="Calibri"/>
          <w:sz w:val="20"/>
          <w:szCs w:val="20"/>
        </w:rPr>
        <w:t>powierzy</w:t>
      </w:r>
      <w:r w:rsidR="006D76C1" w:rsidRPr="00B92A8A">
        <w:rPr>
          <w:rFonts w:eastAsia="Arial Unicode MS" w:cs="Calibri"/>
          <w:sz w:val="20"/>
          <w:szCs w:val="20"/>
        </w:rPr>
        <w:t>ć</w:t>
      </w:r>
      <w:r w:rsidR="00E02360" w:rsidRPr="00B92A8A">
        <w:rPr>
          <w:rFonts w:eastAsia="Arial Unicode MS" w:cs="Calibri"/>
          <w:sz w:val="20"/>
          <w:szCs w:val="20"/>
        </w:rPr>
        <w:t xml:space="preserve"> realizację części zamówienia, o których mowa w pkt. 4.</w:t>
      </w:r>
      <w:r w:rsidR="00D11D26" w:rsidRPr="00B92A8A">
        <w:rPr>
          <w:rFonts w:eastAsia="Arial Unicode MS" w:cs="Calibri"/>
          <w:sz w:val="20"/>
          <w:szCs w:val="20"/>
        </w:rPr>
        <w:t>1</w:t>
      </w:r>
      <w:r w:rsidR="00040768">
        <w:rPr>
          <w:rFonts w:eastAsia="Arial Unicode MS" w:cs="Calibri"/>
          <w:sz w:val="20"/>
          <w:szCs w:val="20"/>
        </w:rPr>
        <w:t>2</w:t>
      </w:r>
      <w:r w:rsidR="00AF2D8F" w:rsidRPr="00B92A8A">
        <w:rPr>
          <w:rStyle w:val="Odwoanieprzypisudolnego"/>
          <w:rFonts w:eastAsia="Arial Unicode MS" w:cs="Calibri"/>
          <w:sz w:val="20"/>
          <w:szCs w:val="20"/>
        </w:rPr>
        <w:footnoteReference w:id="7"/>
      </w:r>
      <w:r w:rsidRPr="00B92A8A">
        <w:rPr>
          <w:rFonts w:eastAsia="Arial Unicode MS" w:cs="Calibr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2304"/>
        <w:gridCol w:w="1728"/>
        <w:gridCol w:w="2446"/>
        <w:gridCol w:w="1298"/>
      </w:tblGrid>
      <w:tr w:rsidR="00E02360" w:rsidRPr="00B92A8A" w14:paraId="6C4D9C56" w14:textId="77777777" w:rsidTr="0019662B">
        <w:trPr>
          <w:cantSplit/>
        </w:trPr>
        <w:tc>
          <w:tcPr>
            <w:tcW w:w="346" w:type="pct"/>
            <w:shd w:val="clear" w:color="auto" w:fill="BFBFBF"/>
            <w:vAlign w:val="center"/>
          </w:tcPr>
          <w:p w14:paraId="1A6B2A7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1379" w:type="pct"/>
            <w:shd w:val="clear" w:color="auto" w:fill="BFBFBF"/>
            <w:vAlign w:val="center"/>
          </w:tcPr>
          <w:p w14:paraId="1C484ACE"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podwykonawcy(ów)</w:t>
            </w:r>
          </w:p>
        </w:tc>
        <w:tc>
          <w:tcPr>
            <w:tcW w:w="1034" w:type="pct"/>
            <w:shd w:val="clear" w:color="auto" w:fill="BFBFBF"/>
            <w:vAlign w:val="center"/>
          </w:tcPr>
          <w:p w14:paraId="1C6A903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siedziby </w:t>
            </w:r>
            <w:r w:rsidRPr="00B92A8A">
              <w:rPr>
                <w:rFonts w:eastAsia="Arial Unicode MS" w:cs="Calibri"/>
                <w:b/>
                <w:caps/>
                <w:sz w:val="16"/>
                <w:szCs w:val="16"/>
              </w:rPr>
              <w:t>podwykonawcy</w:t>
            </w:r>
            <w:r w:rsidRPr="00B92A8A">
              <w:rPr>
                <w:rFonts w:eastAsia="Arial Unicode MS" w:cs="Calibri"/>
                <w:b/>
                <w:sz w:val="16"/>
                <w:szCs w:val="16"/>
              </w:rPr>
              <w:t>(ów)</w:t>
            </w:r>
          </w:p>
        </w:tc>
        <w:tc>
          <w:tcPr>
            <w:tcW w:w="1464" w:type="pct"/>
            <w:shd w:val="clear" w:color="auto" w:fill="BFBFBF"/>
            <w:vAlign w:val="center"/>
          </w:tcPr>
          <w:p w14:paraId="3F2A42A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Numer wpisu do odpowiedniego rejestru – KRS </w:t>
            </w:r>
          </w:p>
          <w:p w14:paraId="534ACF0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lub datę rozpoczęcia działalności z</w:t>
            </w:r>
          </w:p>
          <w:p w14:paraId="77F48C97" w14:textId="77777777" w:rsidR="00E02360" w:rsidRPr="00B92A8A" w:rsidRDefault="00E02360" w:rsidP="00B92A8A">
            <w:pPr>
              <w:widowControl w:val="0"/>
              <w:suppressAutoHyphens/>
              <w:spacing w:line="276" w:lineRule="auto"/>
              <w:jc w:val="center"/>
              <w:rPr>
                <w:rFonts w:eastAsia="Arial Unicode MS" w:cs="Calibri"/>
                <w:b/>
                <w:sz w:val="16"/>
                <w:szCs w:val="16"/>
              </w:rPr>
            </w:pPr>
            <w:proofErr w:type="spellStart"/>
            <w:r w:rsidRPr="00B92A8A">
              <w:rPr>
                <w:rFonts w:eastAsia="Arial Unicode MS" w:cs="Calibri"/>
                <w:b/>
                <w:sz w:val="16"/>
                <w:szCs w:val="16"/>
              </w:rPr>
              <w:t>CEIDG</w:t>
            </w:r>
            <w:proofErr w:type="spellEnd"/>
          </w:p>
        </w:tc>
        <w:tc>
          <w:tcPr>
            <w:tcW w:w="777" w:type="pct"/>
            <w:shd w:val="clear" w:color="auto" w:fill="BFBFBF"/>
            <w:vAlign w:val="center"/>
          </w:tcPr>
          <w:p w14:paraId="7BC26946"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NIP oraz Regon</w:t>
            </w:r>
          </w:p>
        </w:tc>
      </w:tr>
      <w:tr w:rsidR="00E02360" w:rsidRPr="00B92A8A" w14:paraId="3CAF8DBD" w14:textId="77777777" w:rsidTr="0019662B">
        <w:trPr>
          <w:cantSplit/>
        </w:trPr>
        <w:tc>
          <w:tcPr>
            <w:tcW w:w="346" w:type="pct"/>
            <w:vAlign w:val="center"/>
          </w:tcPr>
          <w:p w14:paraId="78737D75"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1A0F934"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1784F192"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623431EC"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5AF323C1"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r w:rsidR="00E02360" w:rsidRPr="00B92A8A" w14:paraId="25E27217" w14:textId="77777777" w:rsidTr="0019662B">
        <w:trPr>
          <w:cantSplit/>
        </w:trPr>
        <w:tc>
          <w:tcPr>
            <w:tcW w:w="346" w:type="pct"/>
            <w:vAlign w:val="center"/>
          </w:tcPr>
          <w:p w14:paraId="35DD5158"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68673F7"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6F1B79C8"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0C1BF08F"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3B6B7E8B"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bl>
    <w:p w14:paraId="526EF9AD" w14:textId="0823863D" w:rsidR="00E02360" w:rsidRPr="00B92A8A" w:rsidRDefault="00E02360"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Oświadczam</w:t>
      </w:r>
      <w:r w:rsidR="006D76C1" w:rsidRPr="00B92A8A">
        <w:rPr>
          <w:rFonts w:eastAsia="Arial Unicode MS" w:cs="Calibri"/>
          <w:sz w:val="20"/>
          <w:szCs w:val="20"/>
        </w:rPr>
        <w:t>/</w:t>
      </w:r>
      <w:r w:rsidRPr="00B92A8A">
        <w:rPr>
          <w:rFonts w:eastAsia="Arial Unicode MS" w:cs="Calibri"/>
          <w:sz w:val="20"/>
          <w:szCs w:val="20"/>
        </w:rPr>
        <w:t xml:space="preserve">y, że </w:t>
      </w:r>
      <w:r w:rsidR="005316C1" w:rsidRPr="00B92A8A">
        <w:rPr>
          <w:rFonts w:eastAsia="Arial Unicode MS" w:cs="Calibri"/>
          <w:sz w:val="20"/>
          <w:szCs w:val="20"/>
        </w:rPr>
        <w:t>zastrzegamy/</w:t>
      </w:r>
      <w:r w:rsidR="008F4E76" w:rsidRPr="00B92A8A">
        <w:rPr>
          <w:rFonts w:eastAsia="Arial Unicode MS" w:cs="Calibri"/>
          <w:sz w:val="20"/>
          <w:szCs w:val="20"/>
        </w:rPr>
        <w:t>nie zastrzegamy</w:t>
      </w:r>
      <w:r w:rsidR="00F95D07" w:rsidRPr="00B92A8A">
        <w:rPr>
          <w:rFonts w:eastAsia="Arial Unicode MS" w:cs="Calibri"/>
          <w:sz w:val="20"/>
          <w:szCs w:val="20"/>
          <w:vertAlign w:val="superscript"/>
        </w:rPr>
        <w:footnoteReference w:id="8"/>
      </w:r>
      <w:r w:rsidR="008F4E76" w:rsidRPr="00B92A8A">
        <w:rPr>
          <w:rFonts w:eastAsia="Arial Unicode MS" w:cs="Calibri"/>
          <w:sz w:val="20"/>
          <w:szCs w:val="20"/>
        </w:rPr>
        <w:t xml:space="preserve"> </w:t>
      </w:r>
      <w:r w:rsidR="000549EA" w:rsidRPr="00B92A8A">
        <w:rPr>
          <w:rFonts w:eastAsia="Arial Unicode MS" w:cs="Calibri"/>
          <w:sz w:val="20"/>
          <w:szCs w:val="20"/>
        </w:rPr>
        <w:t xml:space="preserve">części oferty jako tajemnica przedsiębiorstwa, </w:t>
      </w:r>
      <w:r w:rsidR="00483364" w:rsidRPr="00B92A8A">
        <w:rPr>
          <w:rFonts w:eastAsia="Arial Unicode MS" w:cs="Calibri"/>
          <w:sz w:val="20"/>
          <w:szCs w:val="20"/>
        </w:rPr>
        <w:t>w </w:t>
      </w:r>
      <w:r w:rsidR="000549EA" w:rsidRPr="00B92A8A">
        <w:rPr>
          <w:rFonts w:eastAsia="Arial Unicode MS" w:cs="Calibri"/>
          <w:sz w:val="20"/>
          <w:szCs w:val="20"/>
        </w:rPr>
        <w:t>rozumieniu ustawy z dnia 16 kwietnia 1993 r. o zwalczaniu nieuczciwej konkurencji (tekst jednolity:</w:t>
      </w:r>
      <w:r w:rsidR="000F53EC" w:rsidRPr="000F53EC">
        <w:rPr>
          <w:rFonts w:eastAsia="Arial Unicode MS" w:cs="Calibri"/>
          <w:sz w:val="20"/>
          <w:szCs w:val="20"/>
        </w:rPr>
        <w:t xml:space="preserve"> </w:t>
      </w:r>
      <w:r w:rsidR="000F53EC">
        <w:rPr>
          <w:rFonts w:eastAsia="Arial Unicode MS" w:cs="Calibri"/>
          <w:sz w:val="20"/>
          <w:szCs w:val="20"/>
        </w:rPr>
        <w:br/>
      </w:r>
      <w:r w:rsidR="000F53EC" w:rsidRPr="000F53EC">
        <w:rPr>
          <w:rFonts w:eastAsia="Arial Unicode MS" w:cs="Calibri"/>
          <w:sz w:val="20"/>
          <w:szCs w:val="20"/>
        </w:rPr>
        <w:t>Dz. U. z 2022 r. poz. 1233</w:t>
      </w:r>
      <w:r w:rsidR="000549EA" w:rsidRPr="00B92A8A">
        <w:rPr>
          <w:rFonts w:eastAsia="Arial Unicode MS" w:cs="Calibri"/>
          <w:sz w:val="20"/>
          <w:szCs w:val="20"/>
        </w:rPr>
        <w:t xml:space="preserve">) i w związku z tym </w:t>
      </w:r>
      <w:r w:rsidRPr="00B92A8A">
        <w:rPr>
          <w:rFonts w:eastAsia="Arial Unicode MS" w:cs="Calibri"/>
          <w:sz w:val="20"/>
          <w:szCs w:val="20"/>
        </w:rPr>
        <w:t xml:space="preserve">informacje zawarte </w:t>
      </w:r>
      <w:r w:rsidR="00353E38" w:rsidRPr="00B92A8A">
        <w:rPr>
          <w:rFonts w:eastAsia="Arial Unicode MS" w:cs="Calibri"/>
          <w:sz w:val="20"/>
          <w:szCs w:val="20"/>
        </w:rPr>
        <w:t>w</w:t>
      </w:r>
      <w:r w:rsidR="00472507" w:rsidRPr="00B92A8A">
        <w:rPr>
          <w:rFonts w:eastAsia="Arial Unicode MS" w:cs="Calibri"/>
          <w:sz w:val="20"/>
          <w:szCs w:val="20"/>
        </w:rPr>
        <w:t xml:space="preserve"> </w:t>
      </w:r>
      <w:r w:rsidR="004C0222" w:rsidRPr="00B92A8A">
        <w:rPr>
          <w:rFonts w:eastAsia="Arial Unicode MS" w:cs="Calibri"/>
          <w:sz w:val="20"/>
          <w:szCs w:val="20"/>
        </w:rPr>
        <w:t>plikach…………………</w:t>
      </w:r>
      <w:r w:rsidR="004C0222" w:rsidRPr="00B92A8A">
        <w:rPr>
          <w:rFonts w:eastAsia="Arial Unicode MS" w:cs="Calibri"/>
          <w:sz w:val="20"/>
          <w:szCs w:val="20"/>
          <w:vertAlign w:val="superscript"/>
        </w:rPr>
        <w:t xml:space="preserve"> </w:t>
      </w:r>
      <w:r w:rsidRPr="00B92A8A">
        <w:rPr>
          <w:rFonts w:eastAsia="Arial Unicode MS" w:cs="Calibri"/>
          <w:sz w:val="20"/>
          <w:szCs w:val="20"/>
        </w:rPr>
        <w:t xml:space="preserve">stanowią tajemnicę przedsiębiorstwa w rozumieniu </w:t>
      </w:r>
      <w:r w:rsidR="00483364" w:rsidRPr="00B92A8A">
        <w:rPr>
          <w:rFonts w:eastAsia="Arial Unicode MS" w:cs="Calibri"/>
          <w:sz w:val="20"/>
          <w:szCs w:val="20"/>
        </w:rPr>
        <w:t>ww. przepisów</w:t>
      </w:r>
      <w:r w:rsidRPr="00B92A8A">
        <w:rPr>
          <w:rFonts w:eastAsia="Arial Unicode MS" w:cs="Calibri"/>
          <w:sz w:val="20"/>
          <w:szCs w:val="20"/>
        </w:rPr>
        <w:t>.</w:t>
      </w:r>
      <w:r w:rsidR="00483364" w:rsidRPr="00B92A8A">
        <w:rPr>
          <w:rFonts w:eastAsia="Arial Unicode MS" w:cs="Calibri"/>
          <w:sz w:val="20"/>
          <w:szCs w:val="20"/>
        </w:rPr>
        <w:t xml:space="preserve"> </w:t>
      </w:r>
      <w:r w:rsidRPr="00B92A8A">
        <w:rPr>
          <w:rFonts w:eastAsia="Arial Unicode MS" w:cs="Calibri"/>
          <w:sz w:val="20"/>
          <w:szCs w:val="20"/>
        </w:rPr>
        <w:t xml:space="preserve">Pozostałe </w:t>
      </w:r>
      <w:r w:rsidR="004C0222" w:rsidRPr="00B92A8A">
        <w:rPr>
          <w:rFonts w:eastAsia="Arial Unicode MS" w:cs="Calibri"/>
          <w:sz w:val="20"/>
          <w:szCs w:val="20"/>
        </w:rPr>
        <w:t>częś</w:t>
      </w:r>
      <w:r w:rsidR="00472507" w:rsidRPr="00B92A8A">
        <w:rPr>
          <w:rFonts w:eastAsia="Arial Unicode MS" w:cs="Calibri"/>
          <w:sz w:val="20"/>
          <w:szCs w:val="20"/>
        </w:rPr>
        <w:t>ci</w:t>
      </w:r>
      <w:r w:rsidR="004C0222" w:rsidRPr="00B92A8A">
        <w:rPr>
          <w:rFonts w:eastAsia="Arial Unicode MS" w:cs="Calibri"/>
          <w:sz w:val="20"/>
          <w:szCs w:val="20"/>
        </w:rPr>
        <w:t xml:space="preserve"> </w:t>
      </w:r>
      <w:r w:rsidRPr="00B92A8A">
        <w:rPr>
          <w:rFonts w:eastAsia="Arial Unicode MS" w:cs="Calibri"/>
          <w:sz w:val="20"/>
          <w:szCs w:val="20"/>
        </w:rPr>
        <w:t xml:space="preserve">oferty oraz </w:t>
      </w:r>
      <w:r w:rsidR="00472507" w:rsidRPr="00B92A8A">
        <w:rPr>
          <w:rFonts w:eastAsia="Arial Unicode MS" w:cs="Calibri"/>
          <w:sz w:val="20"/>
          <w:szCs w:val="20"/>
        </w:rPr>
        <w:t xml:space="preserve">załączniki </w:t>
      </w:r>
      <w:r w:rsidRPr="00B92A8A">
        <w:rPr>
          <w:rFonts w:eastAsia="Arial Unicode MS" w:cs="Calibri"/>
          <w:sz w:val="20"/>
          <w:szCs w:val="20"/>
        </w:rPr>
        <w:t>do niej są jawne i nie zawierają informacji stanowiących tajemnicę przedsiębiorstwa.</w:t>
      </w:r>
    </w:p>
    <w:p w14:paraId="6F63EF74" w14:textId="6975869C" w:rsidR="00F657D4"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Oświadczam/y, że zapoznaliśmy się z Klauzulą Informacyjną Zamawiającego </w:t>
      </w:r>
      <w:r w:rsidR="002D19B2" w:rsidRPr="00B92A8A">
        <w:rPr>
          <w:rFonts w:eastAsia="Arial Unicode MS" w:cs="Calibri"/>
          <w:sz w:val="20"/>
          <w:szCs w:val="20"/>
        </w:rPr>
        <w:t xml:space="preserve">dotyczącą </w:t>
      </w:r>
      <w:proofErr w:type="spellStart"/>
      <w:r w:rsidR="002D19B2" w:rsidRPr="00B92A8A">
        <w:rPr>
          <w:rFonts w:eastAsia="Arial Unicode MS" w:cs="Calibri"/>
          <w:sz w:val="20"/>
          <w:szCs w:val="20"/>
        </w:rPr>
        <w:t>RODO</w:t>
      </w:r>
      <w:proofErr w:type="spellEnd"/>
      <w:r w:rsidR="002D19B2" w:rsidRPr="00B92A8A">
        <w:rPr>
          <w:rStyle w:val="Odwoanieprzypisudolnego"/>
          <w:rFonts w:eastAsia="Arial Unicode MS" w:cs="Calibri"/>
          <w:sz w:val="20"/>
          <w:szCs w:val="20"/>
        </w:rPr>
        <w:footnoteReference w:id="9"/>
      </w:r>
      <w:r w:rsidR="002D19B2" w:rsidRPr="00B92A8A">
        <w:rPr>
          <w:rFonts w:eastAsia="Arial Unicode MS" w:cs="Calibri"/>
          <w:sz w:val="20"/>
          <w:szCs w:val="20"/>
        </w:rPr>
        <w:t xml:space="preserve"> zamieszczoną w Rozdziale I </w:t>
      </w:r>
      <w:proofErr w:type="spellStart"/>
      <w:r w:rsidR="002D19B2" w:rsidRPr="00B92A8A">
        <w:rPr>
          <w:rFonts w:eastAsia="Arial Unicode MS" w:cs="Calibri"/>
          <w:sz w:val="20"/>
          <w:szCs w:val="20"/>
        </w:rPr>
        <w:t>SWZ</w:t>
      </w:r>
      <w:proofErr w:type="spellEnd"/>
      <w:r w:rsidR="002D19B2" w:rsidRPr="00B92A8A">
        <w:rPr>
          <w:rFonts w:eastAsia="Arial Unicode MS" w:cs="Calibri"/>
          <w:sz w:val="20"/>
          <w:szCs w:val="20"/>
        </w:rPr>
        <w:t xml:space="preserve"> – Instrukcja dla Wykonawców.</w:t>
      </w:r>
    </w:p>
    <w:p w14:paraId="13C67533" w14:textId="0EBBDAC8" w:rsidR="002D19B2"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lang w:eastAsia="en-US"/>
        </w:rPr>
      </w:pPr>
      <w:r w:rsidRPr="00B92A8A">
        <w:rPr>
          <w:rFonts w:eastAsia="Arial Unicode MS" w:cs="Calibri"/>
          <w:sz w:val="20"/>
          <w:szCs w:val="20"/>
        </w:rPr>
        <w:t xml:space="preserve">Oświadczam/y, że wypełniliśmy </w:t>
      </w:r>
      <w:r w:rsidR="002D19B2" w:rsidRPr="00B92A8A">
        <w:rPr>
          <w:rFonts w:eastAsia="Arial Unicode MS" w:cs="Calibri"/>
          <w:sz w:val="20"/>
          <w:szCs w:val="20"/>
          <w:lang w:eastAsia="en-US"/>
        </w:rPr>
        <w:t xml:space="preserve">obowiązki informacyjne przewidziane w art. 13 lub art. 14 </w:t>
      </w:r>
      <w:proofErr w:type="spellStart"/>
      <w:r w:rsidR="002D19B2" w:rsidRPr="00B92A8A">
        <w:rPr>
          <w:rFonts w:eastAsia="Arial Unicode MS" w:cs="Calibri"/>
          <w:sz w:val="20"/>
          <w:szCs w:val="20"/>
          <w:lang w:eastAsia="en-US"/>
        </w:rPr>
        <w:t>RODO</w:t>
      </w:r>
      <w:proofErr w:type="spellEnd"/>
      <w:r w:rsidR="002D19B2" w:rsidRPr="00B92A8A">
        <w:rPr>
          <w:rFonts w:eastAsia="Arial Unicode MS" w:cs="Calibri"/>
          <w:sz w:val="20"/>
          <w:szCs w:val="20"/>
          <w:lang w:eastAsia="en-US"/>
        </w:rPr>
        <w:t xml:space="preserve">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Zamawiającemu przez Wykonawcę w toku </w:t>
      </w:r>
      <w:r w:rsidR="002D19B2" w:rsidRPr="00B92A8A">
        <w:rPr>
          <w:rFonts w:eastAsia="Arial Unicode MS" w:cs="Calibri"/>
          <w:sz w:val="20"/>
          <w:szCs w:val="20"/>
          <w:lang w:eastAsia="en-US"/>
        </w:rPr>
        <w:lastRenderedPageBreak/>
        <w:t>postępowania o udzielenie zamówienia publicznego oraz w toku wykonywania umowy”</w:t>
      </w:r>
      <w:r w:rsidR="002D19B2" w:rsidRPr="00B92A8A">
        <w:rPr>
          <w:rFonts w:eastAsia="Arial Unicode MS" w:cs="Calibri"/>
          <w:sz w:val="20"/>
          <w:szCs w:val="20"/>
          <w:vertAlign w:val="superscript"/>
          <w:lang w:eastAsia="en-US"/>
        </w:rPr>
        <w:footnoteReference w:id="10"/>
      </w:r>
    </w:p>
    <w:p w14:paraId="182F6352" w14:textId="771F65C4"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b/>
          <w:sz w:val="20"/>
          <w:szCs w:val="20"/>
        </w:rPr>
        <w:t>CENA OFERTY</w:t>
      </w:r>
    </w:p>
    <w:p w14:paraId="52F3BED8" w14:textId="1D5C7263" w:rsidR="003016A1" w:rsidRPr="00B92A8A" w:rsidRDefault="003016A1" w:rsidP="00B92A8A">
      <w:pPr>
        <w:widowControl w:val="0"/>
        <w:numPr>
          <w:ilvl w:val="1"/>
          <w:numId w:val="19"/>
        </w:numPr>
        <w:tabs>
          <w:tab w:val="clear" w:pos="716"/>
          <w:tab w:val="num"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 że cena zawiera wszelkie koszty jakie Wykonawca poniesie w </w:t>
      </w:r>
      <w:r w:rsidR="00292685" w:rsidRPr="00B92A8A">
        <w:rPr>
          <w:rFonts w:eastAsia="Arial Unicode MS" w:cs="Calibri"/>
          <w:sz w:val="20"/>
          <w:szCs w:val="20"/>
        </w:rPr>
        <w:t>związku z realizacją zamówienia,</w:t>
      </w:r>
    </w:p>
    <w:p w14:paraId="6D021036" w14:textId="5DDC6230" w:rsidR="00E02360" w:rsidRPr="00B92A8A" w:rsidRDefault="00E02360" w:rsidP="00B92A8A">
      <w:pPr>
        <w:widowControl w:val="0"/>
        <w:numPr>
          <w:ilvl w:val="1"/>
          <w:numId w:val="19"/>
        </w:numPr>
        <w:tabs>
          <w:tab w:val="clear" w:pos="716"/>
          <w:tab w:val="num" w:pos="567"/>
        </w:tabs>
        <w:suppressAutoHyphens/>
        <w:spacing w:line="276" w:lineRule="auto"/>
        <w:ind w:left="567" w:hanging="567"/>
        <w:jc w:val="left"/>
        <w:rPr>
          <w:rFonts w:eastAsia="Arial Unicode MS" w:cs="Calibri"/>
          <w:sz w:val="20"/>
          <w:szCs w:val="20"/>
        </w:rPr>
      </w:pPr>
      <w:r w:rsidRPr="00B92A8A">
        <w:rPr>
          <w:rFonts w:eastAsia="Arial Unicode MS" w:cs="Calibri"/>
          <w:sz w:val="20"/>
          <w:szCs w:val="20"/>
        </w:rPr>
        <w:t>gwarantuję wykonanie niniejszego</w:t>
      </w:r>
      <w:r w:rsidR="005F3A61" w:rsidRPr="00B92A8A">
        <w:rPr>
          <w:rFonts w:eastAsia="Arial Unicode MS" w:cs="Calibri"/>
          <w:sz w:val="20"/>
          <w:szCs w:val="20"/>
        </w:rPr>
        <w:t xml:space="preserve"> zamówienia zgodnie z treścią </w:t>
      </w:r>
      <w:proofErr w:type="spellStart"/>
      <w:r w:rsidR="005F3A61" w:rsidRPr="00B92A8A">
        <w:rPr>
          <w:rFonts w:eastAsia="Arial Unicode MS" w:cs="Calibri"/>
          <w:sz w:val="20"/>
          <w:szCs w:val="20"/>
        </w:rPr>
        <w:t>S</w:t>
      </w:r>
      <w:r w:rsidRPr="00B92A8A">
        <w:rPr>
          <w:rFonts w:eastAsia="Arial Unicode MS" w:cs="Calibri"/>
          <w:sz w:val="20"/>
          <w:szCs w:val="20"/>
        </w:rPr>
        <w:t>WZ</w:t>
      </w:r>
      <w:proofErr w:type="spellEnd"/>
      <w:r w:rsidR="008471B5" w:rsidRPr="00B92A8A">
        <w:rPr>
          <w:rFonts w:eastAsia="Arial Unicode MS" w:cs="Calibri"/>
          <w:sz w:val="20"/>
          <w:szCs w:val="20"/>
        </w:rPr>
        <w:t>,</w:t>
      </w:r>
    </w:p>
    <w:p w14:paraId="2A797D33" w14:textId="4F7065B7" w:rsidR="009A2D7B" w:rsidRPr="00835A7D" w:rsidRDefault="009A2D7B" w:rsidP="009A2D7B">
      <w:pPr>
        <w:widowControl w:val="0"/>
        <w:numPr>
          <w:ilvl w:val="1"/>
          <w:numId w:val="19"/>
        </w:numPr>
        <w:tabs>
          <w:tab w:val="clear" w:pos="716"/>
          <w:tab w:val="num" w:pos="567"/>
        </w:tabs>
        <w:suppressAutoHyphens/>
        <w:spacing w:line="276" w:lineRule="auto"/>
        <w:ind w:left="567" w:hanging="567"/>
        <w:jc w:val="left"/>
        <w:rPr>
          <w:rFonts w:eastAsia="Arial Unicode MS" w:cs="Calibri"/>
          <w:b/>
          <w:sz w:val="20"/>
          <w:szCs w:val="20"/>
        </w:rPr>
      </w:pPr>
      <w:r>
        <w:rPr>
          <w:rFonts w:eastAsia="Arial Unicode MS" w:cs="Calibri"/>
          <w:b/>
          <w:sz w:val="20"/>
          <w:szCs w:val="20"/>
        </w:rPr>
        <w:t xml:space="preserve">cena razem brutto oferty za realizację całości przedmiotu zamówienia, zgodnie z warunkami zawartymi w </w:t>
      </w:r>
      <w:proofErr w:type="spellStart"/>
      <w:r>
        <w:rPr>
          <w:rFonts w:eastAsia="Arial Unicode MS" w:cs="Calibri"/>
          <w:b/>
          <w:sz w:val="20"/>
          <w:szCs w:val="20"/>
        </w:rPr>
        <w:t>SWZ</w:t>
      </w:r>
      <w:proofErr w:type="spellEnd"/>
      <w:r>
        <w:rPr>
          <w:rFonts w:eastAsia="Arial Unicode MS" w:cs="Calibri"/>
          <w:b/>
          <w:sz w:val="20"/>
          <w:szCs w:val="20"/>
        </w:rPr>
        <w:t xml:space="preserve"> wynosi</w:t>
      </w:r>
      <w:r>
        <w:rPr>
          <w:rStyle w:val="Odwoanieprzypisudolnego"/>
          <w:rFonts w:eastAsia="Arial Unicode MS" w:cs="Calibri"/>
          <w:iCs/>
          <w:sz w:val="20"/>
          <w:szCs w:val="20"/>
          <w:lang w:val="de-DE"/>
        </w:rPr>
        <w:footnoteReference w:id="11"/>
      </w:r>
      <w:r>
        <w:rPr>
          <w:rFonts w:eastAsia="Arial Unicode MS" w:cs="Calibri"/>
          <w:b/>
          <w:sz w:val="20"/>
          <w:szCs w:val="20"/>
        </w:rPr>
        <w:t xml:space="preserve">: …………………………………….zł (słownie: ………………………………………………….), </w:t>
      </w:r>
      <w:r>
        <w:rPr>
          <w:rFonts w:cs="Calibri"/>
          <w:b/>
          <w:sz w:val="20"/>
          <w:szCs w:val="20"/>
        </w:rPr>
        <w:t xml:space="preserve">zgodnie z wyliczeniem zawartym w poniższej </w:t>
      </w:r>
      <w:r w:rsidR="00835A7D">
        <w:rPr>
          <w:rFonts w:cs="Calibri"/>
          <w:b/>
          <w:sz w:val="20"/>
          <w:szCs w:val="20"/>
        </w:rPr>
        <w:t>T</w:t>
      </w:r>
      <w:r>
        <w:rPr>
          <w:rFonts w:cs="Calibri"/>
          <w:b/>
          <w:sz w:val="20"/>
          <w:szCs w:val="20"/>
        </w:rPr>
        <w:t>abeli cenowej</w:t>
      </w:r>
      <w:r>
        <w:rPr>
          <w:rFonts w:cs="Calibri"/>
          <w:b/>
          <w:bCs/>
          <w:i/>
          <w:sz w:val="20"/>
          <w:szCs w:val="20"/>
        </w:rPr>
        <w:t>:</w:t>
      </w:r>
    </w:p>
    <w:p w14:paraId="0DB5758D" w14:textId="536785E6" w:rsidR="00C82FB8" w:rsidRPr="00F90894" w:rsidRDefault="00835A7D" w:rsidP="00C82FB8">
      <w:pPr>
        <w:widowControl w:val="0"/>
        <w:suppressAutoHyphens/>
        <w:spacing w:line="276" w:lineRule="auto"/>
        <w:jc w:val="left"/>
        <w:rPr>
          <w:rFonts w:eastAsia="Arial Unicode MS" w:cs="Calibri"/>
          <w:b/>
          <w:sz w:val="20"/>
          <w:szCs w:val="20"/>
        </w:rPr>
      </w:pPr>
      <w:bookmarkStart w:id="2" w:name="_Hlk137202507"/>
      <w:r>
        <w:rPr>
          <w:rFonts w:eastAsia="Arial Unicode MS" w:cs="Calibri"/>
          <w:b/>
          <w:sz w:val="20"/>
          <w:szCs w:val="20"/>
        </w:rPr>
        <w:t xml:space="preserve">Tabela cenowa </w:t>
      </w:r>
      <w:r w:rsidR="00AA523C">
        <w:rPr>
          <w:rStyle w:val="Odwoanieprzypisudolnego"/>
          <w:rFonts w:eastAsia="Arial Unicode MS" w:cs="Calibri"/>
          <w:b/>
          <w:sz w:val="20"/>
          <w:szCs w:val="20"/>
        </w:rPr>
        <w:footnoteReference w:id="12"/>
      </w:r>
    </w:p>
    <w:tbl>
      <w:tblPr>
        <w:tblW w:w="58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2"/>
        <w:gridCol w:w="1701"/>
        <w:gridCol w:w="1279"/>
        <w:gridCol w:w="1052"/>
        <w:gridCol w:w="1052"/>
        <w:gridCol w:w="1322"/>
        <w:gridCol w:w="1308"/>
      </w:tblGrid>
      <w:tr w:rsidR="00AA523C" w:rsidRPr="009A2D7B" w14:paraId="75CD0D2D" w14:textId="77777777" w:rsidTr="00AA523C">
        <w:trPr>
          <w:trHeight w:val="743"/>
          <w:tblHeader/>
          <w:jc w:val="center"/>
        </w:trPr>
        <w:tc>
          <w:tcPr>
            <w:tcW w:w="134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E9ECD9" w14:textId="765F64F0" w:rsidR="00AA523C" w:rsidRPr="009A2D7B" w:rsidRDefault="00AA523C" w:rsidP="009A2D7B">
            <w:pPr>
              <w:widowControl w:val="0"/>
              <w:suppressAutoHyphens/>
              <w:spacing w:line="276" w:lineRule="auto"/>
              <w:rPr>
                <w:rFonts w:eastAsia="Arial Unicode MS" w:cs="Calibri"/>
                <w:b/>
                <w:sz w:val="20"/>
                <w:szCs w:val="20"/>
              </w:rPr>
            </w:pPr>
          </w:p>
        </w:tc>
        <w:tc>
          <w:tcPr>
            <w:tcW w:w="80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30228A" w14:textId="552E539E"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Cena</w:t>
            </w:r>
            <w:r w:rsidR="003248DB">
              <w:rPr>
                <w:rFonts w:eastAsia="Arial Unicode MS" w:cs="Calibri"/>
                <w:b/>
                <w:sz w:val="20"/>
                <w:szCs w:val="20"/>
              </w:rPr>
              <w:t xml:space="preserve"> miesięczna</w:t>
            </w:r>
            <w:r w:rsidRPr="009A2D7B">
              <w:rPr>
                <w:rFonts w:eastAsia="Arial Unicode MS" w:cs="Calibri"/>
                <w:b/>
                <w:sz w:val="20"/>
                <w:szCs w:val="20"/>
              </w:rPr>
              <w:t xml:space="preserve"> </w:t>
            </w:r>
            <w:r w:rsidR="003248DB">
              <w:rPr>
                <w:rFonts w:eastAsia="Arial Unicode MS" w:cs="Calibri"/>
                <w:b/>
                <w:sz w:val="20"/>
                <w:szCs w:val="20"/>
              </w:rPr>
              <w:t xml:space="preserve">/ jednostkowa </w:t>
            </w:r>
            <w:r w:rsidRPr="009A2D7B">
              <w:rPr>
                <w:rFonts w:eastAsia="Arial Unicode MS" w:cs="Calibri"/>
                <w:b/>
                <w:sz w:val="20"/>
                <w:szCs w:val="20"/>
              </w:rPr>
              <w:t>netto w zł</w:t>
            </w:r>
          </w:p>
        </w:tc>
        <w:tc>
          <w:tcPr>
            <w:tcW w:w="606"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6F35F1A" w14:textId="0C62B083" w:rsidR="00AA523C" w:rsidRPr="009A2D7B" w:rsidRDefault="00AA523C" w:rsidP="00AA523C">
            <w:pPr>
              <w:widowControl w:val="0"/>
              <w:suppressAutoHyphens/>
              <w:spacing w:line="276" w:lineRule="auto"/>
              <w:jc w:val="center"/>
              <w:rPr>
                <w:rFonts w:eastAsia="Arial Unicode MS" w:cs="Calibri"/>
                <w:b/>
                <w:sz w:val="20"/>
                <w:szCs w:val="20"/>
              </w:rPr>
            </w:pPr>
            <w:r>
              <w:rPr>
                <w:rFonts w:eastAsia="Arial Unicode MS" w:cs="Calibri"/>
                <w:b/>
                <w:sz w:val="20"/>
                <w:szCs w:val="20"/>
              </w:rPr>
              <w:t>Ilość</w:t>
            </w:r>
          </w:p>
        </w:tc>
        <w:tc>
          <w:tcPr>
            <w:tcW w:w="499"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B417A44" w14:textId="03EEDF08" w:rsidR="00AA523C" w:rsidRPr="009A2D7B" w:rsidRDefault="00AA523C" w:rsidP="00AA523C">
            <w:pPr>
              <w:widowControl w:val="0"/>
              <w:suppressAutoHyphens/>
              <w:spacing w:line="276" w:lineRule="auto"/>
              <w:jc w:val="center"/>
              <w:rPr>
                <w:rFonts w:eastAsia="Arial Unicode MS" w:cs="Calibri"/>
                <w:b/>
                <w:sz w:val="20"/>
                <w:szCs w:val="20"/>
              </w:rPr>
            </w:pPr>
            <w:r>
              <w:rPr>
                <w:rFonts w:eastAsia="Arial Unicode MS" w:cs="Calibri"/>
                <w:b/>
                <w:sz w:val="20"/>
                <w:szCs w:val="20"/>
              </w:rPr>
              <w:t>Wartość netto w zł (kol. 2 x kol.3)</w:t>
            </w:r>
          </w:p>
        </w:tc>
        <w:tc>
          <w:tcPr>
            <w:tcW w:w="49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A9DC93" w14:textId="623E4DF4"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Stawka podatku VAT w %</w:t>
            </w:r>
          </w:p>
        </w:tc>
        <w:tc>
          <w:tcPr>
            <w:tcW w:w="62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F7FE871" w14:textId="77777777"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Wartość podatku VAT</w:t>
            </w:r>
          </w:p>
          <w:p w14:paraId="29050667" w14:textId="39948223"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w zł</w:t>
            </w:r>
          </w:p>
          <w:p w14:paraId="40D35E9B" w14:textId="2B37CEA5"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(kol.</w:t>
            </w:r>
            <w:r>
              <w:rPr>
                <w:rFonts w:eastAsia="Arial Unicode MS" w:cs="Calibri"/>
                <w:b/>
                <w:sz w:val="20"/>
                <w:szCs w:val="20"/>
              </w:rPr>
              <w:t>4</w:t>
            </w:r>
            <w:r w:rsidRPr="009A2D7B">
              <w:rPr>
                <w:rFonts w:eastAsia="Arial Unicode MS" w:cs="Calibri"/>
                <w:b/>
                <w:sz w:val="20"/>
                <w:szCs w:val="20"/>
              </w:rPr>
              <w:t xml:space="preserve"> x kol.</w:t>
            </w:r>
            <w:r>
              <w:rPr>
                <w:rFonts w:eastAsia="Arial Unicode MS" w:cs="Calibri"/>
                <w:b/>
                <w:sz w:val="20"/>
                <w:szCs w:val="20"/>
              </w:rPr>
              <w:t>5</w:t>
            </w:r>
            <w:r w:rsidRPr="009A2D7B">
              <w:rPr>
                <w:rFonts w:eastAsia="Arial Unicode MS" w:cs="Calibri"/>
                <w:b/>
                <w:sz w:val="20"/>
                <w:szCs w:val="20"/>
              </w:rPr>
              <w:t>)</w:t>
            </w:r>
          </w:p>
        </w:tc>
        <w:tc>
          <w:tcPr>
            <w:tcW w:w="62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E13B33" w14:textId="77777777"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Razem brutto w zł</w:t>
            </w:r>
          </w:p>
          <w:p w14:paraId="66A8D3AA" w14:textId="3AEC3CF6" w:rsidR="00AA523C" w:rsidRPr="009A2D7B" w:rsidRDefault="00AA523C" w:rsidP="00AA523C">
            <w:pPr>
              <w:widowControl w:val="0"/>
              <w:suppressAutoHyphens/>
              <w:spacing w:line="276" w:lineRule="auto"/>
              <w:jc w:val="center"/>
              <w:rPr>
                <w:rFonts w:eastAsia="Arial Unicode MS" w:cs="Calibri"/>
                <w:b/>
                <w:sz w:val="20"/>
                <w:szCs w:val="20"/>
              </w:rPr>
            </w:pPr>
            <w:r w:rsidRPr="009A2D7B">
              <w:rPr>
                <w:rFonts w:eastAsia="Arial Unicode MS" w:cs="Calibri"/>
                <w:b/>
                <w:sz w:val="20"/>
                <w:szCs w:val="20"/>
              </w:rPr>
              <w:t>(kol.</w:t>
            </w:r>
            <w:r>
              <w:rPr>
                <w:rFonts w:eastAsia="Arial Unicode MS" w:cs="Calibri"/>
                <w:b/>
                <w:sz w:val="20"/>
                <w:szCs w:val="20"/>
              </w:rPr>
              <w:t>4</w:t>
            </w:r>
            <w:r w:rsidRPr="009A2D7B">
              <w:rPr>
                <w:rFonts w:eastAsia="Arial Unicode MS" w:cs="Calibri"/>
                <w:b/>
                <w:sz w:val="20"/>
                <w:szCs w:val="20"/>
              </w:rPr>
              <w:t>+kol.</w:t>
            </w:r>
            <w:r>
              <w:rPr>
                <w:rFonts w:eastAsia="Arial Unicode MS" w:cs="Calibri"/>
                <w:b/>
                <w:sz w:val="20"/>
                <w:szCs w:val="20"/>
              </w:rPr>
              <w:t>6</w:t>
            </w:r>
            <w:r w:rsidRPr="009A2D7B">
              <w:rPr>
                <w:rFonts w:eastAsia="Arial Unicode MS" w:cs="Calibri"/>
                <w:b/>
                <w:sz w:val="20"/>
                <w:szCs w:val="20"/>
              </w:rPr>
              <w:t>)</w:t>
            </w:r>
          </w:p>
        </w:tc>
      </w:tr>
      <w:tr w:rsidR="00AA523C" w:rsidRPr="009A2D7B" w14:paraId="7BD97A02" w14:textId="77777777" w:rsidTr="00AA523C">
        <w:trPr>
          <w:trHeight w:val="235"/>
          <w:tblHeader/>
          <w:jc w:val="center"/>
        </w:trPr>
        <w:tc>
          <w:tcPr>
            <w:tcW w:w="1342"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67F712E" w14:textId="77777777" w:rsidR="00AA523C" w:rsidRPr="009A2D7B" w:rsidRDefault="00AA523C" w:rsidP="00AA523C">
            <w:pPr>
              <w:widowControl w:val="0"/>
              <w:suppressAutoHyphens/>
              <w:spacing w:line="276" w:lineRule="auto"/>
              <w:rPr>
                <w:rFonts w:eastAsia="Arial Unicode MS" w:cs="Calibri"/>
                <w:b/>
                <w:i/>
                <w:sz w:val="20"/>
                <w:szCs w:val="20"/>
              </w:rPr>
            </w:pPr>
            <w:r w:rsidRPr="009A2D7B">
              <w:rPr>
                <w:rFonts w:eastAsia="Arial Unicode MS" w:cs="Calibri"/>
                <w:b/>
                <w:i/>
                <w:sz w:val="20"/>
                <w:szCs w:val="20"/>
              </w:rPr>
              <w:t>Kol.1</w:t>
            </w:r>
          </w:p>
        </w:tc>
        <w:tc>
          <w:tcPr>
            <w:tcW w:w="806"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225D909" w14:textId="77777777" w:rsidR="00AA523C" w:rsidRPr="009A2D7B" w:rsidRDefault="00AA523C" w:rsidP="00AA523C">
            <w:pPr>
              <w:widowControl w:val="0"/>
              <w:suppressAutoHyphens/>
              <w:spacing w:line="276" w:lineRule="auto"/>
              <w:rPr>
                <w:rFonts w:eastAsia="Arial Unicode MS" w:cs="Calibri"/>
                <w:b/>
                <w:i/>
                <w:sz w:val="20"/>
                <w:szCs w:val="20"/>
              </w:rPr>
            </w:pPr>
            <w:r w:rsidRPr="009A2D7B">
              <w:rPr>
                <w:rFonts w:eastAsia="Arial Unicode MS" w:cs="Calibri"/>
                <w:b/>
                <w:i/>
                <w:sz w:val="20"/>
                <w:szCs w:val="20"/>
              </w:rPr>
              <w:t>Kol.2</w:t>
            </w:r>
          </w:p>
        </w:tc>
        <w:tc>
          <w:tcPr>
            <w:tcW w:w="60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10A4D52" w14:textId="5F7F0037" w:rsidR="00AA523C" w:rsidRPr="009A2D7B" w:rsidRDefault="00AA523C" w:rsidP="00AA523C">
            <w:pPr>
              <w:widowControl w:val="0"/>
              <w:suppressAutoHyphens/>
              <w:spacing w:line="276" w:lineRule="auto"/>
              <w:rPr>
                <w:rFonts w:eastAsia="Arial Unicode MS" w:cs="Calibri"/>
                <w:b/>
                <w:i/>
                <w:sz w:val="20"/>
                <w:szCs w:val="20"/>
              </w:rPr>
            </w:pPr>
            <w:r w:rsidRPr="009A2D7B">
              <w:rPr>
                <w:rFonts w:eastAsia="Arial Unicode MS" w:cs="Calibri"/>
                <w:b/>
                <w:i/>
                <w:sz w:val="20"/>
                <w:szCs w:val="20"/>
              </w:rPr>
              <w:t>Kol.3</w:t>
            </w:r>
          </w:p>
        </w:tc>
        <w:tc>
          <w:tcPr>
            <w:tcW w:w="49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972AE83" w14:textId="26381F77" w:rsidR="00AA523C" w:rsidRPr="009A2D7B" w:rsidRDefault="00AA523C" w:rsidP="00AA523C">
            <w:pPr>
              <w:widowControl w:val="0"/>
              <w:suppressAutoHyphens/>
              <w:spacing w:line="276" w:lineRule="auto"/>
              <w:rPr>
                <w:rFonts w:eastAsia="Arial Unicode MS" w:cs="Calibri"/>
                <w:b/>
                <w:i/>
                <w:sz w:val="20"/>
                <w:szCs w:val="20"/>
              </w:rPr>
            </w:pPr>
            <w:r w:rsidRPr="009A2D7B">
              <w:rPr>
                <w:rFonts w:eastAsia="Arial Unicode MS" w:cs="Calibri"/>
                <w:b/>
                <w:i/>
                <w:sz w:val="20"/>
                <w:szCs w:val="20"/>
              </w:rPr>
              <w:t>Kol.4</w:t>
            </w:r>
          </w:p>
        </w:tc>
        <w:tc>
          <w:tcPr>
            <w:tcW w:w="49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1041A9E" w14:textId="521BD7C5" w:rsidR="00AA523C" w:rsidRPr="009A2D7B" w:rsidRDefault="00AA523C" w:rsidP="00AA523C">
            <w:pPr>
              <w:widowControl w:val="0"/>
              <w:suppressAutoHyphens/>
              <w:spacing w:line="276" w:lineRule="auto"/>
              <w:rPr>
                <w:rFonts w:eastAsia="Arial Unicode MS" w:cs="Calibri"/>
                <w:b/>
                <w:i/>
                <w:sz w:val="20"/>
                <w:szCs w:val="20"/>
              </w:rPr>
            </w:pPr>
            <w:r w:rsidRPr="009A2D7B">
              <w:rPr>
                <w:rFonts w:eastAsia="Arial Unicode MS" w:cs="Calibri"/>
                <w:b/>
                <w:i/>
                <w:sz w:val="20"/>
                <w:szCs w:val="20"/>
              </w:rPr>
              <w:t>Kol.5</w:t>
            </w:r>
          </w:p>
        </w:tc>
        <w:tc>
          <w:tcPr>
            <w:tcW w:w="62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57DEC0E" w14:textId="67ED6806" w:rsidR="00AA523C" w:rsidRPr="009A2D7B" w:rsidRDefault="00AA523C" w:rsidP="00AA523C">
            <w:pPr>
              <w:widowControl w:val="0"/>
              <w:suppressAutoHyphens/>
              <w:spacing w:line="276" w:lineRule="auto"/>
              <w:rPr>
                <w:rFonts w:eastAsia="Arial Unicode MS" w:cs="Calibri"/>
                <w:b/>
                <w:i/>
                <w:sz w:val="20"/>
                <w:szCs w:val="20"/>
              </w:rPr>
            </w:pPr>
            <w:r>
              <w:rPr>
                <w:rFonts w:eastAsia="Arial Unicode MS" w:cs="Calibri"/>
                <w:b/>
                <w:i/>
                <w:sz w:val="20"/>
                <w:szCs w:val="20"/>
              </w:rPr>
              <w:t xml:space="preserve">Kol.6 </w:t>
            </w:r>
          </w:p>
        </w:tc>
        <w:tc>
          <w:tcPr>
            <w:tcW w:w="620"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4AD58198" w14:textId="2E73E838" w:rsidR="00AA523C" w:rsidRPr="009A2D7B" w:rsidRDefault="00AA523C" w:rsidP="00AA523C">
            <w:pPr>
              <w:widowControl w:val="0"/>
              <w:suppressAutoHyphens/>
              <w:spacing w:line="276" w:lineRule="auto"/>
              <w:rPr>
                <w:rFonts w:eastAsia="Arial Unicode MS" w:cs="Calibri"/>
                <w:b/>
                <w:i/>
                <w:sz w:val="20"/>
                <w:szCs w:val="20"/>
              </w:rPr>
            </w:pPr>
            <w:r>
              <w:rPr>
                <w:rFonts w:eastAsia="Arial Unicode MS" w:cs="Calibri"/>
                <w:b/>
                <w:i/>
                <w:sz w:val="20"/>
                <w:szCs w:val="20"/>
              </w:rPr>
              <w:t>Kol.7</w:t>
            </w:r>
          </w:p>
        </w:tc>
      </w:tr>
      <w:tr w:rsidR="003248DB" w:rsidRPr="009A2D7B" w14:paraId="13A2BCAF" w14:textId="77777777" w:rsidTr="00AA523C">
        <w:trPr>
          <w:trHeight w:val="493"/>
          <w:jc w:val="center"/>
        </w:trPr>
        <w:tc>
          <w:tcPr>
            <w:tcW w:w="134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F62527" w14:textId="32B57658" w:rsidR="003248DB" w:rsidRPr="003248DB" w:rsidRDefault="00040768" w:rsidP="00040768">
            <w:pPr>
              <w:widowControl w:val="0"/>
              <w:suppressAutoHyphens/>
              <w:spacing w:line="276" w:lineRule="auto"/>
              <w:jc w:val="left"/>
              <w:rPr>
                <w:rFonts w:eastAsia="Arial Unicode MS" w:cs="Calibri"/>
                <w:bCs/>
                <w:sz w:val="20"/>
                <w:szCs w:val="20"/>
              </w:rPr>
            </w:pPr>
            <w:r>
              <w:rPr>
                <w:rFonts w:eastAsia="Arial Unicode MS" w:cs="Calibri"/>
                <w:bCs/>
                <w:sz w:val="20"/>
                <w:szCs w:val="20"/>
              </w:rPr>
              <w:t>D</w:t>
            </w:r>
            <w:r w:rsidRPr="00040768">
              <w:rPr>
                <w:rFonts w:eastAsia="Arial Unicode MS" w:cs="Calibri"/>
                <w:bCs/>
                <w:sz w:val="20"/>
                <w:szCs w:val="20"/>
              </w:rPr>
              <w:t>oprowadzenie, instalacja i konfiguracja Włókien</w:t>
            </w:r>
          </w:p>
        </w:tc>
        <w:tc>
          <w:tcPr>
            <w:tcW w:w="80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0FBFD2A" w14:textId="77777777" w:rsidR="003248DB" w:rsidRPr="009A2D7B" w:rsidRDefault="003248DB" w:rsidP="00AA523C">
            <w:pPr>
              <w:widowControl w:val="0"/>
              <w:suppressAutoHyphens/>
              <w:spacing w:line="276" w:lineRule="auto"/>
              <w:rPr>
                <w:rFonts w:eastAsia="Arial Unicode MS" w:cs="Calibri"/>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E2C36B6" w14:textId="3371515A" w:rsidR="003248DB" w:rsidRDefault="003248DB" w:rsidP="00AA523C">
            <w:pPr>
              <w:widowControl w:val="0"/>
              <w:suppressAutoHyphens/>
              <w:spacing w:line="276" w:lineRule="auto"/>
              <w:jc w:val="center"/>
              <w:rPr>
                <w:rFonts w:eastAsia="Arial Unicode MS" w:cs="Calibri"/>
                <w:sz w:val="20"/>
                <w:szCs w:val="20"/>
              </w:rPr>
            </w:pPr>
            <w:r>
              <w:rPr>
                <w:rFonts w:eastAsia="Arial Unicode MS" w:cs="Calibri"/>
                <w:sz w:val="20"/>
                <w:szCs w:val="20"/>
              </w:rPr>
              <w:t>1</w:t>
            </w:r>
          </w:p>
        </w:tc>
        <w:tc>
          <w:tcPr>
            <w:tcW w:w="499" w:type="pct"/>
            <w:tcBorders>
              <w:top w:val="single" w:sz="4" w:space="0" w:color="000000"/>
              <w:left w:val="single" w:sz="4" w:space="0" w:color="000000"/>
              <w:bottom w:val="single" w:sz="4" w:space="0" w:color="000000"/>
              <w:right w:val="single" w:sz="4" w:space="0" w:color="000000"/>
            </w:tcBorders>
            <w:shd w:val="clear" w:color="auto" w:fill="FFFFFF"/>
          </w:tcPr>
          <w:p w14:paraId="513BA0BC" w14:textId="77777777" w:rsidR="003248DB" w:rsidRPr="009A2D7B" w:rsidRDefault="003248DB" w:rsidP="00AA523C">
            <w:pPr>
              <w:widowControl w:val="0"/>
              <w:suppressAutoHyphens/>
              <w:spacing w:line="276" w:lineRule="auto"/>
              <w:rPr>
                <w:rFonts w:eastAsia="Arial Unicode MS" w:cs="Calibri"/>
                <w:sz w:val="20"/>
                <w:szCs w:val="20"/>
              </w:rPr>
            </w:pPr>
          </w:p>
        </w:tc>
        <w:tc>
          <w:tcPr>
            <w:tcW w:w="4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92241C" w14:textId="77777777" w:rsidR="003248DB" w:rsidRPr="009A2D7B" w:rsidRDefault="003248DB" w:rsidP="00AA523C">
            <w:pPr>
              <w:widowControl w:val="0"/>
              <w:suppressAutoHyphens/>
              <w:spacing w:line="276" w:lineRule="auto"/>
              <w:rPr>
                <w:rFonts w:eastAsia="Arial Unicode MS" w:cs="Calibri"/>
                <w:sz w:val="20"/>
                <w:szCs w:val="20"/>
              </w:rPr>
            </w:pPr>
          </w:p>
        </w:tc>
        <w:tc>
          <w:tcPr>
            <w:tcW w:w="62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C8041E1" w14:textId="77777777" w:rsidR="003248DB" w:rsidRPr="009A2D7B" w:rsidRDefault="003248DB" w:rsidP="00AA523C">
            <w:pPr>
              <w:widowControl w:val="0"/>
              <w:suppressAutoHyphens/>
              <w:spacing w:line="276" w:lineRule="auto"/>
              <w:rPr>
                <w:rFonts w:eastAsia="Arial Unicode MS" w:cs="Calibri"/>
                <w:sz w:val="20"/>
                <w:szCs w:val="20"/>
              </w:rPr>
            </w:pPr>
          </w:p>
        </w:tc>
        <w:tc>
          <w:tcPr>
            <w:tcW w:w="6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6C2A62" w14:textId="77777777" w:rsidR="003248DB" w:rsidRPr="009A2D7B" w:rsidRDefault="003248DB" w:rsidP="00AA523C">
            <w:pPr>
              <w:widowControl w:val="0"/>
              <w:suppressAutoHyphens/>
              <w:spacing w:line="276" w:lineRule="auto"/>
              <w:rPr>
                <w:rFonts w:eastAsia="Arial Unicode MS" w:cs="Calibri"/>
                <w:sz w:val="20"/>
                <w:szCs w:val="20"/>
              </w:rPr>
            </w:pPr>
          </w:p>
        </w:tc>
      </w:tr>
      <w:tr w:rsidR="00AA523C" w:rsidRPr="009A2D7B" w14:paraId="75E6FF5E" w14:textId="77777777" w:rsidTr="003248DB">
        <w:trPr>
          <w:trHeight w:val="493"/>
          <w:jc w:val="center"/>
        </w:trPr>
        <w:tc>
          <w:tcPr>
            <w:tcW w:w="134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2A9E1A" w14:textId="782E67BA" w:rsidR="00AA523C" w:rsidRPr="00E76EFE" w:rsidRDefault="00040768" w:rsidP="00040768">
            <w:pPr>
              <w:widowControl w:val="0"/>
              <w:suppressAutoHyphens/>
              <w:spacing w:line="276" w:lineRule="auto"/>
              <w:jc w:val="left"/>
              <w:rPr>
                <w:rFonts w:eastAsia="Arial Unicode MS" w:cs="Calibri"/>
                <w:sz w:val="20"/>
                <w:szCs w:val="20"/>
              </w:rPr>
            </w:pPr>
            <w:r w:rsidRPr="00040768">
              <w:rPr>
                <w:rFonts w:eastAsia="Arial Unicode MS" w:cs="Calibri"/>
                <w:sz w:val="20"/>
                <w:szCs w:val="20"/>
              </w:rPr>
              <w:t>Dzierżawa Włókien światłowodowych wraz z zapewnieniem Gwarancji poziomu dostępności</w:t>
            </w:r>
          </w:p>
        </w:tc>
        <w:tc>
          <w:tcPr>
            <w:tcW w:w="80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B00438E" w14:textId="77777777" w:rsidR="00AA523C" w:rsidRPr="009A2D7B" w:rsidRDefault="00AA523C" w:rsidP="00AA523C">
            <w:pPr>
              <w:widowControl w:val="0"/>
              <w:suppressAutoHyphens/>
              <w:spacing w:line="276" w:lineRule="auto"/>
              <w:rPr>
                <w:rFonts w:eastAsia="Arial Unicode MS" w:cs="Calibri"/>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B4E9658" w14:textId="7A0EAE99" w:rsidR="00AA523C" w:rsidRPr="009A2D7B" w:rsidRDefault="003248DB" w:rsidP="00AA523C">
            <w:pPr>
              <w:widowControl w:val="0"/>
              <w:suppressAutoHyphens/>
              <w:spacing w:line="276" w:lineRule="auto"/>
              <w:jc w:val="center"/>
              <w:rPr>
                <w:rFonts w:eastAsia="Arial Unicode MS" w:cs="Calibri"/>
                <w:sz w:val="20"/>
                <w:szCs w:val="20"/>
              </w:rPr>
            </w:pPr>
            <w:r>
              <w:rPr>
                <w:rFonts w:eastAsia="Arial Unicode MS" w:cs="Calibri"/>
                <w:sz w:val="20"/>
                <w:szCs w:val="20"/>
              </w:rPr>
              <w:t>36</w:t>
            </w:r>
          </w:p>
        </w:tc>
        <w:tc>
          <w:tcPr>
            <w:tcW w:w="499" w:type="pct"/>
            <w:tcBorders>
              <w:top w:val="single" w:sz="4" w:space="0" w:color="000000"/>
              <w:left w:val="single" w:sz="4" w:space="0" w:color="000000"/>
              <w:bottom w:val="single" w:sz="4" w:space="0" w:color="000000"/>
              <w:right w:val="single" w:sz="4" w:space="0" w:color="000000"/>
            </w:tcBorders>
            <w:shd w:val="clear" w:color="auto" w:fill="FFFFFF"/>
          </w:tcPr>
          <w:p w14:paraId="2820F18B" w14:textId="77777777" w:rsidR="00AA523C" w:rsidRPr="009A2D7B" w:rsidRDefault="00AA523C" w:rsidP="00AA523C">
            <w:pPr>
              <w:widowControl w:val="0"/>
              <w:suppressAutoHyphens/>
              <w:spacing w:line="276" w:lineRule="auto"/>
              <w:rPr>
                <w:rFonts w:eastAsia="Arial Unicode MS" w:cs="Calibri"/>
                <w:sz w:val="20"/>
                <w:szCs w:val="20"/>
              </w:rPr>
            </w:pPr>
          </w:p>
        </w:tc>
        <w:tc>
          <w:tcPr>
            <w:tcW w:w="4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2C7EF2" w14:textId="0F9D7F15" w:rsidR="00AA523C" w:rsidRPr="009A2D7B" w:rsidRDefault="00AA523C" w:rsidP="00AA523C">
            <w:pPr>
              <w:widowControl w:val="0"/>
              <w:suppressAutoHyphens/>
              <w:spacing w:line="276" w:lineRule="auto"/>
              <w:rPr>
                <w:rFonts w:eastAsia="Arial Unicode MS" w:cs="Calibri"/>
                <w:sz w:val="20"/>
                <w:szCs w:val="20"/>
              </w:rPr>
            </w:pPr>
          </w:p>
        </w:tc>
        <w:tc>
          <w:tcPr>
            <w:tcW w:w="62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0ED406" w14:textId="77777777" w:rsidR="00AA523C" w:rsidRPr="009A2D7B" w:rsidRDefault="00AA523C" w:rsidP="00AA523C">
            <w:pPr>
              <w:widowControl w:val="0"/>
              <w:suppressAutoHyphens/>
              <w:spacing w:line="276" w:lineRule="auto"/>
              <w:rPr>
                <w:rFonts w:eastAsia="Arial Unicode MS" w:cs="Calibri"/>
                <w:sz w:val="20"/>
                <w:szCs w:val="20"/>
              </w:rPr>
            </w:pPr>
          </w:p>
        </w:tc>
        <w:tc>
          <w:tcPr>
            <w:tcW w:w="6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E88FF1" w14:textId="77777777" w:rsidR="00AA523C" w:rsidRPr="009A2D7B" w:rsidRDefault="00AA523C" w:rsidP="00AA523C">
            <w:pPr>
              <w:widowControl w:val="0"/>
              <w:suppressAutoHyphens/>
              <w:spacing w:line="276" w:lineRule="auto"/>
              <w:rPr>
                <w:rFonts w:eastAsia="Arial Unicode MS" w:cs="Calibri"/>
                <w:sz w:val="20"/>
                <w:szCs w:val="20"/>
              </w:rPr>
            </w:pPr>
          </w:p>
        </w:tc>
      </w:tr>
      <w:tr w:rsidR="003248DB" w:rsidRPr="009A2D7B" w14:paraId="515C0C77" w14:textId="77777777" w:rsidTr="003248DB">
        <w:trPr>
          <w:trHeight w:val="493"/>
          <w:jc w:val="center"/>
        </w:trPr>
        <w:tc>
          <w:tcPr>
            <w:tcW w:w="134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D2E542" w14:textId="47693A74" w:rsidR="003248DB" w:rsidRPr="003248DB" w:rsidRDefault="003248DB" w:rsidP="00AA523C">
            <w:pPr>
              <w:widowControl w:val="0"/>
              <w:suppressAutoHyphens/>
              <w:spacing w:line="276" w:lineRule="auto"/>
              <w:rPr>
                <w:rFonts w:eastAsia="Arial Unicode MS" w:cs="Calibri"/>
                <w:bCs/>
                <w:sz w:val="20"/>
                <w:szCs w:val="20"/>
              </w:rPr>
            </w:pPr>
            <w:r>
              <w:rPr>
                <w:rFonts w:eastAsia="Arial Unicode MS" w:cs="Calibri"/>
                <w:bCs/>
                <w:sz w:val="20"/>
                <w:szCs w:val="20"/>
              </w:rPr>
              <w:t>Suma</w:t>
            </w:r>
          </w:p>
        </w:tc>
        <w:tc>
          <w:tcPr>
            <w:tcW w:w="806" w:type="pct"/>
            <w:tcBorders>
              <w:top w:val="single" w:sz="4" w:space="0" w:color="000000"/>
              <w:left w:val="single" w:sz="4" w:space="0" w:color="000000"/>
              <w:bottom w:val="single" w:sz="4" w:space="0" w:color="000000"/>
              <w:right w:val="single" w:sz="4" w:space="0" w:color="000000"/>
              <w:tl2br w:val="single" w:sz="4" w:space="0" w:color="auto"/>
            </w:tcBorders>
            <w:shd w:val="clear" w:color="auto" w:fill="FFFFFF"/>
            <w:vAlign w:val="center"/>
          </w:tcPr>
          <w:p w14:paraId="39B1F75C" w14:textId="77777777" w:rsidR="003248DB" w:rsidRPr="009A2D7B" w:rsidRDefault="003248DB" w:rsidP="00AA523C">
            <w:pPr>
              <w:widowControl w:val="0"/>
              <w:suppressAutoHyphens/>
              <w:spacing w:line="276" w:lineRule="auto"/>
              <w:rPr>
                <w:rFonts w:eastAsia="Arial Unicode MS" w:cs="Calibri"/>
                <w:sz w:val="20"/>
                <w:szCs w:val="20"/>
              </w:rPr>
            </w:pPr>
          </w:p>
        </w:tc>
        <w:tc>
          <w:tcPr>
            <w:tcW w:w="606" w:type="pct"/>
            <w:tcBorders>
              <w:top w:val="single" w:sz="4" w:space="0" w:color="000000"/>
              <w:left w:val="single" w:sz="4" w:space="0" w:color="000000"/>
              <w:bottom w:val="single" w:sz="4" w:space="0" w:color="000000"/>
              <w:right w:val="single" w:sz="4" w:space="0" w:color="000000"/>
              <w:tl2br w:val="single" w:sz="4" w:space="0" w:color="auto"/>
            </w:tcBorders>
            <w:shd w:val="clear" w:color="auto" w:fill="FFFFFF"/>
            <w:vAlign w:val="center"/>
          </w:tcPr>
          <w:p w14:paraId="7B6B4ADA" w14:textId="77777777" w:rsidR="003248DB" w:rsidRDefault="003248DB" w:rsidP="00AA523C">
            <w:pPr>
              <w:widowControl w:val="0"/>
              <w:suppressAutoHyphens/>
              <w:spacing w:line="276" w:lineRule="auto"/>
              <w:jc w:val="center"/>
              <w:rPr>
                <w:rFonts w:eastAsia="Arial Unicode MS" w:cs="Calibri"/>
                <w:sz w:val="20"/>
                <w:szCs w:val="20"/>
              </w:rPr>
            </w:pPr>
          </w:p>
        </w:tc>
        <w:tc>
          <w:tcPr>
            <w:tcW w:w="499" w:type="pct"/>
            <w:tcBorders>
              <w:top w:val="single" w:sz="4" w:space="0" w:color="000000"/>
              <w:left w:val="single" w:sz="4" w:space="0" w:color="000000"/>
              <w:bottom w:val="single" w:sz="4" w:space="0" w:color="000000"/>
              <w:right w:val="single" w:sz="4" w:space="0" w:color="000000"/>
            </w:tcBorders>
            <w:shd w:val="clear" w:color="auto" w:fill="FFFFFF"/>
          </w:tcPr>
          <w:p w14:paraId="5E238381" w14:textId="77777777" w:rsidR="003248DB" w:rsidRPr="009A2D7B" w:rsidRDefault="003248DB" w:rsidP="00AA523C">
            <w:pPr>
              <w:widowControl w:val="0"/>
              <w:suppressAutoHyphens/>
              <w:spacing w:line="276" w:lineRule="auto"/>
              <w:rPr>
                <w:rFonts w:eastAsia="Arial Unicode MS" w:cs="Calibri"/>
                <w:sz w:val="20"/>
                <w:szCs w:val="20"/>
              </w:rPr>
            </w:pPr>
          </w:p>
        </w:tc>
        <w:tc>
          <w:tcPr>
            <w:tcW w:w="499" w:type="pct"/>
            <w:tcBorders>
              <w:top w:val="single" w:sz="4" w:space="0" w:color="000000"/>
              <w:left w:val="single" w:sz="4" w:space="0" w:color="000000"/>
              <w:bottom w:val="single" w:sz="4" w:space="0" w:color="000000"/>
              <w:right w:val="single" w:sz="4" w:space="0" w:color="000000"/>
              <w:tl2br w:val="single" w:sz="4" w:space="0" w:color="auto"/>
            </w:tcBorders>
            <w:shd w:val="clear" w:color="auto" w:fill="FFFFFF"/>
            <w:vAlign w:val="center"/>
          </w:tcPr>
          <w:p w14:paraId="1378E4E0" w14:textId="77777777" w:rsidR="003248DB" w:rsidRPr="009A2D7B" w:rsidRDefault="003248DB" w:rsidP="00AA523C">
            <w:pPr>
              <w:widowControl w:val="0"/>
              <w:suppressAutoHyphens/>
              <w:spacing w:line="276" w:lineRule="auto"/>
              <w:rPr>
                <w:rFonts w:eastAsia="Arial Unicode MS" w:cs="Calibri"/>
                <w:sz w:val="20"/>
                <w:szCs w:val="20"/>
              </w:rPr>
            </w:pPr>
          </w:p>
        </w:tc>
        <w:tc>
          <w:tcPr>
            <w:tcW w:w="62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F12644" w14:textId="77777777" w:rsidR="003248DB" w:rsidRPr="009A2D7B" w:rsidRDefault="003248DB" w:rsidP="00AA523C">
            <w:pPr>
              <w:widowControl w:val="0"/>
              <w:suppressAutoHyphens/>
              <w:spacing w:line="276" w:lineRule="auto"/>
              <w:rPr>
                <w:rFonts w:eastAsia="Arial Unicode MS" w:cs="Calibri"/>
                <w:sz w:val="20"/>
                <w:szCs w:val="20"/>
              </w:rPr>
            </w:pPr>
          </w:p>
        </w:tc>
        <w:tc>
          <w:tcPr>
            <w:tcW w:w="62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155BDB9" w14:textId="77777777" w:rsidR="003248DB" w:rsidRPr="009A2D7B" w:rsidRDefault="003248DB" w:rsidP="00AA523C">
            <w:pPr>
              <w:widowControl w:val="0"/>
              <w:suppressAutoHyphens/>
              <w:spacing w:line="276" w:lineRule="auto"/>
              <w:rPr>
                <w:rFonts w:eastAsia="Arial Unicode MS" w:cs="Calibri"/>
                <w:sz w:val="20"/>
                <w:szCs w:val="20"/>
              </w:rPr>
            </w:pPr>
          </w:p>
        </w:tc>
      </w:tr>
      <w:bookmarkEnd w:id="2"/>
    </w:tbl>
    <w:p w14:paraId="0EB99341" w14:textId="77777777" w:rsidR="005C2478" w:rsidRDefault="005C2478" w:rsidP="005C2478">
      <w:pPr>
        <w:widowControl w:val="0"/>
        <w:suppressAutoHyphens/>
        <w:spacing w:line="276" w:lineRule="auto"/>
        <w:jc w:val="left"/>
        <w:rPr>
          <w:rFonts w:eastAsia="Arial Unicode MS" w:cs="Calibri"/>
          <w:sz w:val="20"/>
          <w:szCs w:val="20"/>
        </w:rPr>
      </w:pPr>
    </w:p>
    <w:p w14:paraId="7F433F23" w14:textId="05CC6E8C" w:rsidR="00362052" w:rsidRPr="00B92A8A" w:rsidRDefault="00362052"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sz w:val="20"/>
          <w:szCs w:val="20"/>
        </w:rPr>
        <w:t>Oświadczam(y)</w:t>
      </w:r>
      <w:r w:rsidR="001768ED" w:rsidRPr="001768ED">
        <w:rPr>
          <w:rStyle w:val="Odwoanieprzypisudolnego"/>
          <w:rFonts w:eastAsia="Arial Unicode MS"/>
          <w:sz w:val="20"/>
          <w:szCs w:val="20"/>
        </w:rPr>
        <w:t xml:space="preserve"> </w:t>
      </w:r>
      <w:r w:rsidR="001768ED">
        <w:rPr>
          <w:rStyle w:val="Odwoanieprzypisudolnego"/>
          <w:rFonts w:eastAsia="Arial Unicode MS"/>
          <w:sz w:val="20"/>
          <w:szCs w:val="20"/>
        </w:rPr>
        <w:footnoteReference w:id="13"/>
      </w:r>
      <w:r w:rsidRPr="00B92A8A">
        <w:rPr>
          <w:rFonts w:eastAsia="Arial Unicode MS" w:cs="Calibri"/>
          <w:sz w:val="20"/>
          <w:szCs w:val="20"/>
        </w:rPr>
        <w:t>, że</w:t>
      </w:r>
      <w:r w:rsidRPr="00B92A8A">
        <w:rPr>
          <w:rStyle w:val="Odwoanieprzypisudolnego"/>
          <w:rFonts w:eastAsia="Arial Unicode MS" w:cs="Calibri"/>
          <w:iCs/>
          <w:sz w:val="20"/>
          <w:szCs w:val="20"/>
        </w:rPr>
        <w:footnoteReference w:id="14"/>
      </w:r>
      <w:r w:rsidRPr="00B92A8A">
        <w:rPr>
          <w:rFonts w:eastAsia="Arial Unicode MS" w:cs="Calibri"/>
          <w:sz w:val="20"/>
          <w:szCs w:val="20"/>
        </w:rPr>
        <w:t>:</w:t>
      </w:r>
    </w:p>
    <w:p w14:paraId="51DA2A4F"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mikroprzedsiębiorstwem: ……………………,</w:t>
      </w:r>
    </w:p>
    <w:p w14:paraId="3995F7A2"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małym przedsiębiorstwem: ……………………,</w:t>
      </w:r>
    </w:p>
    <w:p w14:paraId="4949E103"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średnim przedsiębiorstwem: ……………………,</w:t>
      </w:r>
    </w:p>
    <w:p w14:paraId="3249FDCB"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prowadzę jednoosobową działalnością gospodarczą: ……………………,</w:t>
      </w:r>
    </w:p>
    <w:p w14:paraId="5B9A1615"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osobą fizyczną nieprowadzącą działalności gospodarczej: ……………………,</w:t>
      </w:r>
    </w:p>
    <w:p w14:paraId="414E0C74"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innym rodzajem wykonawcy: …………………………..</w:t>
      </w:r>
    </w:p>
    <w:p w14:paraId="2D983422" w14:textId="199177CA" w:rsidR="00362052" w:rsidRPr="00B92A8A" w:rsidRDefault="00362052" w:rsidP="00B92A8A">
      <w:pPr>
        <w:widowControl w:val="0"/>
        <w:suppressAutoHyphens/>
        <w:spacing w:line="276" w:lineRule="auto"/>
        <w:ind w:left="360"/>
        <w:jc w:val="left"/>
        <w:rPr>
          <w:rFonts w:eastAsia="Arial Unicode MS" w:cs="Calibri"/>
          <w:sz w:val="20"/>
          <w:szCs w:val="20"/>
        </w:rPr>
      </w:pPr>
    </w:p>
    <w:p w14:paraId="408F4929" w14:textId="64C9B0CE"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iCs/>
          <w:sz w:val="20"/>
          <w:szCs w:val="20"/>
        </w:rPr>
        <w:t>Wykaz załączników i dokumentów przedstawianych w ofercie przez Wykonawcę(ów):</w:t>
      </w:r>
    </w:p>
    <w:p w14:paraId="53F69318" w14:textId="676DBDCF"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3575DA75" w14:textId="6CA9BE69"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2C829C2C" w14:textId="356815F3" w:rsidR="00073DBF" w:rsidRPr="005A3DF1" w:rsidRDefault="0019662B" w:rsidP="00E43983">
      <w:pPr>
        <w:pStyle w:val="Akapitzlist"/>
        <w:widowControl w:val="0"/>
        <w:numPr>
          <w:ilvl w:val="0"/>
          <w:numId w:val="23"/>
        </w:numPr>
        <w:suppressAutoHyphens/>
        <w:spacing w:line="276" w:lineRule="auto"/>
        <w:jc w:val="left"/>
        <w:rPr>
          <w:rFonts w:eastAsia="Arial Unicode MS"/>
        </w:rPr>
      </w:pPr>
      <w:r w:rsidRPr="00B92A8A">
        <w:rPr>
          <w:rFonts w:eastAsia="Arial Unicode MS" w:cs="Calibri"/>
          <w:iCs/>
          <w:sz w:val="20"/>
          <w:szCs w:val="20"/>
          <w:lang w:val="de-DE"/>
        </w:rPr>
        <w:t>…………………………………………….</w:t>
      </w:r>
      <w:r w:rsidR="00117B33" w:rsidRPr="00B92A8A">
        <w:rPr>
          <w:rStyle w:val="Odwoanieprzypisudolnego"/>
          <w:rFonts w:eastAsia="Arial Unicode MS" w:cs="Calibri"/>
          <w:iCs/>
          <w:sz w:val="20"/>
          <w:szCs w:val="20"/>
          <w:lang w:val="de-DE"/>
        </w:rPr>
        <w:footnoteReference w:id="15"/>
      </w:r>
    </w:p>
    <w:p w14:paraId="7B7671AE" w14:textId="77777777" w:rsidR="005A3DF1" w:rsidRPr="00B92A8A" w:rsidRDefault="005A3DF1" w:rsidP="005A3DF1">
      <w:pPr>
        <w:pStyle w:val="Akapitzlist"/>
        <w:widowControl w:val="0"/>
        <w:suppressAutoHyphens/>
        <w:spacing w:line="276" w:lineRule="auto"/>
        <w:jc w:val="left"/>
        <w:rPr>
          <w:rFonts w:eastAsia="Arial Unicode MS"/>
        </w:rPr>
      </w:pPr>
    </w:p>
    <w:tbl>
      <w:tblPr>
        <w:tblW w:w="5000" w:type="pct"/>
        <w:jc w:val="center"/>
        <w:tblLook w:val="01E0" w:firstRow="1" w:lastRow="1" w:firstColumn="1" w:lastColumn="1" w:noHBand="0" w:noVBand="0"/>
      </w:tblPr>
      <w:tblGrid>
        <w:gridCol w:w="3056"/>
        <w:gridCol w:w="6017"/>
      </w:tblGrid>
      <w:tr w:rsidR="00E02360" w:rsidRPr="00B92A8A" w14:paraId="60FD8DDF" w14:textId="77777777" w:rsidTr="003475FC">
        <w:trPr>
          <w:jc w:val="center"/>
        </w:trPr>
        <w:tc>
          <w:tcPr>
            <w:tcW w:w="1684" w:type="pct"/>
            <w:vAlign w:val="center"/>
          </w:tcPr>
          <w:p w14:paraId="18F8E7D8" w14:textId="77777777"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316" w:type="pct"/>
            <w:vAlign w:val="center"/>
          </w:tcPr>
          <w:p w14:paraId="1FE2F5D4" w14:textId="5D0AF4F1"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r w:rsidR="0094187A" w:rsidRPr="00B92A8A">
              <w:rPr>
                <w:rFonts w:eastAsia="Arial Unicode MS" w:cs="Calibri"/>
                <w:sz w:val="20"/>
                <w:szCs w:val="20"/>
              </w:rPr>
              <w:t>………………………………………………………………………</w:t>
            </w:r>
          </w:p>
        </w:tc>
      </w:tr>
      <w:tr w:rsidR="00E02360" w:rsidRPr="00B92A8A" w14:paraId="4DFA424A" w14:textId="77777777" w:rsidTr="003475FC">
        <w:trPr>
          <w:jc w:val="center"/>
        </w:trPr>
        <w:tc>
          <w:tcPr>
            <w:tcW w:w="1684" w:type="pct"/>
            <w:vAlign w:val="center"/>
          </w:tcPr>
          <w:p w14:paraId="7A388544"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316" w:type="pct"/>
            <w:vAlign w:val="center"/>
          </w:tcPr>
          <w:p w14:paraId="655D7910" w14:textId="25EE3949"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xml:space="preserve">) do </w:t>
            </w:r>
            <w:r w:rsidR="006A2E68" w:rsidRPr="00B92A8A">
              <w:rPr>
                <w:rFonts w:eastAsia="Arial Unicode MS" w:cs="Calibri"/>
                <w:b/>
                <w:sz w:val="16"/>
                <w:szCs w:val="16"/>
              </w:rPr>
              <w:t xml:space="preserve">reprezentowania </w:t>
            </w:r>
            <w:r w:rsidRPr="00B92A8A">
              <w:rPr>
                <w:rFonts w:eastAsia="Arial Unicode MS" w:cs="Calibri"/>
                <w:b/>
                <w:sz w:val="16"/>
                <w:szCs w:val="16"/>
              </w:rPr>
              <w:t>Wykonawcy(ów)</w:t>
            </w:r>
          </w:p>
        </w:tc>
      </w:tr>
      <w:bookmarkEnd w:id="1"/>
    </w:tbl>
    <w:p w14:paraId="244328AE" w14:textId="77777777" w:rsidR="005A3DF1" w:rsidRDefault="005A3DF1" w:rsidP="00B92A8A">
      <w:pPr>
        <w:widowControl w:val="0"/>
        <w:suppressAutoHyphens/>
        <w:spacing w:line="276" w:lineRule="auto"/>
        <w:jc w:val="right"/>
        <w:rPr>
          <w:rFonts w:eastAsia="Arial Unicode MS" w:cs="Calibri"/>
          <w:b/>
          <w:sz w:val="20"/>
          <w:szCs w:val="20"/>
        </w:rPr>
      </w:pPr>
    </w:p>
    <w:p w14:paraId="7B699B5D" w14:textId="38F82F81" w:rsidR="00F13727" w:rsidRPr="00B92A8A" w:rsidRDefault="005A3DF1" w:rsidP="00B92A8A">
      <w:pPr>
        <w:widowControl w:val="0"/>
        <w:suppressAutoHyphens/>
        <w:spacing w:line="276" w:lineRule="auto"/>
        <w:jc w:val="right"/>
        <w:rPr>
          <w:rFonts w:eastAsia="Arial Unicode MS" w:cs="Calibri"/>
          <w:b/>
          <w:sz w:val="20"/>
          <w:szCs w:val="20"/>
        </w:rPr>
      </w:pPr>
      <w:r>
        <w:rPr>
          <w:rFonts w:eastAsia="Arial Unicode MS" w:cs="Calibri"/>
          <w:b/>
          <w:sz w:val="20"/>
          <w:szCs w:val="20"/>
        </w:rPr>
        <w:lastRenderedPageBreak/>
        <w:t>Z</w:t>
      </w:r>
      <w:r w:rsidR="00F13727" w:rsidRPr="00B92A8A">
        <w:rPr>
          <w:rFonts w:eastAsia="Arial Unicode MS" w:cs="Calibri"/>
          <w:b/>
          <w:sz w:val="20"/>
          <w:szCs w:val="20"/>
        </w:rPr>
        <w:t>ałącznik nr 1 do Formularza oferty</w:t>
      </w:r>
    </w:p>
    <w:p w14:paraId="768FD910" w14:textId="6CF0FA21" w:rsidR="00F13727" w:rsidRDefault="003154E7" w:rsidP="00B92A8A">
      <w:pPr>
        <w:widowControl w:val="0"/>
        <w:suppressAutoHyphens/>
        <w:spacing w:line="276" w:lineRule="auto"/>
        <w:jc w:val="right"/>
        <w:rPr>
          <w:rFonts w:eastAsia="Arial Unicode MS" w:cs="Calibri"/>
          <w:b/>
          <w:bCs/>
          <w:sz w:val="20"/>
          <w:szCs w:val="20"/>
        </w:rPr>
      </w:pPr>
      <w:r>
        <w:rPr>
          <w:rFonts w:eastAsia="Arial Unicode MS" w:cs="Calibri"/>
          <w:b/>
          <w:bCs/>
          <w:sz w:val="20"/>
          <w:szCs w:val="20"/>
        </w:rPr>
        <w:t>COI-ZAK.262.</w:t>
      </w:r>
      <w:r w:rsidR="003248DB">
        <w:rPr>
          <w:rFonts w:eastAsia="Arial Unicode MS" w:cs="Calibri"/>
          <w:b/>
          <w:bCs/>
          <w:sz w:val="20"/>
          <w:szCs w:val="20"/>
        </w:rPr>
        <w:t>23</w:t>
      </w:r>
      <w:r w:rsidR="00D13044">
        <w:rPr>
          <w:rFonts w:eastAsia="Arial Unicode MS" w:cs="Calibri"/>
          <w:b/>
          <w:bCs/>
          <w:sz w:val="20"/>
          <w:szCs w:val="20"/>
        </w:rPr>
        <w:t>.202</w:t>
      </w:r>
      <w:r w:rsidR="00C407A2">
        <w:rPr>
          <w:rFonts w:eastAsia="Arial Unicode MS" w:cs="Calibri"/>
          <w:b/>
          <w:bCs/>
          <w:sz w:val="20"/>
          <w:szCs w:val="20"/>
        </w:rPr>
        <w:t>4</w:t>
      </w:r>
    </w:p>
    <w:p w14:paraId="0260284C" w14:textId="77777777" w:rsidR="003D78A4" w:rsidRPr="00B92A8A" w:rsidRDefault="003D78A4" w:rsidP="00B92A8A">
      <w:pPr>
        <w:widowControl w:val="0"/>
        <w:suppressAutoHyphens/>
        <w:spacing w:line="276" w:lineRule="auto"/>
        <w:jc w:val="right"/>
        <w:rPr>
          <w:rFonts w:eastAsia="Arial Unicode MS" w:cs="Calibri"/>
          <w:b/>
          <w:bCs/>
          <w:sz w:val="20"/>
          <w:szCs w:val="20"/>
        </w:rPr>
      </w:pPr>
    </w:p>
    <w:p w14:paraId="078740F0" w14:textId="36A03E19" w:rsidR="00F13727" w:rsidRPr="00B92A8A" w:rsidRDefault="00F13727"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OŚWIADCZENIE WYKONAWCY O SPEŁN</w:t>
      </w:r>
      <w:r w:rsidR="00613AC3" w:rsidRPr="00B92A8A">
        <w:rPr>
          <w:rFonts w:eastAsia="Arial Unicode MS" w:cs="Calibri"/>
          <w:b/>
          <w:szCs w:val="20"/>
        </w:rPr>
        <w:t>I</w:t>
      </w:r>
      <w:r w:rsidRPr="00B92A8A">
        <w:rPr>
          <w:rFonts w:eastAsia="Arial Unicode MS" w:cs="Calibri"/>
          <w:b/>
          <w:szCs w:val="20"/>
        </w:rPr>
        <w:t>ANIU WARUNKÓW ORAZ NIEPODLEGANIU WYKLUCZENIU, O KTÓRYM MOWA W ART. 125 UST. 1 USTAWY PRAWO ZAMÓWIEŃ PUBLICZNYCH</w:t>
      </w:r>
    </w:p>
    <w:p w14:paraId="6AD2F00E" w14:textId="77777777" w:rsidR="00F13727" w:rsidRPr="00B92A8A" w:rsidRDefault="00F13727" w:rsidP="00B92A8A">
      <w:pPr>
        <w:widowControl w:val="0"/>
        <w:spacing w:line="276" w:lineRule="auto"/>
        <w:rPr>
          <w:rFonts w:cs="Calibri"/>
          <w:b/>
          <w:sz w:val="20"/>
          <w:szCs w:val="20"/>
        </w:rPr>
      </w:pPr>
    </w:p>
    <w:p w14:paraId="3950441E" w14:textId="6BECA32A" w:rsidR="00F13727" w:rsidRPr="00DA7FFE" w:rsidRDefault="00F13727" w:rsidP="002D5523">
      <w:pPr>
        <w:widowControl w:val="0"/>
        <w:suppressAutoHyphens/>
        <w:spacing w:line="276" w:lineRule="auto"/>
        <w:rPr>
          <w:rFonts w:cs="Calibri"/>
          <w:b/>
          <w:bCs/>
          <w:szCs w:val="22"/>
        </w:rPr>
      </w:pPr>
      <w:r w:rsidRPr="00DA7FFE">
        <w:rPr>
          <w:rFonts w:eastAsia="Arial Unicode MS" w:cs="Calibri"/>
          <w:szCs w:val="22"/>
        </w:rPr>
        <w:t>W związku ze złożeniem oferty w postępowaniu prowadzonym w trybie podstawowym</w:t>
      </w:r>
      <w:r w:rsidR="003154E7" w:rsidRPr="00DA7FFE">
        <w:rPr>
          <w:rFonts w:eastAsia="Arial Unicode MS" w:cs="Calibri"/>
          <w:szCs w:val="22"/>
        </w:rPr>
        <w:br/>
      </w:r>
      <w:r w:rsidRPr="00DA7FFE">
        <w:rPr>
          <w:rFonts w:eastAsia="Arial Unicode MS" w:cs="Calibri"/>
          <w:szCs w:val="22"/>
        </w:rPr>
        <w:t xml:space="preserve"> </w:t>
      </w:r>
      <w:r w:rsidR="00C459E8" w:rsidRPr="00DA7FFE">
        <w:rPr>
          <w:rFonts w:eastAsia="Arial Unicode MS" w:cs="Calibri"/>
          <w:szCs w:val="22"/>
        </w:rPr>
        <w:t>pn.</w:t>
      </w:r>
      <w:r w:rsidRPr="00DA7FFE">
        <w:rPr>
          <w:rFonts w:eastAsia="Arial Unicode MS" w:cs="Calibri"/>
          <w:szCs w:val="22"/>
        </w:rPr>
        <w:t xml:space="preserve"> </w:t>
      </w:r>
      <w:r w:rsidRPr="00DA7FFE">
        <w:rPr>
          <w:rFonts w:cs="Calibri"/>
          <w:b/>
          <w:bCs/>
          <w:szCs w:val="22"/>
        </w:rPr>
        <w:t>„</w:t>
      </w:r>
      <w:r w:rsidR="003248DB" w:rsidRPr="003248DB">
        <w:rPr>
          <w:rFonts w:cs="Calibri"/>
          <w:b/>
          <w:bCs/>
          <w:szCs w:val="22"/>
        </w:rPr>
        <w:t>Dzierżawa włókien światłowodowych na okres 36 miesięcy</w:t>
      </w:r>
      <w:r w:rsidR="00DA7FFE" w:rsidRPr="00DA7FFE">
        <w:rPr>
          <w:rFonts w:cs="Calibri"/>
          <w:b/>
          <w:bCs/>
          <w:szCs w:val="22"/>
        </w:rPr>
        <w:t xml:space="preserve">” </w:t>
      </w:r>
      <w:r w:rsidR="00E76EFE" w:rsidRPr="00DA7FFE">
        <w:rPr>
          <w:rFonts w:cs="Calibri"/>
          <w:b/>
          <w:bCs/>
          <w:szCs w:val="22"/>
        </w:rPr>
        <w:t>- COI-ZAK.262.</w:t>
      </w:r>
      <w:r w:rsidR="003248DB">
        <w:rPr>
          <w:rFonts w:cs="Calibri"/>
          <w:b/>
          <w:bCs/>
          <w:szCs w:val="22"/>
        </w:rPr>
        <w:t>23</w:t>
      </w:r>
      <w:r w:rsidR="00E76EFE" w:rsidRPr="00DA7FFE">
        <w:rPr>
          <w:rFonts w:cs="Calibri"/>
          <w:b/>
          <w:bCs/>
          <w:szCs w:val="22"/>
        </w:rPr>
        <w:t>.202</w:t>
      </w:r>
      <w:r w:rsidR="00F002AC">
        <w:rPr>
          <w:rFonts w:cs="Calibri"/>
          <w:b/>
          <w:bCs/>
          <w:szCs w:val="22"/>
        </w:rPr>
        <w:t>4</w:t>
      </w:r>
      <w:r w:rsidR="00E76EFE" w:rsidRPr="00DA7FFE">
        <w:rPr>
          <w:rFonts w:cs="Calibri"/>
          <w:b/>
          <w:bCs/>
          <w:szCs w:val="22"/>
        </w:rPr>
        <w:t xml:space="preserve"> </w:t>
      </w:r>
      <w:r w:rsidRPr="00DA7FFE">
        <w:rPr>
          <w:rFonts w:eastAsia="Arial Unicode MS" w:cs="Calibri"/>
          <w:szCs w:val="22"/>
        </w:rPr>
        <w:t>działając w imieniu i na rzecz:</w:t>
      </w:r>
    </w:p>
    <w:p w14:paraId="575216A0" w14:textId="774E46D1" w:rsidR="00F13727" w:rsidRPr="00DA7FFE" w:rsidRDefault="00F13727" w:rsidP="00DA7FFE">
      <w:pPr>
        <w:widowControl w:val="0"/>
        <w:suppressAutoHyphens/>
        <w:spacing w:line="276" w:lineRule="auto"/>
        <w:jc w:val="center"/>
        <w:rPr>
          <w:rFonts w:eastAsia="Arial Unicode MS" w:cs="Calibri"/>
          <w:i/>
          <w:szCs w:val="22"/>
        </w:rPr>
      </w:pPr>
      <w:r w:rsidRPr="00DA7FFE">
        <w:rPr>
          <w:rFonts w:eastAsia="Arial Unicode MS" w:cs="Calibri"/>
          <w:szCs w:val="22"/>
        </w:rPr>
        <w:t>......................................................................................................................................................................................................................................................................................................................................</w:t>
      </w:r>
      <w:r w:rsidR="00DA7FFE" w:rsidRPr="00DA7FFE">
        <w:rPr>
          <w:rFonts w:eastAsia="Arial Unicode MS" w:cs="Calibri"/>
          <w:i/>
          <w:szCs w:val="22"/>
        </w:rPr>
        <w:t xml:space="preserve"> </w:t>
      </w:r>
      <w:r w:rsidRPr="00DA7FFE">
        <w:rPr>
          <w:rFonts w:eastAsia="Arial Unicode MS" w:cs="Calibri"/>
          <w:i/>
          <w:szCs w:val="22"/>
        </w:rPr>
        <w:t>(nazwa i adres Wykonawcy)</w:t>
      </w:r>
    </w:p>
    <w:p w14:paraId="033AEF44" w14:textId="77777777" w:rsidR="00F13727" w:rsidRPr="00DA7FFE" w:rsidRDefault="00F13727" w:rsidP="00B92A8A">
      <w:pPr>
        <w:rPr>
          <w:rFonts w:cs="Calibri"/>
          <w:szCs w:val="22"/>
        </w:rPr>
      </w:pPr>
    </w:p>
    <w:p w14:paraId="06F9AFD7" w14:textId="77777777" w:rsidR="00F13727" w:rsidRPr="00DA7FFE" w:rsidRDefault="00F13727" w:rsidP="007000BD">
      <w:pPr>
        <w:pStyle w:val="Akapitzlist"/>
        <w:numPr>
          <w:ilvl w:val="0"/>
          <w:numId w:val="25"/>
        </w:numPr>
        <w:spacing w:line="360" w:lineRule="auto"/>
        <w:ind w:left="426" w:hanging="426"/>
        <w:rPr>
          <w:rFonts w:cs="Calibri"/>
          <w:b/>
          <w:szCs w:val="22"/>
        </w:rPr>
      </w:pPr>
      <w:r w:rsidRPr="00DA7FFE">
        <w:rPr>
          <w:rFonts w:cs="Calibri"/>
          <w:b/>
          <w:szCs w:val="22"/>
        </w:rPr>
        <w:t xml:space="preserve">Oświadczenie o spełnianiu warunków </w:t>
      </w:r>
    </w:p>
    <w:p w14:paraId="33DB7E0F" w14:textId="77777777" w:rsidR="00F13727" w:rsidRPr="00DA7FFE" w:rsidRDefault="00F13727" w:rsidP="00B92A8A">
      <w:pPr>
        <w:pStyle w:val="Akapitzlist"/>
        <w:spacing w:line="360" w:lineRule="auto"/>
        <w:ind w:left="426"/>
        <w:rPr>
          <w:rFonts w:cs="Calibri"/>
          <w:szCs w:val="22"/>
        </w:rPr>
      </w:pPr>
      <w:r w:rsidRPr="00DA7FFE">
        <w:rPr>
          <w:rFonts w:cs="Calibri"/>
          <w:szCs w:val="22"/>
        </w:rPr>
        <w:t xml:space="preserve">Oświadczam, że spełniam warunki udziału w postępowaniu określone w pkt 8.1 </w:t>
      </w:r>
      <w:proofErr w:type="spellStart"/>
      <w:r w:rsidRPr="00DA7FFE">
        <w:rPr>
          <w:rFonts w:cs="Calibri"/>
          <w:szCs w:val="22"/>
        </w:rPr>
        <w:t>SWZ</w:t>
      </w:r>
      <w:proofErr w:type="spellEnd"/>
    </w:p>
    <w:p w14:paraId="067FE3B4" w14:textId="77777777" w:rsidR="00F13727" w:rsidRPr="00DA7FFE" w:rsidRDefault="00F13727" w:rsidP="00B92A8A">
      <w:pPr>
        <w:pStyle w:val="Akapitzlist"/>
        <w:spacing w:line="360" w:lineRule="auto"/>
        <w:rPr>
          <w:rFonts w:cs="Calibri"/>
          <w:szCs w:val="22"/>
        </w:rPr>
      </w:pPr>
    </w:p>
    <w:p w14:paraId="734F27F2" w14:textId="77777777" w:rsidR="00F13727" w:rsidRPr="00DA7FFE" w:rsidRDefault="00F13727" w:rsidP="007000BD">
      <w:pPr>
        <w:pStyle w:val="Akapitzlist"/>
        <w:numPr>
          <w:ilvl w:val="0"/>
          <w:numId w:val="25"/>
        </w:numPr>
        <w:spacing w:line="360" w:lineRule="auto"/>
        <w:ind w:left="426" w:hanging="426"/>
        <w:rPr>
          <w:rFonts w:cs="Calibri"/>
          <w:b/>
          <w:szCs w:val="22"/>
        </w:rPr>
      </w:pPr>
      <w:r w:rsidRPr="00DA7FFE">
        <w:rPr>
          <w:rFonts w:cs="Calibri"/>
          <w:b/>
          <w:szCs w:val="22"/>
        </w:rPr>
        <w:t>Oświadczenie o niepodleganiu wykluczeniu</w:t>
      </w:r>
      <w:r w:rsidRPr="00DA7FFE">
        <w:rPr>
          <w:rStyle w:val="Odwoanieprzypisudolnego"/>
          <w:rFonts w:cs="Calibri"/>
          <w:b/>
          <w:szCs w:val="22"/>
        </w:rPr>
        <w:footnoteReference w:id="16"/>
      </w:r>
      <w:r w:rsidRPr="00DA7FFE">
        <w:rPr>
          <w:rFonts w:cs="Calibri"/>
          <w:b/>
          <w:szCs w:val="22"/>
          <w:lang w:val="pl-PL"/>
        </w:rPr>
        <w:t>:</w:t>
      </w:r>
    </w:p>
    <w:p w14:paraId="3EBC7646" w14:textId="77777777" w:rsidR="00F13727" w:rsidRPr="00DA7FFE" w:rsidRDefault="00F13727" w:rsidP="00B92A8A">
      <w:pPr>
        <w:spacing w:line="360" w:lineRule="auto"/>
        <w:ind w:left="851" w:hanging="426"/>
        <w:rPr>
          <w:rFonts w:cs="Calibri"/>
          <w:szCs w:val="22"/>
        </w:rPr>
      </w:pPr>
      <w:r w:rsidRPr="00DA7FFE">
        <w:rPr>
          <w:rFonts w:cs="Calibri"/>
          <w:szCs w:val="22"/>
        </w:rPr>
        <w:sym w:font="Wingdings" w:char="F06F"/>
      </w:r>
      <w:r w:rsidRPr="00DA7FFE">
        <w:rPr>
          <w:rFonts w:cs="Calibri"/>
          <w:szCs w:val="22"/>
        </w:rPr>
        <w:t xml:space="preserve">     Oświadczam, że nie podlegam wykluczeniu z postępowania na podstawie:</w:t>
      </w:r>
    </w:p>
    <w:p w14:paraId="5F122755" w14:textId="096948C0" w:rsidR="00F13727" w:rsidRPr="00DA7FFE" w:rsidRDefault="00F13727" w:rsidP="007000BD">
      <w:pPr>
        <w:pStyle w:val="Akapitzlist"/>
        <w:numPr>
          <w:ilvl w:val="2"/>
          <w:numId w:val="27"/>
        </w:numPr>
        <w:spacing w:line="360" w:lineRule="auto"/>
        <w:ind w:left="1276" w:hanging="425"/>
        <w:rPr>
          <w:rFonts w:cs="Calibri"/>
          <w:szCs w:val="22"/>
        </w:rPr>
      </w:pPr>
      <w:r w:rsidRPr="00DA7FFE">
        <w:rPr>
          <w:rFonts w:cs="Calibri"/>
          <w:szCs w:val="22"/>
        </w:rPr>
        <w:t>art. 108 ust. 1 pkt 1</w:t>
      </w:r>
      <w:r w:rsidRPr="00DA7FFE">
        <w:rPr>
          <w:rFonts w:cs="Calibri"/>
          <w:szCs w:val="22"/>
          <w:lang w:val="pl-PL"/>
        </w:rPr>
        <w:t xml:space="preserve">, 2 ,3, 4, 5 i </w:t>
      </w:r>
      <w:r w:rsidRPr="00DA7FFE">
        <w:rPr>
          <w:rFonts w:cs="Calibri"/>
          <w:szCs w:val="22"/>
        </w:rPr>
        <w:t>6 ustawy z dnia 11 września 2019 r. – Prawo zamówień publicznych (</w:t>
      </w:r>
      <w:proofErr w:type="spellStart"/>
      <w:r w:rsidR="00B02916" w:rsidRPr="00B02916">
        <w:rPr>
          <w:rFonts w:cs="Calibri"/>
          <w:szCs w:val="22"/>
        </w:rPr>
        <w:t>t.j</w:t>
      </w:r>
      <w:proofErr w:type="spellEnd"/>
      <w:r w:rsidR="00B02916" w:rsidRPr="00B02916">
        <w:rPr>
          <w:rFonts w:cs="Calibri"/>
          <w:szCs w:val="22"/>
        </w:rPr>
        <w:t>. Dz. U. z 2024 r. poz. 1320</w:t>
      </w:r>
      <w:r w:rsidR="008D6912" w:rsidRPr="00DA7FFE">
        <w:rPr>
          <w:rFonts w:cs="Calibri"/>
          <w:szCs w:val="22"/>
          <w:lang w:val="pl-PL"/>
        </w:rPr>
        <w:t>)</w:t>
      </w:r>
      <w:r w:rsidRPr="00DA7FFE">
        <w:rPr>
          <w:rFonts w:cs="Calibri"/>
          <w:szCs w:val="22"/>
        </w:rPr>
        <w:t xml:space="preserve"> dalej: ustawy</w:t>
      </w:r>
      <w:r w:rsidRPr="00DA7FFE">
        <w:rPr>
          <w:rFonts w:cs="Calibri"/>
          <w:szCs w:val="22"/>
          <w:lang w:val="pl-PL"/>
        </w:rPr>
        <w:t xml:space="preserve"> </w:t>
      </w:r>
      <w:proofErr w:type="spellStart"/>
      <w:r w:rsidRPr="00DA7FFE">
        <w:rPr>
          <w:rFonts w:cs="Calibri"/>
          <w:szCs w:val="22"/>
        </w:rPr>
        <w:t>P</w:t>
      </w:r>
      <w:r w:rsidRPr="00DA7FFE">
        <w:rPr>
          <w:rFonts w:cs="Calibri"/>
          <w:szCs w:val="22"/>
          <w:lang w:val="pl-PL"/>
        </w:rPr>
        <w:t>zp</w:t>
      </w:r>
      <w:proofErr w:type="spellEnd"/>
      <w:r w:rsidRPr="00DA7FFE">
        <w:rPr>
          <w:rFonts w:cs="Calibri"/>
          <w:szCs w:val="22"/>
        </w:rPr>
        <w:t>;</w:t>
      </w:r>
    </w:p>
    <w:p w14:paraId="2BF8348B" w14:textId="2FA4C306" w:rsidR="00D761AA" w:rsidRPr="00DA7FFE" w:rsidRDefault="00F13727" w:rsidP="007000BD">
      <w:pPr>
        <w:pStyle w:val="Akapitzlist"/>
        <w:numPr>
          <w:ilvl w:val="2"/>
          <w:numId w:val="27"/>
        </w:numPr>
        <w:spacing w:line="360" w:lineRule="auto"/>
        <w:ind w:left="1276" w:hanging="425"/>
        <w:rPr>
          <w:rFonts w:cs="Calibri"/>
          <w:szCs w:val="22"/>
        </w:rPr>
      </w:pPr>
      <w:r w:rsidRPr="00DA7FFE">
        <w:rPr>
          <w:rFonts w:cs="Calibri"/>
          <w:szCs w:val="22"/>
        </w:rPr>
        <w:t xml:space="preserve">art.  109 ust. 1 pkt 1, 2, 3, 4, 8 i 10 </w:t>
      </w:r>
      <w:r w:rsidRPr="00DA7FFE">
        <w:rPr>
          <w:rFonts w:cs="Calibri"/>
          <w:szCs w:val="22"/>
          <w:lang w:val="pl-PL"/>
        </w:rPr>
        <w:t>u</w:t>
      </w:r>
      <w:r w:rsidRPr="00DA7FFE">
        <w:rPr>
          <w:rFonts w:cs="Calibri"/>
          <w:szCs w:val="22"/>
        </w:rPr>
        <w:t>stawy</w:t>
      </w:r>
      <w:r w:rsidRPr="00DA7FFE">
        <w:rPr>
          <w:rFonts w:cs="Calibri"/>
          <w:szCs w:val="22"/>
          <w:lang w:val="pl-PL"/>
        </w:rPr>
        <w:t xml:space="preserve"> </w:t>
      </w:r>
      <w:proofErr w:type="spellStart"/>
      <w:r w:rsidRPr="00DA7FFE">
        <w:rPr>
          <w:rFonts w:cs="Calibri"/>
          <w:szCs w:val="22"/>
        </w:rPr>
        <w:t>P</w:t>
      </w:r>
      <w:r w:rsidRPr="00DA7FFE">
        <w:rPr>
          <w:rFonts w:cs="Calibri"/>
          <w:szCs w:val="22"/>
          <w:lang w:val="pl-PL"/>
        </w:rPr>
        <w:t>zp</w:t>
      </w:r>
      <w:proofErr w:type="spellEnd"/>
      <w:r w:rsidRPr="00DA7FFE">
        <w:rPr>
          <w:rFonts w:cs="Calibri"/>
          <w:szCs w:val="22"/>
          <w:lang w:val="pl-PL"/>
        </w:rPr>
        <w:t>.</w:t>
      </w:r>
    </w:p>
    <w:p w14:paraId="64C66162" w14:textId="2D81635C" w:rsidR="00F13727" w:rsidRPr="00DA7FFE" w:rsidRDefault="00F13727" w:rsidP="00B92A8A">
      <w:pPr>
        <w:pStyle w:val="Akapitzlist"/>
        <w:ind w:left="851"/>
        <w:rPr>
          <w:rFonts w:cs="Calibri"/>
          <w:b/>
          <w:szCs w:val="22"/>
        </w:rPr>
      </w:pPr>
    </w:p>
    <w:p w14:paraId="57CD86EE" w14:textId="77777777" w:rsidR="00D761AA" w:rsidRPr="00DA7FFE" w:rsidRDefault="00D761AA" w:rsidP="00B92A8A">
      <w:pPr>
        <w:pStyle w:val="Akapitzlist"/>
        <w:ind w:left="851"/>
        <w:rPr>
          <w:rFonts w:cs="Calibri"/>
          <w:b/>
          <w:szCs w:val="22"/>
        </w:rPr>
      </w:pPr>
    </w:p>
    <w:p w14:paraId="43BD9992" w14:textId="77777777" w:rsidR="00096C93" w:rsidRDefault="00F13727" w:rsidP="00B92A8A">
      <w:pPr>
        <w:spacing w:line="360" w:lineRule="auto"/>
        <w:ind w:left="851" w:hanging="426"/>
        <w:rPr>
          <w:rFonts w:cs="Calibri"/>
          <w:szCs w:val="22"/>
        </w:rPr>
      </w:pPr>
      <w:r w:rsidRPr="00DA7FFE">
        <w:rPr>
          <w:rFonts w:cs="Calibri"/>
          <w:szCs w:val="22"/>
        </w:rPr>
        <w:sym w:font="Wingdings" w:char="F06F"/>
      </w:r>
      <w:r w:rsidRPr="00DA7FFE">
        <w:rPr>
          <w:rFonts w:cs="Calibri"/>
          <w:szCs w:val="22"/>
        </w:rPr>
        <w:t xml:space="preserve"> </w:t>
      </w:r>
      <w:r w:rsidRPr="00DA7FFE">
        <w:rPr>
          <w:rFonts w:cs="Calibri"/>
          <w:szCs w:val="22"/>
        </w:rPr>
        <w:tab/>
        <w:t>Oświadczam, że zachodzą w stosunku do mnie podstawy wykluczenia z postępowania na podstawie art. ………………….</w:t>
      </w:r>
      <w:r w:rsidRPr="00DA7FFE">
        <w:rPr>
          <w:rStyle w:val="Odwoanieprzypisudolnego"/>
          <w:rFonts w:cs="Calibri"/>
          <w:szCs w:val="22"/>
        </w:rPr>
        <w:footnoteReference w:id="17"/>
      </w:r>
      <w:r w:rsidRPr="00DA7FFE">
        <w:rPr>
          <w:rFonts w:cs="Calibri"/>
          <w:szCs w:val="22"/>
        </w:rPr>
        <w:t xml:space="preserve"> (należy wpisać mającą zastosowanie podstawę wykluczenia spośród wymienionych w art. 108 ust. 1 pkt 1, 2 i 5 lub art. 109 ust. 1 pkt 2-4</w:t>
      </w:r>
      <w:r w:rsidR="00B627D5" w:rsidRPr="00DA7FFE">
        <w:rPr>
          <w:rFonts w:cs="Calibri"/>
          <w:szCs w:val="22"/>
        </w:rPr>
        <w:t>,</w:t>
      </w:r>
      <w:r w:rsidRPr="00DA7FFE">
        <w:rPr>
          <w:rFonts w:cs="Calibri"/>
          <w:szCs w:val="22"/>
        </w:rPr>
        <w:t xml:space="preserve"> 8</w:t>
      </w:r>
      <w:r w:rsidR="00B627D5" w:rsidRPr="00DA7FFE">
        <w:rPr>
          <w:rFonts w:cs="Calibri"/>
          <w:szCs w:val="22"/>
        </w:rPr>
        <w:t xml:space="preserve"> i</w:t>
      </w:r>
      <w:r w:rsidR="001768ED" w:rsidRPr="00DA7FFE">
        <w:rPr>
          <w:rFonts w:cs="Calibri"/>
          <w:szCs w:val="22"/>
        </w:rPr>
        <w:t xml:space="preserve"> </w:t>
      </w:r>
      <w:r w:rsidRPr="00DA7FFE">
        <w:rPr>
          <w:rFonts w:cs="Calibri"/>
          <w:szCs w:val="22"/>
        </w:rPr>
        <w:t xml:space="preserve">10 ustawy </w:t>
      </w:r>
      <w:proofErr w:type="spellStart"/>
      <w:r w:rsidRPr="00DA7FFE">
        <w:rPr>
          <w:rFonts w:cs="Calibri"/>
          <w:szCs w:val="22"/>
        </w:rPr>
        <w:t>Pzp</w:t>
      </w:r>
      <w:proofErr w:type="spellEnd"/>
      <w:r w:rsidRPr="00DA7FFE">
        <w:rPr>
          <w:rFonts w:cs="Calibri"/>
          <w:szCs w:val="22"/>
        </w:rPr>
        <w:t xml:space="preserve">). Jednocześnie oświadczam, że w związku z ww. okolicznością na podstawie art. 110 ust. 2 ustawy </w:t>
      </w:r>
      <w:proofErr w:type="spellStart"/>
      <w:r w:rsidRPr="00DA7FFE">
        <w:rPr>
          <w:rFonts w:cs="Calibri"/>
          <w:szCs w:val="22"/>
        </w:rPr>
        <w:t>Pzp</w:t>
      </w:r>
      <w:proofErr w:type="spellEnd"/>
      <w:r w:rsidRPr="00DA7FFE">
        <w:rPr>
          <w:rFonts w:cs="Calibri"/>
          <w:szCs w:val="22"/>
        </w:rPr>
        <w:t xml:space="preserve"> podjąłem następujące środki naprawcze: </w:t>
      </w:r>
    </w:p>
    <w:p w14:paraId="2992E83C" w14:textId="6780655D" w:rsidR="00F13727" w:rsidRPr="00DA7FFE" w:rsidRDefault="00F13727" w:rsidP="00B92A8A">
      <w:pPr>
        <w:spacing w:line="360" w:lineRule="auto"/>
        <w:ind w:left="851" w:hanging="426"/>
        <w:rPr>
          <w:rFonts w:cs="Calibri"/>
          <w:szCs w:val="22"/>
        </w:rPr>
      </w:pPr>
      <w:r w:rsidRPr="00DA7FFE">
        <w:rPr>
          <w:rFonts w:cs="Calibri"/>
          <w:szCs w:val="22"/>
        </w:rPr>
        <w:t>………………………………………………………………………….</w:t>
      </w:r>
    </w:p>
    <w:p w14:paraId="6AFB335E" w14:textId="77777777" w:rsidR="00F13727" w:rsidRPr="00DA7FFE" w:rsidRDefault="00F13727" w:rsidP="00B92A8A">
      <w:pPr>
        <w:pStyle w:val="Akapitzlist"/>
        <w:ind w:left="426"/>
        <w:rPr>
          <w:rFonts w:cs="Calibri"/>
          <w:b/>
          <w:szCs w:val="22"/>
        </w:rPr>
      </w:pPr>
    </w:p>
    <w:tbl>
      <w:tblPr>
        <w:tblW w:w="5000" w:type="pct"/>
        <w:jc w:val="center"/>
        <w:tblLook w:val="01E0" w:firstRow="1" w:lastRow="1" w:firstColumn="1" w:lastColumn="1" w:noHBand="0" w:noVBand="0"/>
      </w:tblPr>
      <w:tblGrid>
        <w:gridCol w:w="2670"/>
        <w:gridCol w:w="6403"/>
      </w:tblGrid>
      <w:tr w:rsidR="00FC3FF0" w:rsidRPr="00DA7FFE" w14:paraId="78E4ABA5" w14:textId="77777777" w:rsidTr="00951C31">
        <w:trPr>
          <w:jc w:val="center"/>
        </w:trPr>
        <w:tc>
          <w:tcPr>
            <w:tcW w:w="1814" w:type="pct"/>
            <w:vAlign w:val="center"/>
          </w:tcPr>
          <w:p w14:paraId="41EE8693" w14:textId="77777777" w:rsidR="00F13727" w:rsidRPr="00DA7FFE" w:rsidRDefault="00F13727" w:rsidP="00B92A8A">
            <w:pPr>
              <w:widowControl w:val="0"/>
              <w:suppressAutoHyphens/>
              <w:spacing w:line="276" w:lineRule="auto"/>
              <w:jc w:val="center"/>
              <w:rPr>
                <w:rFonts w:eastAsia="Arial Unicode MS" w:cs="Calibri"/>
                <w:szCs w:val="22"/>
              </w:rPr>
            </w:pPr>
            <w:r w:rsidRPr="00DA7FFE">
              <w:rPr>
                <w:rFonts w:eastAsia="Arial Unicode MS" w:cs="Calibri"/>
                <w:szCs w:val="22"/>
              </w:rPr>
              <w:t>…………………………………………</w:t>
            </w:r>
          </w:p>
        </w:tc>
        <w:tc>
          <w:tcPr>
            <w:tcW w:w="3186" w:type="pct"/>
            <w:vAlign w:val="center"/>
          </w:tcPr>
          <w:p w14:paraId="76AD7EC1" w14:textId="77777777" w:rsidR="00F13727" w:rsidRPr="00DA7FFE" w:rsidRDefault="00F13727" w:rsidP="00B92A8A">
            <w:pPr>
              <w:widowControl w:val="0"/>
              <w:suppressAutoHyphens/>
              <w:spacing w:line="276" w:lineRule="auto"/>
              <w:jc w:val="center"/>
              <w:rPr>
                <w:rFonts w:eastAsia="Arial Unicode MS" w:cs="Calibri"/>
                <w:szCs w:val="22"/>
              </w:rPr>
            </w:pPr>
            <w:r w:rsidRPr="00DA7FFE">
              <w:rPr>
                <w:rFonts w:eastAsia="Arial Unicode MS" w:cs="Calibri"/>
                <w:szCs w:val="22"/>
              </w:rPr>
              <w:t>…………………………………………………………………………………………………………..</w:t>
            </w:r>
          </w:p>
        </w:tc>
      </w:tr>
      <w:tr w:rsidR="00FC3FF0" w:rsidRPr="00DA7FFE" w14:paraId="59BED0DD" w14:textId="77777777" w:rsidTr="00951C31">
        <w:trPr>
          <w:jc w:val="center"/>
        </w:trPr>
        <w:tc>
          <w:tcPr>
            <w:tcW w:w="1814" w:type="pct"/>
            <w:vAlign w:val="center"/>
          </w:tcPr>
          <w:p w14:paraId="7799CAC1" w14:textId="77777777" w:rsidR="00F13727" w:rsidRPr="00DA7FFE" w:rsidRDefault="00F13727" w:rsidP="00B92A8A">
            <w:pPr>
              <w:widowControl w:val="0"/>
              <w:suppressAutoHyphens/>
              <w:spacing w:line="276" w:lineRule="auto"/>
              <w:jc w:val="center"/>
              <w:rPr>
                <w:rFonts w:eastAsia="Arial Unicode MS" w:cs="Calibri"/>
                <w:b/>
                <w:szCs w:val="22"/>
              </w:rPr>
            </w:pPr>
            <w:r w:rsidRPr="00DA7FFE">
              <w:rPr>
                <w:rFonts w:eastAsia="Arial Unicode MS" w:cs="Calibri"/>
                <w:b/>
                <w:szCs w:val="22"/>
              </w:rPr>
              <w:t>Miejscowość / Data</w:t>
            </w:r>
          </w:p>
        </w:tc>
        <w:tc>
          <w:tcPr>
            <w:tcW w:w="3186" w:type="pct"/>
            <w:vAlign w:val="center"/>
          </w:tcPr>
          <w:p w14:paraId="75A68885" w14:textId="5A3BC9BF" w:rsidR="00FC3FF0" w:rsidRPr="00DA7FFE" w:rsidRDefault="00F13727" w:rsidP="00B92A8A">
            <w:pPr>
              <w:widowControl w:val="0"/>
              <w:suppressAutoHyphens/>
              <w:spacing w:line="276" w:lineRule="auto"/>
              <w:jc w:val="center"/>
              <w:rPr>
                <w:rFonts w:eastAsia="Arial Unicode MS" w:cs="Calibri"/>
                <w:b/>
                <w:szCs w:val="22"/>
                <w:u w:val="single"/>
              </w:rPr>
            </w:pPr>
            <w:r w:rsidRPr="00DA7FFE">
              <w:rPr>
                <w:rFonts w:eastAsia="Arial Unicode MS" w:cs="Calibri"/>
                <w:b/>
                <w:szCs w:val="22"/>
                <w:u w:val="single"/>
              </w:rPr>
              <w:t>Podpis(y) osoby(osób) upoważnionej(</w:t>
            </w:r>
            <w:proofErr w:type="spellStart"/>
            <w:r w:rsidRPr="00DA7FFE">
              <w:rPr>
                <w:rFonts w:eastAsia="Arial Unicode MS" w:cs="Calibri"/>
                <w:b/>
                <w:szCs w:val="22"/>
                <w:u w:val="single"/>
              </w:rPr>
              <w:t>ych</w:t>
            </w:r>
            <w:proofErr w:type="spellEnd"/>
            <w:r w:rsidRPr="00DA7FFE">
              <w:rPr>
                <w:rFonts w:eastAsia="Arial Unicode MS" w:cs="Calibri"/>
                <w:b/>
                <w:szCs w:val="22"/>
                <w:u w:val="single"/>
              </w:rPr>
              <w:t>) do reprezentowania Wykonawcy</w:t>
            </w:r>
          </w:p>
          <w:p w14:paraId="62044B04" w14:textId="5BDD4F49" w:rsidR="00FC3FF0" w:rsidRPr="00DA7FFE" w:rsidRDefault="00FC3FF0" w:rsidP="00B92A8A">
            <w:pPr>
              <w:widowControl w:val="0"/>
              <w:suppressAutoHyphens/>
              <w:spacing w:line="276" w:lineRule="auto"/>
              <w:jc w:val="center"/>
              <w:rPr>
                <w:rFonts w:eastAsia="Arial Unicode MS" w:cs="Calibri"/>
                <w:b/>
                <w:szCs w:val="22"/>
                <w:u w:val="single"/>
              </w:rPr>
            </w:pPr>
          </w:p>
        </w:tc>
      </w:tr>
    </w:tbl>
    <w:p w14:paraId="4DDE2D45" w14:textId="77777777" w:rsidR="00FC3FF0" w:rsidRPr="00B92A8A" w:rsidRDefault="00FC3FF0" w:rsidP="00B92A8A">
      <w:pPr>
        <w:jc w:val="left"/>
        <w:rPr>
          <w:rFonts w:cs="Calibri"/>
          <w:b/>
          <w:sz w:val="20"/>
          <w:szCs w:val="20"/>
        </w:rPr>
      </w:pPr>
      <w:r w:rsidRPr="00B92A8A">
        <w:rPr>
          <w:rFonts w:cs="Calibri"/>
          <w:b/>
          <w:sz w:val="20"/>
          <w:szCs w:val="20"/>
        </w:rPr>
        <w:br w:type="page"/>
      </w:r>
    </w:p>
    <w:p w14:paraId="5FB94D71" w14:textId="77777777" w:rsidR="00FC3FF0" w:rsidRPr="00B92A8A" w:rsidRDefault="00FC3FF0" w:rsidP="00B92A8A">
      <w:pPr>
        <w:widowControl w:val="0"/>
        <w:spacing w:line="276" w:lineRule="auto"/>
        <w:rPr>
          <w:rFonts w:cs="Calibri"/>
          <w:b/>
          <w:sz w:val="20"/>
          <w:szCs w:val="20"/>
        </w:rPr>
      </w:pPr>
    </w:p>
    <w:p w14:paraId="77B04EB2" w14:textId="77777777" w:rsidR="00FC3FF0" w:rsidRPr="00B92A8A" w:rsidRDefault="00FC3FF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u w:val="single"/>
        </w:rPr>
      </w:pPr>
      <w:r w:rsidRPr="00B92A8A">
        <w:rPr>
          <w:rFonts w:eastAsia="Arial Unicode MS" w:cs="Calibri"/>
          <w:b/>
          <w:szCs w:val="20"/>
        </w:rPr>
        <w:t>OŚWIADCZENIE PODMIOTU UDOSTĘPNIAJĄCEGO ZASOBY O SPEŁNIANIU WARUNKÓW ORAZ NIEPODLEGANIU WYKLUCZENIU, O KTÓRYM MOWA W ART. 125 UST. 5 USTAWY PRAWO ZAMÓWIEŃ PUBLICZNYCH (JEŻELI DOTYCZY)</w:t>
      </w:r>
    </w:p>
    <w:p w14:paraId="04CB8788" w14:textId="77777777" w:rsidR="00FC3FF0" w:rsidRPr="00B92A8A" w:rsidRDefault="00FC3FF0" w:rsidP="00B92A8A">
      <w:pPr>
        <w:widowControl w:val="0"/>
        <w:spacing w:line="276" w:lineRule="auto"/>
        <w:rPr>
          <w:rFonts w:cs="Calibri"/>
          <w:b/>
          <w:sz w:val="20"/>
          <w:szCs w:val="20"/>
        </w:rPr>
      </w:pPr>
    </w:p>
    <w:p w14:paraId="74DECD43" w14:textId="3A64CE0A" w:rsidR="00F13727" w:rsidRPr="00DA7FFE" w:rsidRDefault="00F13727" w:rsidP="00AA523C">
      <w:pPr>
        <w:widowControl w:val="0"/>
        <w:suppressAutoHyphens/>
        <w:spacing w:line="276" w:lineRule="auto"/>
        <w:rPr>
          <w:rFonts w:cs="Calibri"/>
          <w:b/>
          <w:szCs w:val="22"/>
        </w:rPr>
      </w:pPr>
      <w:r w:rsidRPr="00DA7FFE">
        <w:rPr>
          <w:rFonts w:eastAsia="Arial Unicode MS" w:cs="Calibri"/>
          <w:szCs w:val="22"/>
        </w:rPr>
        <w:t xml:space="preserve">W związku z oddaniem do dyspozycji niezbędnych zasobów na potrzeby realizacji zamówienia Wykonawcy, który składa ofertę w postępowaniu prowadzonym w trybie podstawowym </w:t>
      </w:r>
      <w:r w:rsidR="00C459E8" w:rsidRPr="00DA7FFE">
        <w:rPr>
          <w:rFonts w:eastAsia="Arial Unicode MS" w:cs="Calibri"/>
          <w:szCs w:val="22"/>
        </w:rPr>
        <w:t>pn.</w:t>
      </w:r>
      <w:r w:rsidRPr="00DA7FFE">
        <w:rPr>
          <w:rFonts w:eastAsia="Arial Unicode MS" w:cs="Calibri"/>
          <w:szCs w:val="22"/>
        </w:rPr>
        <w:t xml:space="preserve"> </w:t>
      </w:r>
      <w:r w:rsidR="006E33A8" w:rsidRPr="00DA7FFE">
        <w:rPr>
          <w:rFonts w:cs="Calibri"/>
          <w:b/>
          <w:bCs/>
          <w:szCs w:val="22"/>
        </w:rPr>
        <w:t>„</w:t>
      </w:r>
      <w:r w:rsidR="003248DB" w:rsidRPr="003248DB">
        <w:rPr>
          <w:rFonts w:cs="Calibri"/>
          <w:b/>
          <w:bCs/>
          <w:szCs w:val="22"/>
        </w:rPr>
        <w:t>Dzierżawa włókien światłowodowych na okres 36 miesięcy</w:t>
      </w:r>
      <w:r w:rsidR="006E33A8" w:rsidRPr="00DA7FFE">
        <w:rPr>
          <w:rFonts w:cs="Calibri"/>
          <w:b/>
          <w:bCs/>
          <w:szCs w:val="22"/>
        </w:rPr>
        <w:t>” - COI-ZAK.262.</w:t>
      </w:r>
      <w:r w:rsidR="003248DB">
        <w:rPr>
          <w:rFonts w:cs="Calibri"/>
          <w:b/>
          <w:bCs/>
          <w:szCs w:val="22"/>
        </w:rPr>
        <w:t>23</w:t>
      </w:r>
      <w:r w:rsidR="006E33A8" w:rsidRPr="00DA7FFE">
        <w:rPr>
          <w:rFonts w:cs="Calibri"/>
          <w:b/>
          <w:bCs/>
          <w:szCs w:val="22"/>
        </w:rPr>
        <w:t>.202</w:t>
      </w:r>
      <w:r w:rsidR="006E33A8">
        <w:rPr>
          <w:rFonts w:cs="Calibri"/>
          <w:b/>
          <w:bCs/>
          <w:szCs w:val="22"/>
        </w:rPr>
        <w:t>4</w:t>
      </w:r>
      <w:r w:rsidR="003154E7" w:rsidRPr="00DA7FFE">
        <w:rPr>
          <w:rFonts w:cs="Calibri"/>
          <w:b/>
          <w:bCs/>
          <w:szCs w:val="22"/>
        </w:rPr>
        <w:t xml:space="preserve">, </w:t>
      </w:r>
      <w:r w:rsidRPr="00DA7FFE">
        <w:rPr>
          <w:rFonts w:eastAsia="Arial Unicode MS" w:cs="Calibri"/>
          <w:szCs w:val="22"/>
        </w:rPr>
        <w:t>działając w imieniu i na rzecz:</w:t>
      </w:r>
    </w:p>
    <w:p w14:paraId="2275771B" w14:textId="37CC81F7" w:rsidR="00F13727" w:rsidRPr="00DA7FFE" w:rsidRDefault="00F13727" w:rsidP="00DA7FFE">
      <w:pPr>
        <w:pStyle w:val="Akapitzlist"/>
        <w:ind w:left="0"/>
        <w:jc w:val="center"/>
        <w:rPr>
          <w:rFonts w:cs="Calibri"/>
          <w:b/>
          <w:szCs w:val="22"/>
          <w:u w:val="single"/>
        </w:rPr>
      </w:pPr>
      <w:r w:rsidRPr="00DA7FFE">
        <w:rPr>
          <w:rFonts w:eastAsia="Arial Unicode MS" w:cs="Calibri"/>
          <w:szCs w:val="22"/>
        </w:rPr>
        <w:t>.........................................................................................................................................................................................................................................................................................................................................................................................................................................................................................................</w:t>
      </w:r>
      <w:r w:rsidR="00DA7FFE" w:rsidRPr="00DA7FFE">
        <w:rPr>
          <w:rFonts w:eastAsia="Arial Unicode MS" w:cs="Calibri"/>
          <w:i/>
          <w:szCs w:val="22"/>
        </w:rPr>
        <w:t xml:space="preserve"> </w:t>
      </w:r>
      <w:r w:rsidRPr="00DA7FFE">
        <w:rPr>
          <w:rFonts w:eastAsia="Arial Unicode MS" w:cs="Calibri"/>
          <w:i/>
          <w:szCs w:val="22"/>
        </w:rPr>
        <w:t xml:space="preserve">(nazwa i adres </w:t>
      </w:r>
      <w:r w:rsidRPr="00DA7FFE">
        <w:rPr>
          <w:rFonts w:eastAsia="Arial Unicode MS" w:cs="Calibri"/>
          <w:b/>
          <w:i/>
          <w:szCs w:val="22"/>
          <w:u w:val="single"/>
          <w:lang w:val="pl-PL"/>
        </w:rPr>
        <w:t>podmiotu udostępniającego zasoby</w:t>
      </w:r>
      <w:r w:rsidRPr="00DA7FFE">
        <w:rPr>
          <w:rFonts w:eastAsia="Arial Unicode MS" w:cs="Calibri"/>
          <w:i/>
          <w:szCs w:val="22"/>
        </w:rPr>
        <w:t>)</w:t>
      </w:r>
    </w:p>
    <w:p w14:paraId="0F6712B7" w14:textId="77777777" w:rsidR="00F13727" w:rsidRPr="00DA7FFE" w:rsidRDefault="00F13727" w:rsidP="00B92A8A">
      <w:pPr>
        <w:pStyle w:val="Akapitzlist"/>
        <w:ind w:left="426"/>
        <w:rPr>
          <w:rFonts w:cs="Calibri"/>
          <w:b/>
          <w:szCs w:val="22"/>
          <w:u w:val="single"/>
        </w:rPr>
      </w:pPr>
    </w:p>
    <w:p w14:paraId="0045AA09" w14:textId="77777777" w:rsidR="00F13727" w:rsidRPr="00DA7FFE" w:rsidRDefault="00F13727" w:rsidP="00B92A8A">
      <w:pPr>
        <w:jc w:val="left"/>
        <w:rPr>
          <w:rFonts w:cs="Calibri"/>
          <w:szCs w:val="22"/>
        </w:rPr>
      </w:pPr>
    </w:p>
    <w:p w14:paraId="0B98CD8D" w14:textId="77777777" w:rsidR="00F13727" w:rsidRPr="00DA7FFE" w:rsidRDefault="00F13727" w:rsidP="007000BD">
      <w:pPr>
        <w:pStyle w:val="Akapitzlist"/>
        <w:numPr>
          <w:ilvl w:val="0"/>
          <w:numId w:val="24"/>
        </w:numPr>
        <w:ind w:left="426" w:hanging="426"/>
        <w:jc w:val="left"/>
        <w:rPr>
          <w:rFonts w:cs="Calibri"/>
          <w:b/>
          <w:szCs w:val="22"/>
        </w:rPr>
      </w:pPr>
      <w:r w:rsidRPr="00DA7FFE">
        <w:rPr>
          <w:rFonts w:cs="Calibri"/>
          <w:szCs w:val="22"/>
          <w:lang w:val="pl-PL"/>
        </w:rPr>
        <w:t xml:space="preserve">   </w:t>
      </w:r>
      <w:r w:rsidRPr="00DA7FFE">
        <w:rPr>
          <w:rFonts w:cs="Calibri"/>
          <w:b/>
          <w:szCs w:val="22"/>
        </w:rPr>
        <w:t xml:space="preserve">Oświadczenie </w:t>
      </w:r>
      <w:r w:rsidRPr="00DA7FFE">
        <w:rPr>
          <w:rFonts w:cs="Calibri"/>
          <w:b/>
          <w:szCs w:val="22"/>
          <w:lang w:val="pl-PL"/>
        </w:rPr>
        <w:t xml:space="preserve">podmiotu udostępniającego zasoby </w:t>
      </w:r>
      <w:r w:rsidRPr="00DA7FFE">
        <w:rPr>
          <w:rFonts w:cs="Calibri"/>
          <w:b/>
          <w:szCs w:val="22"/>
        </w:rPr>
        <w:t>o spełnianiu warunków</w:t>
      </w:r>
      <w:r w:rsidRPr="00DA7FFE">
        <w:rPr>
          <w:rFonts w:cs="Calibri"/>
          <w:b/>
          <w:szCs w:val="22"/>
          <w:lang w:val="pl-PL"/>
        </w:rPr>
        <w:t xml:space="preserve"> udziału w postępowaniu</w:t>
      </w:r>
    </w:p>
    <w:p w14:paraId="00124922" w14:textId="77777777" w:rsidR="00F13727" w:rsidRPr="00DA7FFE" w:rsidRDefault="00F13727" w:rsidP="00B92A8A">
      <w:pPr>
        <w:jc w:val="left"/>
        <w:rPr>
          <w:rFonts w:cs="Calibri"/>
          <w:szCs w:val="22"/>
        </w:rPr>
      </w:pPr>
    </w:p>
    <w:p w14:paraId="17F4A6DF" w14:textId="5E049A00" w:rsidR="00F611B2" w:rsidRPr="00DA7FFE" w:rsidRDefault="00F13727" w:rsidP="00F611B2">
      <w:pPr>
        <w:shd w:val="clear" w:color="auto" w:fill="FFFFFF"/>
        <w:spacing w:line="360" w:lineRule="auto"/>
        <w:rPr>
          <w:rFonts w:asciiTheme="minorHAnsi" w:hAnsiTheme="minorHAnsi" w:cstheme="minorHAnsi"/>
          <w:szCs w:val="22"/>
        </w:rPr>
      </w:pPr>
      <w:r w:rsidRPr="00DA7FFE">
        <w:rPr>
          <w:rFonts w:cs="Calibri"/>
          <w:szCs w:val="22"/>
        </w:rPr>
        <w:t>Oświadczam,  że  w  zakresie  w  jakim  udostępniam  zasoby,  spełniam  warunki  udziału  w postępowaniu określone w</w:t>
      </w:r>
      <w:r w:rsidR="00F611B2" w:rsidRPr="00DA7FFE">
        <w:rPr>
          <w:rStyle w:val="Odwoanieprzypisudolnego"/>
          <w:rFonts w:asciiTheme="minorHAnsi" w:hAnsiTheme="minorHAnsi" w:cstheme="minorHAnsi"/>
          <w:szCs w:val="22"/>
        </w:rPr>
        <w:t xml:space="preserve"> </w:t>
      </w:r>
      <w:r w:rsidR="00F611B2" w:rsidRPr="00DA7FFE">
        <w:rPr>
          <w:rStyle w:val="Odwoanieprzypisudolnego"/>
          <w:rFonts w:asciiTheme="minorHAnsi" w:hAnsiTheme="minorHAnsi" w:cstheme="minorHAnsi"/>
          <w:szCs w:val="22"/>
        </w:rPr>
        <w:footnoteReference w:id="18"/>
      </w:r>
      <w:r w:rsidR="00F611B2" w:rsidRPr="00DA7FFE">
        <w:rPr>
          <w:rFonts w:asciiTheme="minorHAnsi" w:hAnsiTheme="minorHAnsi" w:cstheme="minorHAnsi"/>
          <w:szCs w:val="22"/>
        </w:rPr>
        <w:t>:</w:t>
      </w:r>
    </w:p>
    <w:p w14:paraId="1FB27D20" w14:textId="44EC7D56" w:rsidR="00F611B2" w:rsidRPr="00DA7FFE" w:rsidRDefault="00F611B2" w:rsidP="00F611B2">
      <w:pPr>
        <w:shd w:val="clear" w:color="auto" w:fill="FFFFFF"/>
        <w:spacing w:line="360" w:lineRule="auto"/>
        <w:rPr>
          <w:rFonts w:asciiTheme="minorHAnsi" w:hAnsiTheme="minorHAnsi" w:cstheme="minorHAnsi"/>
          <w:szCs w:val="22"/>
        </w:rPr>
      </w:pPr>
      <w:r w:rsidRPr="00DA7FFE">
        <w:rPr>
          <w:rFonts w:asciiTheme="minorHAnsi" w:hAnsiTheme="minorHAnsi" w:cstheme="minorHAnsi"/>
          <w:szCs w:val="22"/>
        </w:rPr>
        <w:sym w:font="Wingdings" w:char="F06F"/>
      </w:r>
      <w:r w:rsidRPr="00DA7FFE">
        <w:rPr>
          <w:rFonts w:asciiTheme="minorHAnsi" w:hAnsiTheme="minorHAnsi" w:cstheme="minorHAnsi"/>
          <w:szCs w:val="22"/>
        </w:rPr>
        <w:t xml:space="preserve"> pkt 8.1. </w:t>
      </w:r>
      <w:r w:rsidR="00910B47" w:rsidRPr="00DA7FFE">
        <w:rPr>
          <w:rFonts w:asciiTheme="minorHAnsi" w:hAnsiTheme="minorHAnsi" w:cstheme="minorHAnsi"/>
          <w:szCs w:val="22"/>
        </w:rPr>
        <w:t xml:space="preserve">Rozdziału I </w:t>
      </w:r>
      <w:proofErr w:type="spellStart"/>
      <w:r w:rsidR="00910B47" w:rsidRPr="00DA7FFE">
        <w:rPr>
          <w:rFonts w:asciiTheme="minorHAnsi" w:hAnsiTheme="minorHAnsi" w:cstheme="minorHAnsi"/>
          <w:szCs w:val="22"/>
        </w:rPr>
        <w:t>SWZ</w:t>
      </w:r>
      <w:proofErr w:type="spellEnd"/>
    </w:p>
    <w:p w14:paraId="7AF392AD" w14:textId="77777777" w:rsidR="00F13727" w:rsidRPr="00DA7FFE" w:rsidRDefault="00F13727" w:rsidP="00F611B2">
      <w:pPr>
        <w:spacing w:line="360" w:lineRule="auto"/>
        <w:rPr>
          <w:rFonts w:cs="Calibri"/>
          <w:szCs w:val="22"/>
        </w:rPr>
      </w:pPr>
    </w:p>
    <w:p w14:paraId="6D4EE7C3" w14:textId="77777777" w:rsidR="00F13727" w:rsidRPr="00DA7FFE" w:rsidRDefault="00F13727" w:rsidP="007000BD">
      <w:pPr>
        <w:pStyle w:val="Akapitzlist"/>
        <w:numPr>
          <w:ilvl w:val="0"/>
          <w:numId w:val="24"/>
        </w:numPr>
        <w:ind w:left="426" w:hanging="426"/>
        <w:jc w:val="left"/>
        <w:rPr>
          <w:rFonts w:cs="Calibri"/>
          <w:b/>
          <w:szCs w:val="22"/>
        </w:rPr>
      </w:pPr>
      <w:r w:rsidRPr="00DA7FFE">
        <w:rPr>
          <w:rFonts w:cs="Calibri"/>
          <w:b/>
          <w:szCs w:val="22"/>
        </w:rPr>
        <w:t>Oświadczenie podmiotu udostępniającego zasoby o</w:t>
      </w:r>
      <w:r w:rsidRPr="00DA7FFE">
        <w:rPr>
          <w:rFonts w:cs="Calibri"/>
          <w:b/>
          <w:szCs w:val="22"/>
          <w:lang w:val="pl-PL"/>
        </w:rPr>
        <w:t xml:space="preserve"> niepodleganiu wykluczeniu </w:t>
      </w:r>
    </w:p>
    <w:p w14:paraId="071E19DB" w14:textId="77777777" w:rsidR="00F13727" w:rsidRPr="00DA7FFE" w:rsidRDefault="00F13727" w:rsidP="00B92A8A">
      <w:pPr>
        <w:pStyle w:val="Akapitzlist"/>
        <w:ind w:left="567"/>
        <w:jc w:val="left"/>
        <w:rPr>
          <w:rFonts w:cs="Calibri"/>
          <w:szCs w:val="22"/>
        </w:rPr>
      </w:pPr>
    </w:p>
    <w:p w14:paraId="28D29D55" w14:textId="77777777" w:rsidR="00F13727" w:rsidRPr="00DA7FFE" w:rsidRDefault="00F13727" w:rsidP="00B92A8A">
      <w:pPr>
        <w:spacing w:line="360" w:lineRule="auto"/>
        <w:rPr>
          <w:rFonts w:cs="Calibri"/>
          <w:szCs w:val="22"/>
        </w:rPr>
      </w:pPr>
      <w:r w:rsidRPr="00DA7FFE">
        <w:rPr>
          <w:rFonts w:cs="Calibri"/>
          <w:szCs w:val="22"/>
        </w:rPr>
        <w:t xml:space="preserve"> Oświadczam, że nie podlegam wykluczeniu na podstawie</w:t>
      </w:r>
      <w:r w:rsidRPr="00DA7FFE">
        <w:rPr>
          <w:rStyle w:val="Odwoanieprzypisudolnego"/>
          <w:rFonts w:cs="Calibri"/>
          <w:szCs w:val="22"/>
        </w:rPr>
        <w:footnoteReference w:id="19"/>
      </w:r>
      <w:r w:rsidRPr="00DA7FFE">
        <w:rPr>
          <w:rFonts w:cs="Calibri"/>
          <w:szCs w:val="22"/>
        </w:rPr>
        <w:t>:</w:t>
      </w:r>
    </w:p>
    <w:p w14:paraId="32EA9741" w14:textId="77777777" w:rsidR="00F13727" w:rsidRPr="00DA7FFE" w:rsidRDefault="00F13727" w:rsidP="007000BD">
      <w:pPr>
        <w:pStyle w:val="Akapitzlist"/>
        <w:numPr>
          <w:ilvl w:val="0"/>
          <w:numId w:val="26"/>
        </w:numPr>
        <w:spacing w:line="360" w:lineRule="auto"/>
        <w:ind w:left="426" w:hanging="426"/>
        <w:rPr>
          <w:rFonts w:cs="Calibri"/>
          <w:szCs w:val="22"/>
        </w:rPr>
      </w:pPr>
      <w:r w:rsidRPr="00DA7FFE">
        <w:rPr>
          <w:rFonts w:cs="Calibri"/>
          <w:szCs w:val="22"/>
        </w:rPr>
        <w:t>art. 108 ust. 1 pkt 1</w:t>
      </w:r>
      <w:r w:rsidRPr="00DA7FFE">
        <w:rPr>
          <w:rFonts w:cs="Calibri"/>
          <w:szCs w:val="22"/>
          <w:lang w:val="pl-PL"/>
        </w:rPr>
        <w:t xml:space="preserve">, 2 ,3, 4, 5 i </w:t>
      </w:r>
      <w:r w:rsidRPr="00DA7FFE">
        <w:rPr>
          <w:rFonts w:cs="Calibri"/>
          <w:szCs w:val="22"/>
        </w:rPr>
        <w:t xml:space="preserve">6 ustawy </w:t>
      </w:r>
      <w:proofErr w:type="spellStart"/>
      <w:r w:rsidRPr="00DA7FFE">
        <w:rPr>
          <w:rFonts w:cs="Calibri"/>
          <w:szCs w:val="22"/>
        </w:rPr>
        <w:t>P</w:t>
      </w:r>
      <w:r w:rsidRPr="00DA7FFE">
        <w:rPr>
          <w:rFonts w:cs="Calibri"/>
          <w:szCs w:val="22"/>
          <w:lang w:val="pl-PL"/>
        </w:rPr>
        <w:t>zp</w:t>
      </w:r>
      <w:proofErr w:type="spellEnd"/>
      <w:r w:rsidRPr="00DA7FFE">
        <w:rPr>
          <w:rFonts w:cs="Calibri"/>
          <w:szCs w:val="22"/>
        </w:rPr>
        <w:t>;</w:t>
      </w:r>
    </w:p>
    <w:p w14:paraId="5765EFF6" w14:textId="77777777" w:rsidR="00D761AA" w:rsidRPr="00DA7FFE" w:rsidRDefault="00F13727" w:rsidP="007000BD">
      <w:pPr>
        <w:pStyle w:val="Akapitzlist"/>
        <w:numPr>
          <w:ilvl w:val="0"/>
          <w:numId w:val="26"/>
        </w:numPr>
        <w:spacing w:line="360" w:lineRule="auto"/>
        <w:ind w:left="426" w:hanging="426"/>
        <w:rPr>
          <w:rFonts w:cs="Calibri"/>
          <w:szCs w:val="22"/>
        </w:rPr>
      </w:pPr>
      <w:r w:rsidRPr="00DA7FFE">
        <w:rPr>
          <w:rFonts w:cs="Calibri"/>
          <w:szCs w:val="22"/>
        </w:rPr>
        <w:t xml:space="preserve">art.  109 ust. 1 pkt 1, 2, 3, 4, 8 i 10 </w:t>
      </w:r>
      <w:r w:rsidRPr="00DA7FFE">
        <w:rPr>
          <w:rFonts w:cs="Calibri"/>
          <w:szCs w:val="22"/>
          <w:lang w:val="pl-PL"/>
        </w:rPr>
        <w:t>u</w:t>
      </w:r>
      <w:r w:rsidRPr="00DA7FFE">
        <w:rPr>
          <w:rFonts w:cs="Calibri"/>
          <w:szCs w:val="22"/>
        </w:rPr>
        <w:t>stawy</w:t>
      </w:r>
      <w:r w:rsidRPr="00DA7FFE">
        <w:rPr>
          <w:rFonts w:cs="Calibri"/>
          <w:szCs w:val="22"/>
          <w:lang w:val="pl-PL"/>
        </w:rPr>
        <w:t xml:space="preserve"> </w:t>
      </w:r>
      <w:proofErr w:type="spellStart"/>
      <w:r w:rsidRPr="00DA7FFE">
        <w:rPr>
          <w:rFonts w:cs="Calibri"/>
          <w:szCs w:val="22"/>
        </w:rPr>
        <w:t>P</w:t>
      </w:r>
      <w:r w:rsidRPr="00DA7FFE">
        <w:rPr>
          <w:rFonts w:cs="Calibri"/>
          <w:szCs w:val="22"/>
          <w:lang w:val="pl-PL"/>
        </w:rPr>
        <w:t>zp</w:t>
      </w:r>
      <w:proofErr w:type="spellEnd"/>
      <w:r w:rsidR="00D761AA" w:rsidRPr="00DA7FFE">
        <w:rPr>
          <w:rFonts w:cs="Calibri"/>
          <w:szCs w:val="22"/>
          <w:lang w:val="pl-PL"/>
        </w:rPr>
        <w:t>;</w:t>
      </w:r>
    </w:p>
    <w:p w14:paraId="7182B347" w14:textId="77777777" w:rsidR="00F13727" w:rsidRPr="00B92A8A" w:rsidRDefault="00F13727" w:rsidP="00B92A8A">
      <w:pPr>
        <w:pStyle w:val="Akapitzlist"/>
        <w:spacing w:line="360" w:lineRule="auto"/>
        <w:ind w:left="0"/>
        <w:rPr>
          <w:rFonts w:cs="Calibri"/>
          <w:sz w:val="20"/>
          <w:szCs w:val="20"/>
        </w:rPr>
      </w:pPr>
    </w:p>
    <w:p w14:paraId="3E24AB38" w14:textId="77777777" w:rsidR="00F13727" w:rsidRPr="00B92A8A" w:rsidRDefault="00F13727" w:rsidP="00B92A8A">
      <w:pPr>
        <w:jc w:val="left"/>
        <w:rPr>
          <w:rFonts w:cs="Calibri"/>
          <w:sz w:val="20"/>
          <w:szCs w:val="20"/>
        </w:rPr>
      </w:pPr>
    </w:p>
    <w:p w14:paraId="1FC96A13" w14:textId="77777777" w:rsidR="00F13727" w:rsidRPr="00B92A8A" w:rsidRDefault="00F13727" w:rsidP="00B92A8A">
      <w:pPr>
        <w:jc w:val="left"/>
        <w:rPr>
          <w:rFonts w:cs="Calibri"/>
          <w:sz w:val="20"/>
          <w:szCs w:val="20"/>
        </w:rPr>
      </w:pPr>
    </w:p>
    <w:p w14:paraId="0CF70F81" w14:textId="77777777" w:rsidR="00F13727" w:rsidRPr="00B92A8A" w:rsidRDefault="00F13727" w:rsidP="00B92A8A">
      <w:pPr>
        <w:jc w:val="left"/>
        <w:rPr>
          <w:rFonts w:cs="Calibri"/>
          <w:sz w:val="20"/>
          <w:szCs w:val="20"/>
        </w:rPr>
      </w:pPr>
    </w:p>
    <w:tbl>
      <w:tblPr>
        <w:tblW w:w="5000" w:type="pct"/>
        <w:jc w:val="center"/>
        <w:tblLook w:val="01E0" w:firstRow="1" w:lastRow="1" w:firstColumn="1" w:lastColumn="1" w:noHBand="0" w:noVBand="0"/>
      </w:tblPr>
      <w:tblGrid>
        <w:gridCol w:w="3232"/>
        <w:gridCol w:w="5841"/>
      </w:tblGrid>
      <w:tr w:rsidR="00FC3FF0" w:rsidRPr="00B92A8A" w14:paraId="31A7FE8A" w14:textId="77777777" w:rsidTr="00951C31">
        <w:trPr>
          <w:jc w:val="center"/>
        </w:trPr>
        <w:tc>
          <w:tcPr>
            <w:tcW w:w="1814" w:type="pct"/>
            <w:vAlign w:val="center"/>
          </w:tcPr>
          <w:p w14:paraId="7D1A8EF8"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7EEBA864"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FC3FF0" w:rsidRPr="00B92A8A" w14:paraId="1484EBEE" w14:textId="77777777" w:rsidTr="00951C31">
        <w:trPr>
          <w:jc w:val="center"/>
        </w:trPr>
        <w:tc>
          <w:tcPr>
            <w:tcW w:w="1814" w:type="pct"/>
            <w:vAlign w:val="center"/>
          </w:tcPr>
          <w:p w14:paraId="14DCB181" w14:textId="77777777" w:rsidR="00F13727" w:rsidRPr="00B92A8A" w:rsidRDefault="00F13727"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71924C45" w14:textId="77777777" w:rsidR="00F13727" w:rsidRPr="00B92A8A" w:rsidRDefault="00F13727" w:rsidP="00B92A8A">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xml:space="preserve">) do reprezentowania podmiotu udostępniającego zasoby </w:t>
            </w:r>
          </w:p>
        </w:tc>
      </w:tr>
    </w:tbl>
    <w:p w14:paraId="2185CDE7" w14:textId="4A5BBC7D" w:rsidR="00461F5A" w:rsidRPr="00B92A8A" w:rsidRDefault="00F13727" w:rsidP="00B92A8A">
      <w:pPr>
        <w:widowControl w:val="0"/>
        <w:suppressAutoHyphens/>
        <w:spacing w:line="276" w:lineRule="auto"/>
        <w:jc w:val="right"/>
        <w:rPr>
          <w:rFonts w:eastAsia="Arial Unicode MS" w:cs="Calibri"/>
          <w:b/>
          <w:sz w:val="20"/>
          <w:szCs w:val="20"/>
        </w:rPr>
      </w:pPr>
      <w:r w:rsidRPr="00B92A8A">
        <w:rPr>
          <w:rFonts w:cs="Calibri"/>
          <w:b/>
          <w:sz w:val="20"/>
          <w:szCs w:val="20"/>
        </w:rPr>
        <w:br w:type="page"/>
      </w:r>
    </w:p>
    <w:p w14:paraId="6718BFC3" w14:textId="77A85A85"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6F1947" w:rsidRPr="00B92A8A">
        <w:rPr>
          <w:rFonts w:eastAsia="Arial Unicode MS" w:cs="Calibri"/>
          <w:b/>
          <w:sz w:val="20"/>
          <w:szCs w:val="20"/>
        </w:rPr>
        <w:t>2</w:t>
      </w:r>
      <w:r w:rsidRPr="00B92A8A">
        <w:rPr>
          <w:rFonts w:eastAsia="Arial Unicode MS" w:cs="Calibri"/>
          <w:b/>
          <w:sz w:val="20"/>
          <w:szCs w:val="20"/>
        </w:rPr>
        <w:t xml:space="preserve"> </w:t>
      </w:r>
      <w:r w:rsidR="006F1947" w:rsidRPr="00B92A8A">
        <w:rPr>
          <w:rFonts w:eastAsia="Arial Unicode MS" w:cs="Calibri"/>
          <w:b/>
          <w:sz w:val="20"/>
          <w:szCs w:val="20"/>
        </w:rPr>
        <w:t>do</w:t>
      </w:r>
      <w:r w:rsidR="00464893" w:rsidRPr="00B92A8A">
        <w:rPr>
          <w:rFonts w:cs="Calibri"/>
        </w:rPr>
        <w:t xml:space="preserve"> </w:t>
      </w:r>
      <w:r w:rsidR="00464893" w:rsidRPr="00B92A8A">
        <w:rPr>
          <w:rFonts w:eastAsia="Arial Unicode MS" w:cs="Calibri"/>
          <w:b/>
          <w:sz w:val="20"/>
          <w:szCs w:val="20"/>
        </w:rPr>
        <w:t>Formularza</w:t>
      </w:r>
      <w:r w:rsidR="006F1947" w:rsidRPr="00B92A8A">
        <w:rPr>
          <w:rFonts w:eastAsia="Arial Unicode MS" w:cs="Calibri"/>
          <w:b/>
          <w:sz w:val="20"/>
          <w:szCs w:val="20"/>
        </w:rPr>
        <w:t xml:space="preserve"> oferty</w:t>
      </w:r>
    </w:p>
    <w:p w14:paraId="3B819932" w14:textId="3DCBA9E0" w:rsidR="00E02360" w:rsidRPr="00B92A8A" w:rsidRDefault="003154E7"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3248DB">
        <w:rPr>
          <w:rFonts w:cs="Calibri"/>
          <w:b/>
          <w:bCs/>
          <w:sz w:val="20"/>
          <w:szCs w:val="20"/>
        </w:rPr>
        <w:t>23</w:t>
      </w:r>
      <w:r w:rsidR="00D13044">
        <w:rPr>
          <w:rFonts w:cs="Calibri"/>
          <w:b/>
          <w:bCs/>
          <w:sz w:val="20"/>
          <w:szCs w:val="20"/>
        </w:rPr>
        <w:t>.202</w:t>
      </w:r>
      <w:r w:rsidR="00C407A2">
        <w:rPr>
          <w:rFonts w:cs="Calibri"/>
          <w:b/>
          <w:bCs/>
          <w:sz w:val="20"/>
          <w:szCs w:val="20"/>
        </w:rPr>
        <w:t>4</w:t>
      </w:r>
      <w:r w:rsidR="003D78A4">
        <w:rPr>
          <w:rFonts w:cs="Calibri"/>
          <w:b/>
          <w:bCs/>
          <w:sz w:val="20"/>
          <w:szCs w:val="20"/>
        </w:rPr>
        <w:t xml:space="preserve"> </w:t>
      </w:r>
      <w:r w:rsidR="00B82D6E" w:rsidRPr="00B92A8A">
        <w:rPr>
          <w:rFonts w:eastAsia="Arial Unicode MS" w:cs="Calibri"/>
          <w:b/>
          <w:bCs/>
          <w:sz w:val="20"/>
          <w:szCs w:val="20"/>
        </w:rPr>
        <w:t>– wzór zobowiązania (o ile dotyczy)</w:t>
      </w:r>
    </w:p>
    <w:p w14:paraId="038D78AB" w14:textId="2688E910" w:rsidR="00E02360" w:rsidRPr="00B92A8A" w:rsidRDefault="00E0236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ZOBOWIĄZANIE INNYCH PODMIOTÓW DO ODDANIA DO DYSPOZYCJI NIEZBĘDNYCH ZASOBÓW NA POTRZEBY REA</w:t>
      </w:r>
      <w:r w:rsidR="00737B7B" w:rsidRPr="00B92A8A">
        <w:rPr>
          <w:rFonts w:eastAsia="Arial Unicode MS" w:cs="Calibri"/>
          <w:b/>
          <w:szCs w:val="20"/>
        </w:rPr>
        <w:t>L</w:t>
      </w:r>
      <w:r w:rsidRPr="00B92A8A">
        <w:rPr>
          <w:rFonts w:eastAsia="Arial Unicode MS" w:cs="Calibri"/>
          <w:b/>
          <w:szCs w:val="20"/>
        </w:rPr>
        <w:t>IZACJI ZAMÓWIENIA</w:t>
      </w:r>
    </w:p>
    <w:p w14:paraId="687A2C64" w14:textId="77777777" w:rsidR="008631DA" w:rsidRPr="00B92A8A" w:rsidRDefault="008631DA" w:rsidP="00B92A8A">
      <w:pPr>
        <w:widowControl w:val="0"/>
        <w:suppressAutoHyphens/>
        <w:autoSpaceDE w:val="0"/>
        <w:autoSpaceDN w:val="0"/>
        <w:adjustRightInd w:val="0"/>
        <w:spacing w:line="276" w:lineRule="auto"/>
        <w:rPr>
          <w:rFonts w:cs="Calibri"/>
          <w:sz w:val="20"/>
          <w:szCs w:val="20"/>
        </w:rPr>
      </w:pPr>
    </w:p>
    <w:p w14:paraId="6DF00886" w14:textId="62C9882E"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Ja/(My) niżej podpisany/(ni) ………………………………….….……………..…………</w:t>
      </w:r>
    </w:p>
    <w:p w14:paraId="2C83FAA3" w14:textId="77777777" w:rsidR="00E02360"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(imię i nazwisko składającego zobowiązanie)</w:t>
      </w:r>
    </w:p>
    <w:p w14:paraId="5E32FFBA"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posiadając upoważnienie do reprezentowania:</w:t>
      </w:r>
    </w:p>
    <w:p w14:paraId="65896B7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63ECBFD2"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podmiotu oddającego do dyspozycji zasoby)</w:t>
      </w:r>
    </w:p>
    <w:p w14:paraId="0C87C458" w14:textId="0801BC88"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zobowiązuję(</w:t>
      </w:r>
      <w:proofErr w:type="spellStart"/>
      <w:r w:rsidRPr="00B92A8A">
        <w:rPr>
          <w:rFonts w:cs="Calibri"/>
          <w:sz w:val="20"/>
          <w:szCs w:val="20"/>
        </w:rPr>
        <w:t>emy</w:t>
      </w:r>
      <w:proofErr w:type="spellEnd"/>
      <w:r w:rsidRPr="00B92A8A">
        <w:rPr>
          <w:rFonts w:cs="Calibri"/>
          <w:sz w:val="20"/>
          <w:szCs w:val="20"/>
        </w:rPr>
        <w:t xml:space="preserve">) się, </w:t>
      </w:r>
      <w:r w:rsidR="00737B7B" w:rsidRPr="00B92A8A">
        <w:rPr>
          <w:rFonts w:cs="Calibri"/>
          <w:sz w:val="20"/>
          <w:szCs w:val="20"/>
        </w:rPr>
        <w:t xml:space="preserve">do oddania do dyspozycji </w:t>
      </w:r>
      <w:r w:rsidRPr="00B92A8A">
        <w:rPr>
          <w:rFonts w:cs="Calibri"/>
          <w:sz w:val="20"/>
          <w:szCs w:val="20"/>
        </w:rPr>
        <w:t>Wykonawcy:</w:t>
      </w:r>
    </w:p>
    <w:p w14:paraId="4F840A6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17901897"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Wykonawcy składającego ofertę)</w:t>
      </w:r>
    </w:p>
    <w:p w14:paraId="032A3D8D" w14:textId="0C6C5AC3" w:rsidR="00E02360" w:rsidRPr="00B92A8A" w:rsidRDefault="00737B7B" w:rsidP="00B92A8A">
      <w:pPr>
        <w:widowControl w:val="0"/>
        <w:suppressAutoHyphens/>
        <w:autoSpaceDE w:val="0"/>
        <w:autoSpaceDN w:val="0"/>
        <w:adjustRightInd w:val="0"/>
        <w:spacing w:line="276" w:lineRule="auto"/>
        <w:rPr>
          <w:rFonts w:cs="Calibri"/>
          <w:sz w:val="20"/>
          <w:szCs w:val="20"/>
        </w:rPr>
      </w:pPr>
      <w:r w:rsidRPr="002D5523">
        <w:rPr>
          <w:rFonts w:cs="Calibri"/>
          <w:sz w:val="20"/>
          <w:szCs w:val="20"/>
        </w:rPr>
        <w:t>w prowadzonym przez</w:t>
      </w:r>
      <w:r w:rsidR="00E02360" w:rsidRPr="002D5523">
        <w:rPr>
          <w:rFonts w:cs="Calibri"/>
          <w:sz w:val="20"/>
          <w:szCs w:val="20"/>
        </w:rPr>
        <w:t xml:space="preserve"> </w:t>
      </w:r>
      <w:r w:rsidR="00E02360" w:rsidRPr="002D5523">
        <w:rPr>
          <w:rFonts w:eastAsia="Arial Unicode MS" w:cs="Calibri"/>
          <w:b/>
          <w:sz w:val="20"/>
          <w:szCs w:val="20"/>
        </w:rPr>
        <w:t>Centralny Ośrodek Informatyki</w:t>
      </w:r>
      <w:r w:rsidR="00E02360" w:rsidRPr="002D5523">
        <w:rPr>
          <w:rFonts w:cs="Calibri"/>
          <w:sz w:val="20"/>
          <w:szCs w:val="20"/>
        </w:rPr>
        <w:t xml:space="preserve"> zamówieni</w:t>
      </w:r>
      <w:r w:rsidRPr="002D5523">
        <w:rPr>
          <w:rFonts w:cs="Calibri"/>
          <w:sz w:val="20"/>
          <w:szCs w:val="20"/>
        </w:rPr>
        <w:t>u</w:t>
      </w:r>
      <w:r w:rsidR="00E02360" w:rsidRPr="002D5523">
        <w:rPr>
          <w:rFonts w:cs="Calibri"/>
          <w:sz w:val="20"/>
          <w:szCs w:val="20"/>
        </w:rPr>
        <w:t xml:space="preserve"> publiczn</w:t>
      </w:r>
      <w:r w:rsidRPr="002D5523">
        <w:rPr>
          <w:rFonts w:cs="Calibri"/>
          <w:sz w:val="20"/>
          <w:szCs w:val="20"/>
        </w:rPr>
        <w:t>ym</w:t>
      </w:r>
      <w:r w:rsidR="00E02360" w:rsidRPr="002D5523">
        <w:rPr>
          <w:rFonts w:cs="Calibri"/>
          <w:sz w:val="20"/>
          <w:szCs w:val="20"/>
        </w:rPr>
        <w:t xml:space="preserve"> w trybie </w:t>
      </w:r>
      <w:r w:rsidR="00FD07DD" w:rsidRPr="002D5523">
        <w:rPr>
          <w:rFonts w:cs="Calibri"/>
          <w:sz w:val="20"/>
          <w:szCs w:val="20"/>
        </w:rPr>
        <w:t>podstawowym</w:t>
      </w:r>
      <w:r w:rsidR="00E02360" w:rsidRPr="002D5523">
        <w:rPr>
          <w:rFonts w:cs="Calibri"/>
          <w:sz w:val="20"/>
          <w:szCs w:val="20"/>
        </w:rPr>
        <w:t xml:space="preserve"> </w:t>
      </w:r>
      <w:r w:rsidR="00C459E8" w:rsidRPr="002D5523">
        <w:rPr>
          <w:rFonts w:cs="Calibri"/>
          <w:sz w:val="20"/>
          <w:szCs w:val="20"/>
        </w:rPr>
        <w:t>pn.</w:t>
      </w:r>
      <w:r w:rsidR="00E02360" w:rsidRPr="002D5523">
        <w:rPr>
          <w:rFonts w:cs="Calibri"/>
          <w:sz w:val="20"/>
          <w:szCs w:val="20"/>
        </w:rPr>
        <w:t xml:space="preserve"> </w:t>
      </w:r>
      <w:r w:rsidR="00C43006" w:rsidRPr="00AA523C">
        <w:rPr>
          <w:rFonts w:cs="Calibri"/>
          <w:b/>
          <w:bCs/>
          <w:sz w:val="20"/>
          <w:szCs w:val="20"/>
        </w:rPr>
        <w:t>„</w:t>
      </w:r>
      <w:r w:rsidR="003248DB" w:rsidRPr="003248DB">
        <w:rPr>
          <w:rFonts w:cs="Calibri"/>
          <w:b/>
          <w:bCs/>
          <w:sz w:val="20"/>
          <w:szCs w:val="20"/>
        </w:rPr>
        <w:t>Dzierżawa włókien światłowodowych na okres 36 miesięcy</w:t>
      </w:r>
      <w:r w:rsidR="00C43006" w:rsidRPr="00AA523C">
        <w:rPr>
          <w:rFonts w:cs="Calibri"/>
          <w:b/>
          <w:bCs/>
          <w:sz w:val="20"/>
          <w:szCs w:val="20"/>
        </w:rPr>
        <w:t>” - COI-ZAK.262.</w:t>
      </w:r>
      <w:r w:rsidR="003248DB">
        <w:rPr>
          <w:rFonts w:cs="Calibri"/>
          <w:b/>
          <w:bCs/>
          <w:sz w:val="20"/>
          <w:szCs w:val="20"/>
        </w:rPr>
        <w:t>23</w:t>
      </w:r>
      <w:r w:rsidR="00C43006" w:rsidRPr="00AA523C">
        <w:rPr>
          <w:rFonts w:cs="Calibri"/>
          <w:b/>
          <w:bCs/>
          <w:sz w:val="20"/>
          <w:szCs w:val="20"/>
        </w:rPr>
        <w:t>.2024</w:t>
      </w:r>
      <w:r w:rsidR="00D13044" w:rsidRPr="00AA523C">
        <w:rPr>
          <w:rFonts w:cs="Calibri"/>
          <w:b/>
          <w:bCs/>
          <w:sz w:val="20"/>
          <w:szCs w:val="20"/>
        </w:rPr>
        <w:t>,</w:t>
      </w:r>
      <w:r w:rsidR="00E02360" w:rsidRPr="002D5523">
        <w:rPr>
          <w:rFonts w:cs="Calibri"/>
          <w:sz w:val="20"/>
          <w:szCs w:val="20"/>
        </w:rPr>
        <w:t xml:space="preserve"> niezbędnych zasobów, zgodnie z art.</w:t>
      </w:r>
      <w:r w:rsidR="00EB5D12" w:rsidRPr="002D5523">
        <w:rPr>
          <w:rFonts w:cs="Calibri"/>
          <w:sz w:val="20"/>
          <w:szCs w:val="20"/>
        </w:rPr>
        <w:t xml:space="preserve"> </w:t>
      </w:r>
      <w:r w:rsidR="00130423" w:rsidRPr="002D5523">
        <w:rPr>
          <w:rFonts w:cs="Calibri"/>
          <w:sz w:val="20"/>
          <w:szCs w:val="20"/>
        </w:rPr>
        <w:t xml:space="preserve">118 ust. 3 </w:t>
      </w:r>
      <w:r w:rsidR="00E02360" w:rsidRPr="002D5523">
        <w:rPr>
          <w:rFonts w:cs="Calibri"/>
          <w:sz w:val="20"/>
          <w:szCs w:val="20"/>
        </w:rPr>
        <w:t>ustawy Prawo</w:t>
      </w:r>
      <w:r w:rsidR="00E02360" w:rsidRPr="00B92A8A">
        <w:rPr>
          <w:rFonts w:cs="Calibri"/>
          <w:sz w:val="20"/>
          <w:szCs w:val="20"/>
        </w:rPr>
        <w:t xml:space="preserve"> zamówień publicznych, </w:t>
      </w:r>
      <w:r w:rsidR="008E6D95" w:rsidRPr="00B92A8A">
        <w:rPr>
          <w:rFonts w:cs="Calibri"/>
          <w:sz w:val="20"/>
          <w:szCs w:val="20"/>
        </w:rPr>
        <w:t>w zakresie</w:t>
      </w:r>
      <w:r w:rsidR="008E6D95" w:rsidRPr="00B92A8A">
        <w:rPr>
          <w:rStyle w:val="Odwoanieprzypisudolnego"/>
          <w:rFonts w:cs="Calibri"/>
          <w:sz w:val="20"/>
          <w:szCs w:val="20"/>
        </w:rPr>
        <w:footnoteReference w:id="20"/>
      </w:r>
      <w:r w:rsidR="008E6D95" w:rsidRPr="00B92A8A">
        <w:rPr>
          <w:rFonts w:cs="Calibri"/>
          <w:sz w:val="20"/>
          <w:szCs w:val="20"/>
        </w:rPr>
        <w:t xml:space="preserve">: </w:t>
      </w:r>
      <w:r w:rsidR="005F3A61" w:rsidRPr="00B92A8A">
        <w:rPr>
          <w:rFonts w:cs="Calibri"/>
          <w:sz w:val="20"/>
          <w:szCs w:val="20"/>
        </w:rPr>
        <w:t>…………………………………………………………………..</w:t>
      </w:r>
    </w:p>
    <w:p w14:paraId="2B7A55C0" w14:textId="77777777" w:rsidR="008E7FAA"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 celu udowodnienia, że Wykonawca, tj.: …………………………………………………………………………………</w:t>
      </w:r>
      <w:r w:rsidR="005F3A61" w:rsidRPr="00B92A8A">
        <w:rPr>
          <w:rFonts w:cs="Calibri"/>
          <w:sz w:val="20"/>
          <w:szCs w:val="20"/>
        </w:rPr>
        <w:t xml:space="preserve"> </w:t>
      </w:r>
    </w:p>
    <w:p w14:paraId="22CA9385" w14:textId="20E98A50" w:rsidR="008E7FAA"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(nazwa i adres Wykonawcy składającego ofertę)</w:t>
      </w:r>
    </w:p>
    <w:p w14:paraId="20E56E80" w14:textId="2D9E08F6"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będzie dysponował niezbędnymi zasobami w stopniu umożliwiającym należyte wykonanie zamówienia publicznego oraz oceny, czy stosunek łączący podmiot, który reprezentuję(</w:t>
      </w:r>
      <w:proofErr w:type="spellStart"/>
      <w:r w:rsidRPr="00B92A8A">
        <w:rPr>
          <w:rFonts w:cs="Calibri"/>
          <w:sz w:val="20"/>
          <w:szCs w:val="20"/>
        </w:rPr>
        <w:t>emy</w:t>
      </w:r>
      <w:proofErr w:type="spellEnd"/>
      <w:r w:rsidRPr="00B92A8A">
        <w:rPr>
          <w:rFonts w:cs="Calibri"/>
          <w:sz w:val="20"/>
          <w:szCs w:val="20"/>
        </w:rPr>
        <w:t>) z Wykonawcą gwarantuje rzeczywisty dostęp do ich zasobów – oświadczamy, co następuje:</w:t>
      </w:r>
    </w:p>
    <w:p w14:paraId="7EC9EE23" w14:textId="77777777" w:rsidR="005F3A61" w:rsidRPr="00B92A8A" w:rsidRDefault="005F3A61" w:rsidP="00B92A8A">
      <w:pPr>
        <w:widowControl w:val="0"/>
        <w:suppressAutoHyphens/>
        <w:autoSpaceDE w:val="0"/>
        <w:autoSpaceDN w:val="0"/>
        <w:adjustRightInd w:val="0"/>
        <w:spacing w:line="276" w:lineRule="auto"/>
        <w:rPr>
          <w:rFonts w:cs="Calibri"/>
          <w:sz w:val="20"/>
          <w:szCs w:val="20"/>
        </w:rPr>
      </w:pPr>
    </w:p>
    <w:p w14:paraId="3FDF260E" w14:textId="77777777" w:rsidR="005F3A61" w:rsidRPr="00B92A8A" w:rsidRDefault="00E02360"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sposobu </w:t>
      </w:r>
      <w:r w:rsidR="0064243B" w:rsidRPr="00B92A8A">
        <w:rPr>
          <w:rFonts w:cs="Calibri"/>
          <w:sz w:val="20"/>
          <w:szCs w:val="20"/>
        </w:rPr>
        <w:t xml:space="preserve">udostępniania Wykonawcy i </w:t>
      </w:r>
      <w:r w:rsidRPr="00B92A8A">
        <w:rPr>
          <w:rFonts w:cs="Calibri"/>
          <w:sz w:val="20"/>
          <w:szCs w:val="20"/>
        </w:rPr>
        <w:t xml:space="preserve">wykorzystania </w:t>
      </w:r>
      <w:r w:rsidR="0064243B" w:rsidRPr="00B92A8A">
        <w:rPr>
          <w:rFonts w:cs="Calibri"/>
          <w:sz w:val="20"/>
          <w:szCs w:val="20"/>
        </w:rPr>
        <w:t xml:space="preserve">przez niego </w:t>
      </w:r>
      <w:r w:rsidRPr="00B92A8A">
        <w:rPr>
          <w:rFonts w:cs="Calibri"/>
          <w:sz w:val="20"/>
          <w:szCs w:val="20"/>
        </w:rPr>
        <w:t>zasobów podmiotu, który reprezentuję(</w:t>
      </w:r>
      <w:proofErr w:type="spellStart"/>
      <w:r w:rsidRPr="00B92A8A">
        <w:rPr>
          <w:rFonts w:cs="Calibri"/>
          <w:sz w:val="20"/>
          <w:szCs w:val="20"/>
        </w:rPr>
        <w:t>emy</w:t>
      </w:r>
      <w:proofErr w:type="spellEnd"/>
      <w:r w:rsidRPr="00B92A8A">
        <w:rPr>
          <w:rFonts w:cs="Calibri"/>
          <w:sz w:val="20"/>
          <w:szCs w:val="20"/>
        </w:rPr>
        <w:t>), przez Wykonawcę przy wykonaniu zamówienia publicznego</w:t>
      </w:r>
      <w:r w:rsidR="00F6599B" w:rsidRPr="00B92A8A">
        <w:rPr>
          <w:rStyle w:val="Odwoanieprzypisudolnego"/>
          <w:rFonts w:cs="Calibri"/>
          <w:sz w:val="20"/>
          <w:szCs w:val="20"/>
        </w:rPr>
        <w:footnoteReference w:id="21"/>
      </w:r>
      <w:r w:rsidRPr="00B92A8A">
        <w:rPr>
          <w:rFonts w:cs="Calibri"/>
          <w:sz w:val="20"/>
          <w:szCs w:val="20"/>
        </w:rPr>
        <w:t>:</w:t>
      </w:r>
      <w:r w:rsidR="005F3A61" w:rsidRPr="00B92A8A">
        <w:rPr>
          <w:rFonts w:cs="Calibri"/>
          <w:sz w:val="20"/>
          <w:szCs w:val="20"/>
        </w:rPr>
        <w:t xml:space="preserve"> </w:t>
      </w:r>
      <w:r w:rsidRPr="00B92A8A">
        <w:rPr>
          <w:rFonts w:cs="Calibri"/>
          <w:sz w:val="20"/>
          <w:szCs w:val="20"/>
        </w:rPr>
        <w:t>………………………………………………………………………………………………………………………………………….</w:t>
      </w:r>
    </w:p>
    <w:p w14:paraId="6237A342" w14:textId="77777777" w:rsidR="000A6A7A" w:rsidRPr="00B92A8A" w:rsidRDefault="0064243B"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okresu udostępniania Wykonawcy </w:t>
      </w:r>
      <w:r w:rsidR="00130423" w:rsidRPr="00B92A8A">
        <w:rPr>
          <w:rFonts w:cs="Calibri"/>
          <w:sz w:val="20"/>
          <w:szCs w:val="20"/>
        </w:rPr>
        <w:t>i</w:t>
      </w:r>
      <w:r w:rsidRPr="00B92A8A">
        <w:rPr>
          <w:rFonts w:cs="Calibri"/>
          <w:sz w:val="20"/>
          <w:szCs w:val="20"/>
        </w:rPr>
        <w:t xml:space="preserve"> wykorzystania przez niego zasobów podmiotu, który reprezentuję(</w:t>
      </w:r>
      <w:proofErr w:type="spellStart"/>
      <w:r w:rsidRPr="00B92A8A">
        <w:rPr>
          <w:rFonts w:cs="Calibri"/>
          <w:sz w:val="20"/>
          <w:szCs w:val="20"/>
        </w:rPr>
        <w:t>emy</w:t>
      </w:r>
      <w:proofErr w:type="spellEnd"/>
      <w:r w:rsidRPr="00B92A8A">
        <w:rPr>
          <w:rFonts w:cs="Calibri"/>
          <w:sz w:val="20"/>
          <w:szCs w:val="20"/>
        </w:rPr>
        <w:t>), przy wykonaniu zamówienia publicznego</w:t>
      </w:r>
      <w:r w:rsidRPr="00B92A8A">
        <w:rPr>
          <w:rFonts w:cs="Calibri"/>
          <w:sz w:val="18"/>
          <w:szCs w:val="18"/>
          <w:vertAlign w:val="superscript"/>
        </w:rPr>
        <w:footnoteReference w:id="22"/>
      </w:r>
      <w:r w:rsidR="005F3A61" w:rsidRPr="00B92A8A">
        <w:rPr>
          <w:rFonts w:cs="Calibri"/>
          <w:sz w:val="20"/>
          <w:szCs w:val="20"/>
        </w:rPr>
        <w:t>:</w:t>
      </w:r>
    </w:p>
    <w:p w14:paraId="003A5B8C" w14:textId="3AF06AE2" w:rsidR="0064243B" w:rsidRDefault="000A6A7A" w:rsidP="00B92A8A">
      <w:pPr>
        <w:widowControl w:val="0"/>
        <w:tabs>
          <w:tab w:val="num" w:pos="2880"/>
        </w:tabs>
        <w:suppressAutoHyphens/>
        <w:autoSpaceDE w:val="0"/>
        <w:autoSpaceDN w:val="0"/>
        <w:adjustRightInd w:val="0"/>
        <w:spacing w:line="276" w:lineRule="auto"/>
        <w:ind w:left="68"/>
        <w:rPr>
          <w:rFonts w:cs="Calibri"/>
          <w:sz w:val="20"/>
          <w:szCs w:val="20"/>
        </w:rPr>
      </w:pPr>
      <w:r w:rsidRPr="00B92A8A">
        <w:rPr>
          <w:rFonts w:cs="Calibri"/>
          <w:sz w:val="20"/>
          <w:szCs w:val="20"/>
        </w:rPr>
        <w:t xml:space="preserve">       </w:t>
      </w:r>
      <w:r w:rsidR="002E2D43" w:rsidRPr="00B92A8A">
        <w:rPr>
          <w:rFonts w:cs="Calibri"/>
          <w:sz w:val="20"/>
          <w:szCs w:val="20"/>
        </w:rPr>
        <w:t xml:space="preserve"> </w:t>
      </w:r>
      <w:r w:rsidR="0064243B" w:rsidRPr="00B92A8A">
        <w:rPr>
          <w:rFonts w:cs="Calibri"/>
          <w:sz w:val="20"/>
          <w:szCs w:val="20"/>
        </w:rPr>
        <w:t>………………………………………………………………………………………………………………………………………….</w:t>
      </w:r>
    </w:p>
    <w:p w14:paraId="3AB49E68" w14:textId="40371008"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czy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w:t>
      </w:r>
      <w:r>
        <w:rPr>
          <w:rFonts w:cs="Calibri"/>
          <w:sz w:val="20"/>
          <w:szCs w:val="20"/>
        </w:rPr>
        <w:t>ych wskazane zdolności dotyczą:</w:t>
      </w:r>
      <w:r>
        <w:rPr>
          <w:rStyle w:val="Odwoanieprzypisudolnego"/>
          <w:rFonts w:asciiTheme="minorHAnsi" w:hAnsiTheme="minorHAnsi" w:cstheme="minorHAnsi"/>
          <w:sz w:val="20"/>
          <w:szCs w:val="22"/>
        </w:rPr>
        <w:footnoteReference w:id="23"/>
      </w:r>
    </w:p>
    <w:p w14:paraId="3A478F63" w14:textId="645BD69F" w:rsidR="009326B6" w:rsidRPr="009326B6" w:rsidRDefault="009326B6" w:rsidP="009326B6">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 xml:space="preserve">……………………………………………………………………………………………………………………………………. </w:t>
      </w:r>
    </w:p>
    <w:p w14:paraId="32796B92" w14:textId="7A69016C"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w jakim zakresie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których wskazane zdolności dotyczą:</w:t>
      </w:r>
      <w:r>
        <w:rPr>
          <w:rStyle w:val="Odwoanieprzypisudolnego"/>
          <w:rFonts w:asciiTheme="minorHAnsi" w:hAnsiTheme="minorHAnsi" w:cstheme="minorHAnsi"/>
          <w:sz w:val="20"/>
          <w:szCs w:val="20"/>
        </w:rPr>
        <w:footnoteReference w:id="24"/>
      </w:r>
      <w:r w:rsidRPr="009326B6">
        <w:rPr>
          <w:rFonts w:cs="Calibri"/>
          <w:sz w:val="20"/>
          <w:szCs w:val="20"/>
        </w:rPr>
        <w:t xml:space="preserve"> </w:t>
      </w:r>
    </w:p>
    <w:p w14:paraId="4C396C44" w14:textId="7F7E7C74" w:rsidR="009326B6" w:rsidRPr="009326B6" w:rsidRDefault="009326B6" w:rsidP="001506C4">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w:t>
      </w:r>
    </w:p>
    <w:p w14:paraId="4A705ABA" w14:textId="77777777" w:rsidR="00632656" w:rsidRPr="00B92A8A" w:rsidRDefault="00632656" w:rsidP="00B92A8A">
      <w:pPr>
        <w:widowControl w:val="0"/>
        <w:suppressAutoHyphens/>
        <w:autoSpaceDE w:val="0"/>
        <w:autoSpaceDN w:val="0"/>
        <w:adjustRightInd w:val="0"/>
        <w:spacing w:line="276" w:lineRule="auto"/>
        <w:rPr>
          <w:rFonts w:cs="Calibri"/>
          <w:sz w:val="20"/>
          <w:szCs w:val="20"/>
        </w:rPr>
      </w:pPr>
    </w:p>
    <w:tbl>
      <w:tblPr>
        <w:tblW w:w="5000" w:type="pct"/>
        <w:jc w:val="center"/>
        <w:tblLook w:val="01E0" w:firstRow="1" w:lastRow="1" w:firstColumn="1" w:lastColumn="1" w:noHBand="0" w:noVBand="0"/>
      </w:tblPr>
      <w:tblGrid>
        <w:gridCol w:w="2669"/>
        <w:gridCol w:w="6404"/>
      </w:tblGrid>
      <w:tr w:rsidR="00E02360" w:rsidRPr="00B92A8A" w14:paraId="085EDBC9" w14:textId="77777777" w:rsidTr="00632656">
        <w:trPr>
          <w:jc w:val="center"/>
        </w:trPr>
        <w:tc>
          <w:tcPr>
            <w:tcW w:w="1471" w:type="pct"/>
            <w:vAlign w:val="center"/>
          </w:tcPr>
          <w:p w14:paraId="54818CE9"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c>
          <w:tcPr>
            <w:tcW w:w="3529" w:type="pct"/>
            <w:vAlign w:val="center"/>
          </w:tcPr>
          <w:p w14:paraId="0907B95D"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r>
      <w:tr w:rsidR="00E02360" w:rsidRPr="00B92A8A" w14:paraId="17378671" w14:textId="77777777" w:rsidTr="00632656">
        <w:trPr>
          <w:jc w:val="center"/>
        </w:trPr>
        <w:tc>
          <w:tcPr>
            <w:tcW w:w="1471" w:type="pct"/>
            <w:vAlign w:val="center"/>
          </w:tcPr>
          <w:p w14:paraId="3A226DEF" w14:textId="77777777" w:rsidR="00E02360" w:rsidRPr="00B92A8A" w:rsidRDefault="00E02360" w:rsidP="00B92A8A">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Miejscowość / Data</w:t>
            </w:r>
          </w:p>
        </w:tc>
        <w:tc>
          <w:tcPr>
            <w:tcW w:w="3529" w:type="pct"/>
            <w:vAlign w:val="center"/>
          </w:tcPr>
          <w:p w14:paraId="55E04157" w14:textId="5A43FF0E" w:rsidR="00234AFC" w:rsidRPr="009326B6" w:rsidRDefault="00E02360" w:rsidP="009326B6">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Podpis(y) osoby(osób) upoważnionej(</w:t>
            </w:r>
            <w:proofErr w:type="spellStart"/>
            <w:r w:rsidRPr="00B92A8A">
              <w:rPr>
                <w:rFonts w:eastAsia="Arial Unicode MS" w:cs="Calibri"/>
                <w:b/>
                <w:i/>
                <w:sz w:val="16"/>
                <w:szCs w:val="16"/>
              </w:rPr>
              <w:t>ych</w:t>
            </w:r>
            <w:proofErr w:type="spellEnd"/>
            <w:r w:rsidRPr="00B92A8A">
              <w:rPr>
                <w:rFonts w:eastAsia="Arial Unicode MS" w:cs="Calibri"/>
                <w:b/>
                <w:i/>
                <w:sz w:val="16"/>
                <w:szCs w:val="16"/>
              </w:rPr>
              <w:t xml:space="preserve">) do </w:t>
            </w:r>
            <w:r w:rsidR="00B82D6E" w:rsidRPr="00B92A8A">
              <w:rPr>
                <w:rFonts w:eastAsia="Arial Unicode MS" w:cs="Calibri"/>
                <w:b/>
                <w:i/>
                <w:sz w:val="16"/>
                <w:szCs w:val="16"/>
              </w:rPr>
              <w:t>reprezentowania</w:t>
            </w:r>
            <w:r w:rsidRPr="00B92A8A">
              <w:rPr>
                <w:rFonts w:eastAsia="Arial Unicode MS" w:cs="Calibri"/>
                <w:b/>
                <w:i/>
                <w:sz w:val="16"/>
                <w:szCs w:val="16"/>
              </w:rPr>
              <w:t xml:space="preserve"> Podmiotu (ów)</w:t>
            </w:r>
          </w:p>
        </w:tc>
      </w:tr>
    </w:tbl>
    <w:p w14:paraId="3D15B979" w14:textId="77777777" w:rsidR="009326B6" w:rsidRDefault="009326B6" w:rsidP="00B92A8A">
      <w:pPr>
        <w:jc w:val="left"/>
        <w:rPr>
          <w:rFonts w:eastAsia="Arial Unicode MS" w:cs="Calibri"/>
          <w:b/>
          <w:sz w:val="20"/>
          <w:szCs w:val="20"/>
        </w:rPr>
      </w:pPr>
      <w:r>
        <w:rPr>
          <w:rFonts w:eastAsia="Arial Unicode MS" w:cs="Calibri"/>
          <w:b/>
          <w:sz w:val="20"/>
          <w:szCs w:val="20"/>
        </w:rPr>
        <w:br w:type="page"/>
      </w:r>
    </w:p>
    <w:p w14:paraId="7A2B11DF" w14:textId="50C46084"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C46F91">
        <w:rPr>
          <w:rFonts w:eastAsia="Arial Unicode MS" w:cs="Calibri"/>
          <w:b/>
          <w:sz w:val="20"/>
          <w:szCs w:val="20"/>
        </w:rPr>
        <w:t>3</w:t>
      </w:r>
      <w:r w:rsidRPr="00B92A8A">
        <w:rPr>
          <w:rFonts w:eastAsia="Arial Unicode MS" w:cs="Calibri"/>
          <w:b/>
          <w:sz w:val="20"/>
          <w:szCs w:val="20"/>
        </w:rPr>
        <w:t xml:space="preserve"> do </w:t>
      </w:r>
      <w:r w:rsidR="00464893" w:rsidRPr="00B92A8A">
        <w:rPr>
          <w:rFonts w:eastAsia="Arial Unicode MS" w:cs="Calibri"/>
          <w:b/>
          <w:sz w:val="20"/>
          <w:szCs w:val="20"/>
        </w:rPr>
        <w:t xml:space="preserve">Formularza </w:t>
      </w:r>
      <w:r w:rsidR="00445CE7" w:rsidRPr="00B92A8A">
        <w:rPr>
          <w:rFonts w:eastAsia="Arial Unicode MS" w:cs="Calibri"/>
          <w:b/>
          <w:sz w:val="20"/>
          <w:szCs w:val="20"/>
        </w:rPr>
        <w:t xml:space="preserve">oferty </w:t>
      </w:r>
    </w:p>
    <w:p w14:paraId="425168D6" w14:textId="54935E54" w:rsidR="00E02360" w:rsidRPr="00B92A8A" w:rsidRDefault="00D13044"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3248DB">
        <w:rPr>
          <w:rFonts w:cs="Calibri"/>
          <w:b/>
          <w:bCs/>
          <w:sz w:val="20"/>
          <w:szCs w:val="20"/>
        </w:rPr>
        <w:t>23</w:t>
      </w:r>
      <w:r>
        <w:rPr>
          <w:rFonts w:cs="Calibri"/>
          <w:b/>
          <w:bCs/>
          <w:sz w:val="20"/>
          <w:szCs w:val="20"/>
        </w:rPr>
        <w:t>.202</w:t>
      </w:r>
      <w:r w:rsidR="00F002AC">
        <w:rPr>
          <w:rFonts w:cs="Calibri"/>
          <w:b/>
          <w:bCs/>
          <w:sz w:val="20"/>
          <w:szCs w:val="20"/>
        </w:rPr>
        <w:t>4</w:t>
      </w:r>
      <w:r w:rsidR="003D78A4">
        <w:rPr>
          <w:rFonts w:cs="Calibri"/>
          <w:b/>
          <w:bCs/>
          <w:sz w:val="20"/>
          <w:szCs w:val="20"/>
        </w:rPr>
        <w:t xml:space="preserve"> </w:t>
      </w:r>
      <w:r w:rsidR="001E4E65">
        <w:rPr>
          <w:rFonts w:eastAsia="Arial Unicode MS" w:cs="Calibri"/>
          <w:b/>
          <w:sz w:val="20"/>
          <w:szCs w:val="20"/>
        </w:rPr>
        <w:t xml:space="preserve">– wzór Wykazu </w:t>
      </w:r>
      <w:r w:rsidR="00AA523C">
        <w:rPr>
          <w:rFonts w:eastAsia="Arial Unicode MS" w:cs="Calibri"/>
          <w:b/>
          <w:sz w:val="20"/>
          <w:szCs w:val="20"/>
        </w:rPr>
        <w:t>dostaw</w:t>
      </w:r>
      <w:r w:rsidR="00E02360" w:rsidRPr="00B92A8A">
        <w:rPr>
          <w:rFonts w:eastAsia="Arial Unicode MS" w:cs="Calibri"/>
          <w:b/>
          <w:sz w:val="20"/>
          <w:szCs w:val="20"/>
        </w:rPr>
        <w:t xml:space="preserve"> </w:t>
      </w:r>
      <w:r w:rsidR="00E02360" w:rsidRPr="00B92A8A">
        <w:rPr>
          <w:rFonts w:cs="Calibri"/>
          <w:b/>
          <w:sz w:val="20"/>
          <w:szCs w:val="20"/>
          <w:vertAlign w:val="superscript"/>
        </w:rPr>
        <w:footnoteReference w:id="25"/>
      </w:r>
      <w:r w:rsidR="00E02360" w:rsidRPr="00B92A8A">
        <w:rPr>
          <w:rFonts w:cs="Calibri"/>
          <w:b/>
          <w:sz w:val="20"/>
          <w:szCs w:val="20"/>
        </w:rPr>
        <w:t xml:space="preserve"> </w:t>
      </w:r>
    </w:p>
    <w:p w14:paraId="1578B0FC" w14:textId="77777777" w:rsidR="00E02360" w:rsidRPr="00B92A8A" w:rsidRDefault="00E02360" w:rsidP="00B92A8A">
      <w:pPr>
        <w:widowControl w:val="0"/>
        <w:spacing w:line="276" w:lineRule="auto"/>
        <w:rPr>
          <w:rFonts w:cs="Calibri"/>
          <w:i/>
          <w:sz w:val="20"/>
          <w:szCs w:val="20"/>
        </w:rPr>
      </w:pPr>
      <w:bookmarkStart w:id="3" w:name="_Toc144792011"/>
      <w:bookmarkStart w:id="4" w:name="_Toc145301263"/>
      <w:bookmarkStart w:id="5" w:name="_Toc146423309"/>
    </w:p>
    <w:bookmarkEnd w:id="3"/>
    <w:bookmarkEnd w:id="4"/>
    <w:bookmarkEnd w:id="5"/>
    <w:p w14:paraId="7809B94C" w14:textId="7BE2BE4F" w:rsidR="00E02360" w:rsidRDefault="001E4E65" w:rsidP="002A1EA0">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lang w:eastAsia="x-none"/>
        </w:rPr>
      </w:pPr>
      <w:r w:rsidRPr="00B92A8A">
        <w:rPr>
          <w:rFonts w:cs="Calibri"/>
          <w:b/>
          <w:lang w:val="x-none" w:eastAsia="x-none"/>
        </w:rPr>
        <w:t xml:space="preserve">WYKAZ </w:t>
      </w:r>
      <w:r w:rsidR="00AA523C">
        <w:rPr>
          <w:rFonts w:cs="Calibri"/>
          <w:b/>
          <w:lang w:eastAsia="x-none"/>
        </w:rPr>
        <w:t>DOSTAW</w:t>
      </w:r>
    </w:p>
    <w:p w14:paraId="062D3FFF" w14:textId="3F2B92F2" w:rsidR="00E02360" w:rsidRPr="00B92A8A" w:rsidRDefault="00E02360" w:rsidP="00B92A8A">
      <w:pPr>
        <w:widowControl w:val="0"/>
        <w:spacing w:line="276" w:lineRule="auto"/>
        <w:rPr>
          <w:rFonts w:cs="Calibri"/>
          <w:sz w:val="20"/>
          <w:szCs w:val="20"/>
        </w:rPr>
      </w:pPr>
    </w:p>
    <w:p w14:paraId="3F196B87" w14:textId="4AF61488" w:rsidR="00483364" w:rsidRPr="00DA7FFE" w:rsidRDefault="00483364" w:rsidP="00AA523C">
      <w:pPr>
        <w:widowControl w:val="0"/>
        <w:suppressAutoHyphens/>
        <w:spacing w:line="276" w:lineRule="auto"/>
        <w:rPr>
          <w:rFonts w:cs="Calibri"/>
          <w:b/>
          <w:szCs w:val="22"/>
        </w:rPr>
      </w:pPr>
      <w:r w:rsidRPr="00DA7FFE">
        <w:rPr>
          <w:rFonts w:eastAsia="Arial Unicode MS" w:cs="Calibri"/>
          <w:szCs w:val="22"/>
        </w:rPr>
        <w:t xml:space="preserve">W odpowiedzi na wezwanie w trybie art. </w:t>
      </w:r>
      <w:r w:rsidR="00FD07DD" w:rsidRPr="00DA7FFE">
        <w:rPr>
          <w:rFonts w:eastAsia="Arial Unicode MS" w:cs="Calibri"/>
          <w:szCs w:val="22"/>
        </w:rPr>
        <w:t>274</w:t>
      </w:r>
      <w:r w:rsidRPr="00DA7FFE">
        <w:rPr>
          <w:rFonts w:eastAsia="Arial Unicode MS" w:cs="Calibri"/>
          <w:szCs w:val="22"/>
        </w:rPr>
        <w:t xml:space="preserve"> ust. 1 ustawy </w:t>
      </w:r>
      <w:proofErr w:type="spellStart"/>
      <w:r w:rsidRPr="00DA7FFE">
        <w:rPr>
          <w:rFonts w:eastAsia="Arial Unicode MS" w:cs="Calibri"/>
          <w:szCs w:val="22"/>
        </w:rPr>
        <w:t>Pzp</w:t>
      </w:r>
      <w:proofErr w:type="spellEnd"/>
      <w:r w:rsidRPr="00DA7FFE">
        <w:rPr>
          <w:rFonts w:eastAsia="Arial Unicode MS" w:cs="Calibri"/>
          <w:szCs w:val="22"/>
        </w:rPr>
        <w:t xml:space="preserve">, w związku z prowadzonym postępowaniem w trybie </w:t>
      </w:r>
      <w:r w:rsidR="00FD07DD" w:rsidRPr="00DA7FFE">
        <w:rPr>
          <w:rFonts w:eastAsia="Arial Unicode MS" w:cs="Calibri"/>
          <w:szCs w:val="22"/>
        </w:rPr>
        <w:t>podstawowym</w:t>
      </w:r>
      <w:r w:rsidRPr="00DA7FFE">
        <w:rPr>
          <w:rFonts w:eastAsia="Arial Unicode MS" w:cs="Calibri"/>
          <w:szCs w:val="22"/>
        </w:rPr>
        <w:t xml:space="preserve"> </w:t>
      </w:r>
      <w:r w:rsidR="00C459E8" w:rsidRPr="00DA7FFE">
        <w:rPr>
          <w:rFonts w:eastAsia="Arial Unicode MS" w:cs="Calibri"/>
          <w:szCs w:val="22"/>
        </w:rPr>
        <w:t>pn.</w:t>
      </w:r>
      <w:r w:rsidRPr="00DA7FFE">
        <w:rPr>
          <w:rFonts w:eastAsia="Arial Unicode MS" w:cs="Calibri"/>
          <w:szCs w:val="22"/>
        </w:rPr>
        <w:t xml:space="preserve"> </w:t>
      </w:r>
      <w:r w:rsidR="00C43006" w:rsidRPr="00DA7FFE">
        <w:rPr>
          <w:rFonts w:cs="Calibri"/>
          <w:b/>
          <w:bCs/>
          <w:szCs w:val="22"/>
        </w:rPr>
        <w:t>„</w:t>
      </w:r>
      <w:r w:rsidR="003248DB" w:rsidRPr="003248DB">
        <w:rPr>
          <w:rFonts w:cs="Calibri"/>
          <w:b/>
          <w:bCs/>
          <w:szCs w:val="22"/>
        </w:rPr>
        <w:t>Dzierżawa włókien światłowodowych na okres 36 miesięcy</w:t>
      </w:r>
      <w:r w:rsidR="00C43006" w:rsidRPr="00DA7FFE">
        <w:rPr>
          <w:rFonts w:cs="Calibri"/>
          <w:b/>
          <w:bCs/>
          <w:szCs w:val="22"/>
        </w:rPr>
        <w:t>” - COI-ZAK.262.</w:t>
      </w:r>
      <w:r w:rsidR="003248DB">
        <w:rPr>
          <w:rFonts w:cs="Calibri"/>
          <w:b/>
          <w:bCs/>
          <w:szCs w:val="22"/>
        </w:rPr>
        <w:t>23</w:t>
      </w:r>
      <w:r w:rsidR="00C43006" w:rsidRPr="00DA7FFE">
        <w:rPr>
          <w:rFonts w:cs="Calibri"/>
          <w:b/>
          <w:bCs/>
          <w:szCs w:val="22"/>
        </w:rPr>
        <w:t>.202</w:t>
      </w:r>
      <w:r w:rsidR="00C43006">
        <w:rPr>
          <w:rFonts w:cs="Calibri"/>
          <w:b/>
          <w:bCs/>
          <w:szCs w:val="22"/>
        </w:rPr>
        <w:t>4</w:t>
      </w:r>
      <w:r w:rsidR="00C43006" w:rsidRPr="00DA7FFE">
        <w:rPr>
          <w:rFonts w:cs="Calibri"/>
          <w:b/>
          <w:bCs/>
          <w:szCs w:val="22"/>
        </w:rPr>
        <w:t xml:space="preserve"> </w:t>
      </w:r>
      <w:r w:rsidRPr="00DA7FFE">
        <w:rPr>
          <w:rFonts w:eastAsia="Arial Unicode MS" w:cs="Calibri"/>
          <w:szCs w:val="22"/>
        </w:rPr>
        <w:t>działając w imieniu i na rzecz:</w:t>
      </w:r>
    </w:p>
    <w:p w14:paraId="4D3EF515" w14:textId="4AB404B4" w:rsidR="00483364" w:rsidRPr="00DA7FFE" w:rsidRDefault="00483364" w:rsidP="00B92A8A">
      <w:pPr>
        <w:widowControl w:val="0"/>
        <w:suppressAutoHyphens/>
        <w:spacing w:line="276" w:lineRule="auto"/>
        <w:jc w:val="center"/>
        <w:rPr>
          <w:rFonts w:eastAsia="Arial Unicode MS" w:cs="Calibri"/>
          <w:i/>
          <w:szCs w:val="22"/>
        </w:rPr>
      </w:pPr>
      <w:r w:rsidRPr="00DA7FFE">
        <w:rPr>
          <w:rFonts w:eastAsia="Arial Unicode MS" w:cs="Calibri"/>
          <w:szCs w:val="22"/>
        </w:rPr>
        <w:t xml:space="preserve">......................................................................................................................................................................................................................................................................................................................................................................................................................................................................................................... </w:t>
      </w:r>
      <w:r w:rsidRPr="00DA7FFE">
        <w:rPr>
          <w:rFonts w:eastAsia="Arial Unicode MS" w:cs="Calibri"/>
          <w:i/>
          <w:szCs w:val="22"/>
        </w:rPr>
        <w:t>(nazwa i adres Wykonawcy)</w:t>
      </w:r>
    </w:p>
    <w:p w14:paraId="05B135B2" w14:textId="430D47F8" w:rsidR="00E02360" w:rsidRPr="00DA7FFE" w:rsidRDefault="001E4E65" w:rsidP="00B92A8A">
      <w:pPr>
        <w:widowControl w:val="0"/>
        <w:spacing w:line="276" w:lineRule="auto"/>
        <w:rPr>
          <w:rFonts w:cs="Calibri"/>
          <w:szCs w:val="22"/>
        </w:rPr>
      </w:pPr>
      <w:r w:rsidRPr="00DA7FFE">
        <w:rPr>
          <w:rFonts w:cs="Calibri"/>
          <w:szCs w:val="22"/>
        </w:rPr>
        <w:t>oświadczam/y, że wykonaliśmy/wykonujemy nast</w:t>
      </w:r>
      <w:r w:rsidR="00C459E8" w:rsidRPr="00DA7FFE">
        <w:rPr>
          <w:rFonts w:cs="Calibri"/>
          <w:szCs w:val="22"/>
        </w:rPr>
        <w:t>ę</w:t>
      </w:r>
      <w:r w:rsidRPr="00DA7FFE">
        <w:rPr>
          <w:rFonts w:cs="Calibri"/>
          <w:szCs w:val="22"/>
        </w:rPr>
        <w:t>pujące usługi: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2485"/>
        <w:gridCol w:w="1764"/>
        <w:gridCol w:w="2028"/>
        <w:gridCol w:w="2028"/>
      </w:tblGrid>
      <w:tr w:rsidR="00D41578" w:rsidRPr="00B92A8A" w14:paraId="48C54931" w14:textId="6FBBB4B4" w:rsidTr="00D41578">
        <w:trPr>
          <w:trHeight w:val="560"/>
        </w:trPr>
        <w:tc>
          <w:tcPr>
            <w:tcW w:w="4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168016"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Lp.</w:t>
            </w:r>
          </w:p>
        </w:tc>
        <w:tc>
          <w:tcPr>
            <w:tcW w:w="1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C9FFE"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 xml:space="preserve">Data realizacji </w:t>
            </w:r>
          </w:p>
          <w:p w14:paraId="6AD27823"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(od - do)</w:t>
            </w:r>
          </w:p>
        </w:tc>
        <w:tc>
          <w:tcPr>
            <w:tcW w:w="9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57BEA5" w14:textId="522C1B48"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 xml:space="preserve">Odbiorca </w:t>
            </w:r>
            <w:r>
              <w:rPr>
                <w:rFonts w:cs="Calibri"/>
                <w:b/>
                <w:sz w:val="20"/>
                <w:szCs w:val="20"/>
              </w:rPr>
              <w:t>usługi</w:t>
            </w:r>
          </w:p>
          <w:p w14:paraId="6C3987F2"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(nazwa i adres)</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0483E8" w14:textId="77777777" w:rsidR="00D41578" w:rsidRDefault="00D41578" w:rsidP="009326B6">
            <w:pPr>
              <w:widowControl w:val="0"/>
              <w:spacing w:line="276" w:lineRule="auto"/>
              <w:jc w:val="center"/>
              <w:rPr>
                <w:rFonts w:cs="Calibri"/>
                <w:b/>
                <w:sz w:val="20"/>
                <w:szCs w:val="20"/>
              </w:rPr>
            </w:pPr>
            <w:r w:rsidRPr="00B92A8A">
              <w:rPr>
                <w:rFonts w:cs="Calibri"/>
                <w:b/>
                <w:sz w:val="20"/>
                <w:szCs w:val="20"/>
              </w:rPr>
              <w:t>Przedmiot realizacji</w:t>
            </w:r>
          </w:p>
          <w:p w14:paraId="745880ED" w14:textId="6948A120" w:rsidR="00D41578" w:rsidRPr="00B92A8A" w:rsidRDefault="00D41578" w:rsidP="009326B6">
            <w:pPr>
              <w:widowControl w:val="0"/>
              <w:spacing w:line="276" w:lineRule="auto"/>
              <w:jc w:val="center"/>
              <w:rPr>
                <w:rFonts w:cs="Calibri"/>
                <w:b/>
                <w:sz w:val="20"/>
                <w:szCs w:val="20"/>
              </w:rPr>
            </w:pPr>
            <w:r>
              <w:rPr>
                <w:rFonts w:cs="Calibri"/>
                <w:b/>
                <w:bCs/>
                <w:sz w:val="20"/>
                <w:szCs w:val="20"/>
              </w:rPr>
              <w:t xml:space="preserve">(wyszczególnić rodzaj </w:t>
            </w:r>
            <w:r w:rsidR="00AA523C">
              <w:rPr>
                <w:rFonts w:cs="Calibri"/>
                <w:b/>
                <w:bCs/>
                <w:sz w:val="20"/>
                <w:szCs w:val="20"/>
              </w:rPr>
              <w:t>dostaw</w:t>
            </w:r>
            <w:r>
              <w:rPr>
                <w:rFonts w:cs="Calibri"/>
                <w:b/>
                <w:bCs/>
                <w:sz w:val="20"/>
                <w:szCs w:val="20"/>
              </w:rPr>
              <w:t>)</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FEF5D" w14:textId="77777777" w:rsidR="00D41578" w:rsidRPr="00D41578" w:rsidRDefault="00D41578" w:rsidP="00D41578">
            <w:pPr>
              <w:widowControl w:val="0"/>
              <w:spacing w:line="276" w:lineRule="auto"/>
              <w:jc w:val="center"/>
              <w:rPr>
                <w:rFonts w:cs="Calibri"/>
                <w:b/>
                <w:sz w:val="20"/>
                <w:szCs w:val="20"/>
              </w:rPr>
            </w:pPr>
            <w:r w:rsidRPr="00D41578">
              <w:rPr>
                <w:rFonts w:cs="Calibri"/>
                <w:b/>
                <w:sz w:val="20"/>
                <w:szCs w:val="20"/>
              </w:rPr>
              <w:t>Wartość brutto</w:t>
            </w:r>
          </w:p>
          <w:p w14:paraId="0F106145" w14:textId="7A8EAF47" w:rsidR="00D41578" w:rsidRPr="00B92A8A" w:rsidRDefault="00D41578" w:rsidP="00D41578">
            <w:pPr>
              <w:widowControl w:val="0"/>
              <w:spacing w:line="276" w:lineRule="auto"/>
              <w:jc w:val="center"/>
              <w:rPr>
                <w:rFonts w:cs="Calibri"/>
                <w:b/>
                <w:sz w:val="20"/>
                <w:szCs w:val="20"/>
              </w:rPr>
            </w:pPr>
            <w:r w:rsidRPr="00D41578">
              <w:rPr>
                <w:rFonts w:cs="Calibri"/>
                <w:b/>
                <w:sz w:val="20"/>
                <w:szCs w:val="20"/>
              </w:rPr>
              <w:t>(w zł)</w:t>
            </w:r>
          </w:p>
        </w:tc>
      </w:tr>
      <w:tr w:rsidR="00D41578" w:rsidRPr="00B92A8A" w14:paraId="4DBD1ABF" w14:textId="50812982" w:rsidTr="00D41578">
        <w:trPr>
          <w:trHeight w:val="309"/>
        </w:trPr>
        <w:tc>
          <w:tcPr>
            <w:tcW w:w="4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5B91D"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1</w:t>
            </w:r>
          </w:p>
        </w:tc>
        <w:tc>
          <w:tcPr>
            <w:tcW w:w="1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5EFC"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2</w:t>
            </w:r>
          </w:p>
        </w:tc>
        <w:tc>
          <w:tcPr>
            <w:tcW w:w="9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7AE08"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3</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C437F"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4</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22FE1" w14:textId="409EBF69" w:rsidR="00D41578" w:rsidRPr="00B92A8A" w:rsidRDefault="00D41578" w:rsidP="00B92A8A">
            <w:pPr>
              <w:widowControl w:val="0"/>
              <w:spacing w:line="276" w:lineRule="auto"/>
              <w:jc w:val="center"/>
              <w:rPr>
                <w:rFonts w:cs="Calibri"/>
                <w:b/>
                <w:i/>
                <w:iCs/>
                <w:sz w:val="20"/>
                <w:szCs w:val="20"/>
              </w:rPr>
            </w:pPr>
            <w:r>
              <w:rPr>
                <w:rFonts w:cs="Calibri"/>
                <w:b/>
                <w:i/>
                <w:iCs/>
                <w:sz w:val="20"/>
                <w:szCs w:val="20"/>
              </w:rPr>
              <w:t>5</w:t>
            </w:r>
          </w:p>
        </w:tc>
      </w:tr>
      <w:tr w:rsidR="00D41578" w:rsidRPr="00B92A8A" w14:paraId="70C7A978" w14:textId="19AE0A5C"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6AB7E36E" w14:textId="5CC6A814" w:rsidR="00D41578" w:rsidRPr="00B92A8A" w:rsidRDefault="00D41578" w:rsidP="00B92A8A">
            <w:pPr>
              <w:widowControl w:val="0"/>
              <w:spacing w:line="276" w:lineRule="auto"/>
              <w:ind w:firstLine="5"/>
              <w:jc w:val="center"/>
              <w:rPr>
                <w:rFonts w:cs="Calibri"/>
                <w:sz w:val="20"/>
                <w:szCs w:val="20"/>
              </w:rPr>
            </w:pPr>
            <w:r w:rsidRPr="00B92A8A">
              <w:rPr>
                <w:rFonts w:cs="Calibri"/>
                <w:sz w:val="20"/>
                <w:szCs w:val="20"/>
              </w:rPr>
              <w:t>1.</w:t>
            </w:r>
          </w:p>
        </w:tc>
        <w:tc>
          <w:tcPr>
            <w:tcW w:w="1371" w:type="pct"/>
            <w:tcBorders>
              <w:top w:val="single" w:sz="4" w:space="0" w:color="auto"/>
              <w:left w:val="single" w:sz="4" w:space="0" w:color="auto"/>
              <w:bottom w:val="single" w:sz="4" w:space="0" w:color="auto"/>
              <w:right w:val="single" w:sz="4" w:space="0" w:color="auto"/>
            </w:tcBorders>
            <w:vAlign w:val="center"/>
          </w:tcPr>
          <w:p w14:paraId="2B9CEF32" w14:textId="77777777" w:rsidR="00D41578" w:rsidRPr="00B92A8A" w:rsidRDefault="00D41578" w:rsidP="00B92A8A">
            <w:pPr>
              <w:widowControl w:val="0"/>
              <w:spacing w:line="276" w:lineRule="auto"/>
              <w:jc w:val="center"/>
              <w:rPr>
                <w:rFonts w:cs="Calibri"/>
                <w:sz w:val="20"/>
                <w:szCs w:val="20"/>
              </w:rPr>
            </w:pPr>
          </w:p>
          <w:p w14:paraId="3E910AC9" w14:textId="77777777" w:rsidR="00D41578" w:rsidRPr="00B92A8A" w:rsidRDefault="00D41578" w:rsidP="00B92A8A">
            <w:pPr>
              <w:widowControl w:val="0"/>
              <w:spacing w:line="276" w:lineRule="auto"/>
              <w:jc w:val="center"/>
              <w:rPr>
                <w:rFonts w:cs="Calibri"/>
                <w:sz w:val="20"/>
                <w:szCs w:val="20"/>
              </w:rPr>
            </w:pPr>
            <w:r w:rsidRPr="00B92A8A">
              <w:rPr>
                <w:rFonts w:cs="Calibri"/>
                <w:sz w:val="20"/>
                <w:szCs w:val="20"/>
              </w:rPr>
              <w:t>od …………………</w:t>
            </w:r>
          </w:p>
          <w:p w14:paraId="5D578EA5" w14:textId="77777777" w:rsidR="00D41578" w:rsidRPr="00B92A8A" w:rsidRDefault="00D41578" w:rsidP="00B92A8A">
            <w:pPr>
              <w:widowControl w:val="0"/>
              <w:spacing w:line="276" w:lineRule="auto"/>
              <w:jc w:val="center"/>
              <w:rPr>
                <w:rFonts w:cs="Calibri"/>
                <w:sz w:val="20"/>
                <w:szCs w:val="20"/>
              </w:rPr>
            </w:pPr>
            <w:r w:rsidRPr="00B92A8A">
              <w:rPr>
                <w:rFonts w:cs="Calibri"/>
                <w:sz w:val="20"/>
                <w:szCs w:val="20"/>
              </w:rPr>
              <w:t>do ………………..</w:t>
            </w:r>
          </w:p>
          <w:p w14:paraId="2558B7BA" w14:textId="77777777" w:rsidR="00D41578" w:rsidRPr="00B92A8A" w:rsidRDefault="00D41578" w:rsidP="00B92A8A">
            <w:pPr>
              <w:widowControl w:val="0"/>
              <w:spacing w:line="276" w:lineRule="auto"/>
              <w:jc w:val="center"/>
              <w:rPr>
                <w:rFonts w:cs="Calibri"/>
                <w:i/>
                <w:sz w:val="16"/>
                <w:szCs w:val="16"/>
              </w:rPr>
            </w:pPr>
          </w:p>
          <w:p w14:paraId="6C40236E" w14:textId="34E49B24" w:rsidR="00D41578" w:rsidRPr="00B92A8A" w:rsidRDefault="00D41578" w:rsidP="00B92A8A">
            <w:pPr>
              <w:widowControl w:val="0"/>
              <w:spacing w:line="276" w:lineRule="auto"/>
              <w:jc w:val="center"/>
              <w:rPr>
                <w:rFonts w:cs="Calibri"/>
                <w:i/>
                <w:sz w:val="16"/>
                <w:szCs w:val="16"/>
              </w:rPr>
            </w:pPr>
            <w:r w:rsidRPr="00B92A8A">
              <w:rPr>
                <w:rFonts w:cs="Calibr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739C10D8" w14:textId="77777777" w:rsidR="00D41578" w:rsidRPr="00B92A8A"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53F362A" w14:textId="7298B7F5" w:rsidR="00D41578" w:rsidRPr="00D459F2"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1E28057" w14:textId="77777777" w:rsidR="00D41578" w:rsidRDefault="00D41578" w:rsidP="00D41578">
            <w:pPr>
              <w:widowControl w:val="0"/>
              <w:spacing w:line="276" w:lineRule="auto"/>
              <w:jc w:val="center"/>
              <w:rPr>
                <w:rFonts w:cs="Calibri"/>
                <w:i/>
                <w:iCs/>
                <w:sz w:val="16"/>
                <w:szCs w:val="16"/>
              </w:rPr>
            </w:pPr>
          </w:p>
          <w:p w14:paraId="2E48E131" w14:textId="77777777" w:rsidR="00D41578" w:rsidRDefault="00D41578" w:rsidP="00D41578">
            <w:pPr>
              <w:widowControl w:val="0"/>
              <w:spacing w:line="276" w:lineRule="auto"/>
              <w:jc w:val="center"/>
              <w:rPr>
                <w:rFonts w:cs="Calibri"/>
                <w:i/>
                <w:iCs/>
                <w:sz w:val="16"/>
                <w:szCs w:val="16"/>
              </w:rPr>
            </w:pPr>
          </w:p>
          <w:p w14:paraId="0B43CB75" w14:textId="596261A5" w:rsidR="00D41578" w:rsidRPr="00D41578" w:rsidRDefault="00D41578" w:rsidP="00D41578">
            <w:pPr>
              <w:widowControl w:val="0"/>
              <w:spacing w:line="276" w:lineRule="auto"/>
              <w:jc w:val="center"/>
              <w:rPr>
                <w:rFonts w:cs="Calibri"/>
                <w:i/>
                <w:iCs/>
                <w:sz w:val="16"/>
                <w:szCs w:val="16"/>
              </w:rPr>
            </w:pPr>
            <w:r w:rsidRPr="00D41578">
              <w:rPr>
                <w:rFonts w:cs="Calibri"/>
                <w:i/>
                <w:iCs/>
                <w:sz w:val="16"/>
                <w:szCs w:val="16"/>
              </w:rPr>
              <w:t>……………….zł brutto</w:t>
            </w:r>
          </w:p>
          <w:p w14:paraId="44D02365" w14:textId="67D62BE9" w:rsidR="00D41578" w:rsidRPr="00D459F2" w:rsidRDefault="00D41578" w:rsidP="00B92A8A">
            <w:pPr>
              <w:widowControl w:val="0"/>
              <w:spacing w:line="276" w:lineRule="auto"/>
              <w:jc w:val="center"/>
              <w:rPr>
                <w:rFonts w:cs="Calibri"/>
                <w:i/>
                <w:iCs/>
                <w:sz w:val="16"/>
                <w:szCs w:val="16"/>
              </w:rPr>
            </w:pPr>
            <w:r w:rsidRPr="00D41578">
              <w:rPr>
                <w:rFonts w:cs="Calibri"/>
                <w:i/>
                <w:iCs/>
                <w:sz w:val="16"/>
                <w:szCs w:val="16"/>
              </w:rPr>
              <w:t xml:space="preserve">Zgodnie z warunkiem udziału określonym w punkcie 8.1 Rozdziału I </w:t>
            </w:r>
            <w:proofErr w:type="spellStart"/>
            <w:r w:rsidRPr="00D41578">
              <w:rPr>
                <w:rFonts w:cs="Calibri"/>
                <w:i/>
                <w:iCs/>
                <w:sz w:val="16"/>
                <w:szCs w:val="16"/>
              </w:rPr>
              <w:t>SWZ</w:t>
            </w:r>
            <w:proofErr w:type="spellEnd"/>
          </w:p>
        </w:tc>
      </w:tr>
      <w:tr w:rsidR="00D41578" w:rsidRPr="00B92A8A" w14:paraId="0A5D7BFB" w14:textId="4BD65255"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77E1B705" w14:textId="5EB8A6D8" w:rsidR="00D41578" w:rsidRPr="00B92A8A" w:rsidRDefault="00D41578" w:rsidP="00B92A8A">
            <w:pPr>
              <w:widowControl w:val="0"/>
              <w:spacing w:line="276" w:lineRule="auto"/>
              <w:ind w:firstLine="5"/>
              <w:jc w:val="center"/>
              <w:rPr>
                <w:rFonts w:cs="Calibri"/>
                <w:sz w:val="20"/>
                <w:szCs w:val="20"/>
              </w:rPr>
            </w:pPr>
            <w:r>
              <w:rPr>
                <w:rFonts w:cs="Calibri"/>
                <w:sz w:val="20"/>
                <w:szCs w:val="20"/>
              </w:rPr>
              <w:t>2.</w:t>
            </w:r>
          </w:p>
        </w:tc>
        <w:tc>
          <w:tcPr>
            <w:tcW w:w="1371" w:type="pct"/>
            <w:tcBorders>
              <w:top w:val="single" w:sz="4" w:space="0" w:color="auto"/>
              <w:left w:val="single" w:sz="4" w:space="0" w:color="auto"/>
              <w:bottom w:val="single" w:sz="4" w:space="0" w:color="auto"/>
              <w:right w:val="single" w:sz="4" w:space="0" w:color="auto"/>
            </w:tcBorders>
            <w:vAlign w:val="center"/>
          </w:tcPr>
          <w:p w14:paraId="1D4EE3D1" w14:textId="77777777" w:rsidR="00D41578" w:rsidRPr="00B92A8A" w:rsidRDefault="00D41578" w:rsidP="00F02E95">
            <w:pPr>
              <w:widowControl w:val="0"/>
              <w:spacing w:line="276" w:lineRule="auto"/>
              <w:jc w:val="center"/>
              <w:rPr>
                <w:rFonts w:cs="Calibri"/>
                <w:sz w:val="20"/>
                <w:szCs w:val="20"/>
              </w:rPr>
            </w:pPr>
          </w:p>
          <w:p w14:paraId="76869C8B" w14:textId="77777777" w:rsidR="00D41578" w:rsidRPr="00B92A8A" w:rsidRDefault="00D41578" w:rsidP="00F02E95">
            <w:pPr>
              <w:widowControl w:val="0"/>
              <w:spacing w:line="276" w:lineRule="auto"/>
              <w:jc w:val="center"/>
              <w:rPr>
                <w:rFonts w:cs="Calibri"/>
                <w:sz w:val="20"/>
                <w:szCs w:val="20"/>
              </w:rPr>
            </w:pPr>
            <w:r w:rsidRPr="00B92A8A">
              <w:rPr>
                <w:rFonts w:cs="Calibri"/>
                <w:sz w:val="20"/>
                <w:szCs w:val="20"/>
              </w:rPr>
              <w:t>od …………………</w:t>
            </w:r>
          </w:p>
          <w:p w14:paraId="2530759C" w14:textId="77777777" w:rsidR="00D41578" w:rsidRPr="00B92A8A" w:rsidRDefault="00D41578" w:rsidP="00F02E95">
            <w:pPr>
              <w:widowControl w:val="0"/>
              <w:spacing w:line="276" w:lineRule="auto"/>
              <w:jc w:val="center"/>
              <w:rPr>
                <w:rFonts w:cs="Calibri"/>
                <w:sz w:val="20"/>
                <w:szCs w:val="20"/>
              </w:rPr>
            </w:pPr>
            <w:r w:rsidRPr="00B92A8A">
              <w:rPr>
                <w:rFonts w:cs="Calibri"/>
                <w:sz w:val="20"/>
                <w:szCs w:val="20"/>
              </w:rPr>
              <w:t>do ………………..</w:t>
            </w:r>
          </w:p>
          <w:p w14:paraId="4F1CB7EA" w14:textId="77777777" w:rsidR="00D41578" w:rsidRPr="00B92A8A" w:rsidRDefault="00D41578" w:rsidP="00F02E95">
            <w:pPr>
              <w:widowControl w:val="0"/>
              <w:spacing w:line="276" w:lineRule="auto"/>
              <w:jc w:val="center"/>
              <w:rPr>
                <w:rFonts w:cs="Calibri"/>
                <w:i/>
                <w:sz w:val="16"/>
                <w:szCs w:val="16"/>
              </w:rPr>
            </w:pPr>
          </w:p>
          <w:p w14:paraId="29374150" w14:textId="1BC86879" w:rsidR="00D41578" w:rsidRPr="00B92A8A" w:rsidRDefault="00D41578" w:rsidP="00F02E95">
            <w:pPr>
              <w:widowControl w:val="0"/>
              <w:spacing w:line="276" w:lineRule="auto"/>
              <w:jc w:val="center"/>
              <w:rPr>
                <w:rFonts w:cs="Calibri"/>
                <w:sz w:val="20"/>
                <w:szCs w:val="20"/>
              </w:rPr>
            </w:pPr>
            <w:r w:rsidRPr="00B92A8A">
              <w:rPr>
                <w:rFonts w:cs="Calibr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47D175B3" w14:textId="77777777" w:rsidR="00D41578" w:rsidRPr="00B92A8A"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99D337C" w14:textId="41111A09" w:rsidR="00D41578" w:rsidRPr="00D459F2"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9605E5E" w14:textId="77777777" w:rsidR="00D41578" w:rsidRDefault="00D41578" w:rsidP="00D41578">
            <w:pPr>
              <w:widowControl w:val="0"/>
              <w:spacing w:line="276" w:lineRule="auto"/>
              <w:jc w:val="center"/>
              <w:rPr>
                <w:rFonts w:cs="Calibri"/>
                <w:i/>
                <w:iCs/>
                <w:sz w:val="16"/>
                <w:szCs w:val="16"/>
              </w:rPr>
            </w:pPr>
          </w:p>
          <w:p w14:paraId="25A03F4D" w14:textId="3EA0C989" w:rsidR="00D41578" w:rsidRPr="00D41578" w:rsidRDefault="00D41578" w:rsidP="00D41578">
            <w:pPr>
              <w:widowControl w:val="0"/>
              <w:spacing w:line="276" w:lineRule="auto"/>
              <w:jc w:val="center"/>
              <w:rPr>
                <w:rFonts w:cs="Calibri"/>
                <w:i/>
                <w:iCs/>
                <w:sz w:val="16"/>
                <w:szCs w:val="16"/>
              </w:rPr>
            </w:pPr>
            <w:r w:rsidRPr="00D41578">
              <w:rPr>
                <w:rFonts w:cs="Calibri"/>
                <w:i/>
                <w:iCs/>
                <w:sz w:val="16"/>
                <w:szCs w:val="16"/>
              </w:rPr>
              <w:t>……………….zł brutto</w:t>
            </w:r>
          </w:p>
          <w:p w14:paraId="78216C7B" w14:textId="0FA9355B" w:rsidR="00D41578" w:rsidRPr="00D459F2" w:rsidRDefault="00D41578" w:rsidP="00D41578">
            <w:pPr>
              <w:widowControl w:val="0"/>
              <w:spacing w:line="276" w:lineRule="auto"/>
              <w:jc w:val="center"/>
              <w:rPr>
                <w:rFonts w:cs="Calibri"/>
                <w:i/>
                <w:iCs/>
                <w:sz w:val="16"/>
                <w:szCs w:val="16"/>
              </w:rPr>
            </w:pPr>
            <w:r w:rsidRPr="00D41578">
              <w:rPr>
                <w:rFonts w:cs="Calibri"/>
                <w:i/>
                <w:iCs/>
                <w:sz w:val="16"/>
                <w:szCs w:val="16"/>
              </w:rPr>
              <w:t xml:space="preserve">Zgodnie z warunkiem udziału określonym w punkcie 8.1 Rozdziału I </w:t>
            </w:r>
            <w:proofErr w:type="spellStart"/>
            <w:r w:rsidRPr="00D41578">
              <w:rPr>
                <w:rFonts w:cs="Calibri"/>
                <w:i/>
                <w:iCs/>
                <w:sz w:val="16"/>
                <w:szCs w:val="16"/>
              </w:rPr>
              <w:t>SWZ</w:t>
            </w:r>
            <w:proofErr w:type="spellEnd"/>
          </w:p>
        </w:tc>
      </w:tr>
    </w:tbl>
    <w:p w14:paraId="6750D254" w14:textId="4E074768" w:rsidR="001E4E65" w:rsidRPr="00DA7FFE" w:rsidRDefault="001E4E65" w:rsidP="001E4E65">
      <w:pPr>
        <w:widowControl w:val="0"/>
        <w:spacing w:line="276" w:lineRule="auto"/>
        <w:rPr>
          <w:rFonts w:cs="Calibri"/>
          <w:b/>
          <w:bCs/>
          <w:szCs w:val="22"/>
        </w:rPr>
      </w:pPr>
      <w:r w:rsidRPr="00DA7FFE">
        <w:rPr>
          <w:rFonts w:cs="Calibri"/>
          <w:b/>
          <w:bCs/>
          <w:szCs w:val="22"/>
        </w:rPr>
        <w:t xml:space="preserve">Wykonawca zobowiązany jest załączyć dowody, że wymienione w wykazie </w:t>
      </w:r>
      <w:r w:rsidR="00AA523C">
        <w:rPr>
          <w:rFonts w:cs="Calibri"/>
          <w:b/>
          <w:bCs/>
          <w:szCs w:val="22"/>
        </w:rPr>
        <w:t>dostawy</w:t>
      </w:r>
      <w:r w:rsidRPr="00DA7FFE">
        <w:rPr>
          <w:rFonts w:cs="Calibri"/>
          <w:b/>
          <w:bCs/>
          <w:szCs w:val="22"/>
        </w:rPr>
        <w:t xml:space="preserve"> </w:t>
      </w:r>
      <w:r w:rsidR="002C1ADB" w:rsidRPr="00DA7FFE">
        <w:rPr>
          <w:rFonts w:cs="Calibri"/>
          <w:b/>
          <w:bCs/>
          <w:szCs w:val="22"/>
        </w:rPr>
        <w:t xml:space="preserve">zostały wykonane lub </w:t>
      </w:r>
      <w:r w:rsidRPr="00DA7FFE">
        <w:rPr>
          <w:rFonts w:cs="Calibri"/>
          <w:b/>
          <w:bCs/>
          <w:szCs w:val="22"/>
        </w:rPr>
        <w:t>są wykonywane należycie.</w:t>
      </w:r>
    </w:p>
    <w:p w14:paraId="3C5DD285" w14:textId="62628515" w:rsidR="00E02360" w:rsidRPr="00B92A8A" w:rsidRDefault="00E02360" w:rsidP="00B92A8A">
      <w:pPr>
        <w:widowControl w:val="0"/>
        <w:spacing w:line="276" w:lineRule="auto"/>
        <w:rPr>
          <w:rFonts w:cs="Calibri"/>
          <w:sz w:val="20"/>
          <w:szCs w:val="20"/>
        </w:rPr>
      </w:pPr>
    </w:p>
    <w:p w14:paraId="7898570F" w14:textId="77777777" w:rsidR="00CF67C2" w:rsidRPr="00B92A8A" w:rsidRDefault="00CF67C2" w:rsidP="00B92A8A">
      <w:pPr>
        <w:widowControl w:val="0"/>
        <w:spacing w:line="276" w:lineRule="auto"/>
        <w:rPr>
          <w:rFonts w:cs="Calibri"/>
          <w:sz w:val="20"/>
          <w:szCs w:val="20"/>
        </w:rPr>
      </w:pPr>
    </w:p>
    <w:tbl>
      <w:tblPr>
        <w:tblW w:w="5000" w:type="pct"/>
        <w:jc w:val="center"/>
        <w:tblLook w:val="01E0" w:firstRow="1" w:lastRow="1" w:firstColumn="1" w:lastColumn="1" w:noHBand="0" w:noVBand="0"/>
      </w:tblPr>
      <w:tblGrid>
        <w:gridCol w:w="3232"/>
        <w:gridCol w:w="5841"/>
      </w:tblGrid>
      <w:tr w:rsidR="00E02360" w:rsidRPr="00B92A8A" w14:paraId="2725B138" w14:textId="77777777" w:rsidTr="0029187C">
        <w:trPr>
          <w:jc w:val="center"/>
        </w:trPr>
        <w:tc>
          <w:tcPr>
            <w:tcW w:w="1814" w:type="pct"/>
            <w:vAlign w:val="center"/>
          </w:tcPr>
          <w:p w14:paraId="29132EF9"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c>
          <w:tcPr>
            <w:tcW w:w="3186" w:type="pct"/>
            <w:vAlign w:val="center"/>
          </w:tcPr>
          <w:p w14:paraId="5FFDD01C"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r>
      <w:tr w:rsidR="00E02360" w:rsidRPr="00FC3FF0" w14:paraId="5BA1490A" w14:textId="77777777" w:rsidTr="0029187C">
        <w:trPr>
          <w:jc w:val="center"/>
        </w:trPr>
        <w:tc>
          <w:tcPr>
            <w:tcW w:w="1814" w:type="pct"/>
            <w:vAlign w:val="center"/>
          </w:tcPr>
          <w:p w14:paraId="6C0C6C29" w14:textId="77777777" w:rsidR="00E02360" w:rsidRPr="00B92A8A" w:rsidRDefault="00E02360" w:rsidP="00B92A8A">
            <w:pPr>
              <w:widowControl w:val="0"/>
              <w:spacing w:line="276" w:lineRule="auto"/>
              <w:jc w:val="center"/>
              <w:rPr>
                <w:rFonts w:cs="Calibri"/>
                <w:b/>
                <w:sz w:val="16"/>
                <w:szCs w:val="16"/>
              </w:rPr>
            </w:pPr>
            <w:r w:rsidRPr="00B92A8A">
              <w:rPr>
                <w:rFonts w:cs="Calibri"/>
                <w:b/>
                <w:sz w:val="16"/>
                <w:szCs w:val="16"/>
              </w:rPr>
              <w:t>Miejscowość / Data</w:t>
            </w:r>
          </w:p>
        </w:tc>
        <w:tc>
          <w:tcPr>
            <w:tcW w:w="3186" w:type="pct"/>
            <w:vAlign w:val="center"/>
          </w:tcPr>
          <w:p w14:paraId="339E514A" w14:textId="2F65C5EB" w:rsidR="00E02360" w:rsidRPr="00FC3FF0" w:rsidRDefault="001575B8" w:rsidP="00B92A8A">
            <w:pPr>
              <w:widowControl w:val="0"/>
              <w:spacing w:line="276" w:lineRule="auto"/>
              <w:jc w:val="center"/>
              <w:rPr>
                <w:rFonts w:cs="Calibri"/>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do reprezentowania Wykonawcy(ów)</w:t>
            </w:r>
          </w:p>
        </w:tc>
      </w:tr>
    </w:tbl>
    <w:p w14:paraId="4C9BE854" w14:textId="556BD56E" w:rsidR="00707FEA" w:rsidRPr="00707FEA" w:rsidRDefault="00707FEA" w:rsidP="00707FEA">
      <w:pPr>
        <w:widowControl w:val="0"/>
        <w:suppressAutoHyphens/>
        <w:spacing w:line="276" w:lineRule="auto"/>
        <w:rPr>
          <w:rFonts w:cs="Calibri"/>
          <w:szCs w:val="22"/>
        </w:rPr>
      </w:pPr>
      <w:r>
        <w:rPr>
          <w:rFonts w:cs="Calibri"/>
          <w:szCs w:val="22"/>
        </w:rPr>
        <w:br w:type="page"/>
      </w:r>
    </w:p>
    <w:p w14:paraId="142CB848" w14:textId="7D02BA52" w:rsidR="00707FEA" w:rsidRPr="00647C79" w:rsidRDefault="00707FEA" w:rsidP="00707FEA">
      <w:pPr>
        <w:widowControl w:val="0"/>
        <w:shd w:val="clear" w:color="auto" w:fill="FFFFFF"/>
        <w:suppressAutoHyphens/>
        <w:spacing w:line="276" w:lineRule="auto"/>
        <w:jc w:val="right"/>
        <w:rPr>
          <w:rFonts w:eastAsia="Arial Unicode MS" w:cs="Calibri"/>
          <w:b/>
          <w:sz w:val="20"/>
          <w:szCs w:val="20"/>
        </w:rPr>
      </w:pPr>
      <w:r w:rsidRPr="00647C79">
        <w:rPr>
          <w:rFonts w:eastAsia="Arial Unicode MS" w:cs="Calibri"/>
          <w:b/>
          <w:sz w:val="20"/>
          <w:szCs w:val="20"/>
        </w:rPr>
        <w:lastRenderedPageBreak/>
        <w:t xml:space="preserve">Załącznik nr </w:t>
      </w:r>
      <w:r w:rsidR="00C46F91" w:rsidRPr="00647C79">
        <w:rPr>
          <w:rFonts w:eastAsia="Arial Unicode MS" w:cs="Calibri"/>
          <w:b/>
          <w:sz w:val="20"/>
          <w:szCs w:val="20"/>
        </w:rPr>
        <w:t>4</w:t>
      </w:r>
      <w:r w:rsidRPr="00647C79">
        <w:rPr>
          <w:rFonts w:eastAsia="Arial Unicode MS" w:cs="Calibri"/>
          <w:b/>
          <w:sz w:val="20"/>
          <w:szCs w:val="20"/>
        </w:rPr>
        <w:t xml:space="preserve"> do Formularza oferty </w:t>
      </w:r>
    </w:p>
    <w:p w14:paraId="12A66CDD" w14:textId="0FE429FD" w:rsidR="00707FEA" w:rsidRPr="00647C79" w:rsidRDefault="00707FEA" w:rsidP="00707FEA">
      <w:pPr>
        <w:widowControl w:val="0"/>
        <w:shd w:val="clear" w:color="auto" w:fill="FFFFFF"/>
        <w:suppressAutoHyphens/>
        <w:spacing w:line="276" w:lineRule="auto"/>
        <w:jc w:val="right"/>
        <w:rPr>
          <w:rFonts w:eastAsia="Arial Unicode MS" w:cs="Calibri"/>
          <w:b/>
          <w:bCs/>
          <w:sz w:val="20"/>
          <w:szCs w:val="20"/>
        </w:rPr>
      </w:pPr>
      <w:r w:rsidRPr="00647C79">
        <w:rPr>
          <w:rFonts w:eastAsia="Arial Unicode MS" w:cs="Calibri"/>
          <w:b/>
          <w:bCs/>
          <w:sz w:val="20"/>
          <w:szCs w:val="20"/>
        </w:rPr>
        <w:t>COI-ZAK.262.</w:t>
      </w:r>
      <w:r w:rsidR="003248DB">
        <w:rPr>
          <w:rFonts w:eastAsia="Arial Unicode MS" w:cs="Calibri"/>
          <w:b/>
          <w:bCs/>
          <w:sz w:val="20"/>
          <w:szCs w:val="20"/>
        </w:rPr>
        <w:t>23</w:t>
      </w:r>
      <w:r w:rsidRPr="00647C79">
        <w:rPr>
          <w:rFonts w:eastAsia="Arial Unicode MS" w:cs="Calibri"/>
          <w:b/>
          <w:bCs/>
          <w:sz w:val="20"/>
          <w:szCs w:val="20"/>
        </w:rPr>
        <w:t>.</w:t>
      </w:r>
      <w:r w:rsidR="00D13044" w:rsidRPr="00647C79">
        <w:rPr>
          <w:rFonts w:eastAsia="Arial Unicode MS" w:cs="Calibri"/>
          <w:b/>
          <w:bCs/>
          <w:sz w:val="20"/>
          <w:szCs w:val="20"/>
        </w:rPr>
        <w:t>202</w:t>
      </w:r>
      <w:r w:rsidR="00F002AC">
        <w:rPr>
          <w:rFonts w:eastAsia="Arial Unicode MS" w:cs="Calibri"/>
          <w:b/>
          <w:bCs/>
          <w:sz w:val="20"/>
          <w:szCs w:val="20"/>
        </w:rPr>
        <w:t>4</w:t>
      </w:r>
      <w:r w:rsidRPr="00647C79">
        <w:rPr>
          <w:rFonts w:eastAsia="Arial Unicode MS" w:cs="Calibri"/>
          <w:b/>
          <w:bCs/>
          <w:sz w:val="20"/>
          <w:szCs w:val="20"/>
        </w:rPr>
        <w:t xml:space="preserve"> – Oświadczenie</w:t>
      </w:r>
      <w:r w:rsidRPr="00647C79">
        <w:rPr>
          <w:rFonts w:cs="Calibri"/>
          <w:b/>
          <w:sz w:val="20"/>
          <w:szCs w:val="20"/>
          <w:vertAlign w:val="superscript"/>
        </w:rPr>
        <w:footnoteReference w:id="26"/>
      </w:r>
    </w:p>
    <w:p w14:paraId="4BBFD3B2" w14:textId="637FBBF4" w:rsidR="00A53F5B" w:rsidRDefault="00A53F5B" w:rsidP="00647C79">
      <w:pPr>
        <w:widowControl w:val="0"/>
        <w:shd w:val="clear" w:color="auto" w:fill="FFFFFF"/>
        <w:suppressAutoHyphens/>
        <w:spacing w:line="276" w:lineRule="auto"/>
        <w:jc w:val="right"/>
        <w:rPr>
          <w:rFonts w:asciiTheme="minorHAnsi" w:hAnsiTheme="minorHAnsi" w:cstheme="minorHAnsi"/>
          <w:szCs w:val="22"/>
        </w:rPr>
      </w:pPr>
    </w:p>
    <w:p w14:paraId="5A5F0F92" w14:textId="1BD86DBE" w:rsidR="00A53F5B" w:rsidRPr="00647C79" w:rsidRDefault="00647C79" w:rsidP="00647C79">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sz w:val="20"/>
          <w:szCs w:val="20"/>
          <w:lang w:val="x-none" w:eastAsia="x-none"/>
        </w:rPr>
      </w:pPr>
      <w:r w:rsidRPr="00590C83">
        <w:rPr>
          <w:rFonts w:cs="Calibri"/>
          <w:b/>
          <w:sz w:val="20"/>
          <w:szCs w:val="20"/>
          <w:lang w:val="x-none" w:eastAsia="x-none"/>
        </w:rPr>
        <w:t>OŚWIADCZENIE</w:t>
      </w:r>
      <w:r>
        <w:rPr>
          <w:rFonts w:cs="Calibri"/>
          <w:b/>
          <w:sz w:val="20"/>
          <w:szCs w:val="20"/>
          <w:lang w:eastAsia="x-none"/>
        </w:rPr>
        <w:t xml:space="preserve"> </w:t>
      </w:r>
      <w:r w:rsidRPr="00590C83">
        <w:rPr>
          <w:rFonts w:cs="Calibri"/>
          <w:b/>
          <w:sz w:val="20"/>
          <w:szCs w:val="20"/>
          <w:lang w:val="x-none" w:eastAsia="x-none"/>
        </w:rPr>
        <w:t>SKŁADANE</w:t>
      </w:r>
      <w:r w:rsidRPr="00707FEA">
        <w:rPr>
          <w:rFonts w:cs="Calibri"/>
          <w:b/>
          <w:sz w:val="20"/>
          <w:szCs w:val="20"/>
          <w:lang w:val="x-none" w:eastAsia="x-none"/>
        </w:rPr>
        <w:t xml:space="preserve"> NA PODSTA</w:t>
      </w:r>
      <w:r>
        <w:rPr>
          <w:rFonts w:cs="Calibri"/>
          <w:b/>
          <w:sz w:val="20"/>
          <w:szCs w:val="20"/>
          <w:lang w:val="x-none" w:eastAsia="x-none"/>
        </w:rPr>
        <w:t xml:space="preserve">WIE </w:t>
      </w:r>
      <w:r w:rsidRPr="00707FEA">
        <w:rPr>
          <w:rFonts w:cs="Calibri"/>
          <w:b/>
          <w:sz w:val="20"/>
          <w:szCs w:val="20"/>
          <w:lang w:val="x-none" w:eastAsia="x-none"/>
        </w:rPr>
        <w:t xml:space="preserve">ART. 7 UST. 1 USTAWY Z DNIA 13 KWIETNIA 2022 R. O SZCZEGÓLNYCH ROZWIĄZANIACH W ZAKRESIE PRZECIWDZIAŁANIA WSPIERANIU AGRESJI NA UKRAINĘ ORAZ SŁUŻĄCYCH OCHRONIE BEZPIECZEŃSTWA NARODOWEGO </w:t>
      </w:r>
      <w:r w:rsidR="00B02916" w:rsidRPr="00B02916">
        <w:rPr>
          <w:rFonts w:cs="Calibri"/>
          <w:b/>
          <w:sz w:val="20"/>
          <w:szCs w:val="20"/>
          <w:lang w:val="x-none" w:eastAsia="x-none"/>
        </w:rPr>
        <w:t>(</w:t>
      </w:r>
      <w:proofErr w:type="spellStart"/>
      <w:r w:rsidR="00B02916" w:rsidRPr="00B02916">
        <w:rPr>
          <w:rFonts w:cs="Calibri"/>
          <w:b/>
          <w:sz w:val="20"/>
          <w:szCs w:val="20"/>
          <w:lang w:val="x-none" w:eastAsia="x-none"/>
        </w:rPr>
        <w:t>t.j</w:t>
      </w:r>
      <w:proofErr w:type="spellEnd"/>
      <w:r w:rsidR="00B02916" w:rsidRPr="00B02916">
        <w:rPr>
          <w:rFonts w:cs="Calibri"/>
          <w:b/>
          <w:sz w:val="20"/>
          <w:szCs w:val="20"/>
          <w:lang w:val="x-none" w:eastAsia="x-none"/>
        </w:rPr>
        <w:t>. Dz. U. z 2024 r. poz. 507)</w:t>
      </w:r>
    </w:p>
    <w:p w14:paraId="0BE539B8" w14:textId="77777777" w:rsidR="00A53F5B" w:rsidRDefault="00A53F5B" w:rsidP="00A53F5B">
      <w:pPr>
        <w:spacing w:before="60" w:line="276" w:lineRule="auto"/>
        <w:ind w:left="3544" w:firstLine="708"/>
        <w:rPr>
          <w:b/>
        </w:rPr>
      </w:pPr>
    </w:p>
    <w:p w14:paraId="051F274D" w14:textId="77777777" w:rsidR="00A96FB9" w:rsidRPr="00A96FB9" w:rsidRDefault="00A96FB9" w:rsidP="000742C2">
      <w:pPr>
        <w:jc w:val="left"/>
        <w:rPr>
          <w:rFonts w:asciiTheme="minorHAnsi" w:eastAsia="Calibri" w:hAnsiTheme="minorHAnsi" w:cstheme="minorHAnsi"/>
          <w:b/>
          <w:sz w:val="21"/>
          <w:szCs w:val="21"/>
          <w:lang w:eastAsia="en-US"/>
        </w:rPr>
      </w:pPr>
      <w:r w:rsidRPr="00A96FB9">
        <w:rPr>
          <w:rFonts w:asciiTheme="minorHAnsi" w:eastAsia="Calibri" w:hAnsiTheme="minorHAnsi" w:cstheme="minorHAnsi"/>
          <w:b/>
          <w:sz w:val="21"/>
          <w:szCs w:val="21"/>
          <w:lang w:eastAsia="en-US"/>
        </w:rPr>
        <w:t>Wykonawca:</w:t>
      </w:r>
    </w:p>
    <w:p w14:paraId="173367DA" w14:textId="77777777" w:rsidR="00A96FB9" w:rsidRPr="00A96FB9" w:rsidRDefault="00A96FB9" w:rsidP="000742C2">
      <w:pPr>
        <w:ind w:right="5954"/>
        <w:jc w:val="left"/>
        <w:rPr>
          <w:rFonts w:asciiTheme="minorHAnsi" w:eastAsia="Calibri" w:hAnsiTheme="minorHAnsi" w:cstheme="minorHAnsi"/>
          <w:sz w:val="21"/>
          <w:szCs w:val="21"/>
          <w:lang w:eastAsia="en-US"/>
        </w:rPr>
      </w:pPr>
      <w:r w:rsidRPr="00A96FB9">
        <w:rPr>
          <w:rFonts w:asciiTheme="minorHAnsi" w:eastAsia="Calibri" w:hAnsiTheme="minorHAnsi" w:cstheme="minorHAnsi"/>
          <w:sz w:val="21"/>
          <w:szCs w:val="21"/>
          <w:lang w:eastAsia="en-US"/>
        </w:rPr>
        <w:t>……………………………………</w:t>
      </w:r>
    </w:p>
    <w:p w14:paraId="2A23D67C" w14:textId="3B5A6259" w:rsidR="00A96FB9" w:rsidRPr="00A96FB9" w:rsidRDefault="00A96FB9" w:rsidP="000742C2">
      <w:pPr>
        <w:spacing w:after="160"/>
        <w:ind w:right="5953"/>
        <w:jc w:val="left"/>
        <w:rPr>
          <w:rFonts w:asciiTheme="minorHAnsi" w:eastAsia="Calibri" w:hAnsiTheme="minorHAnsi" w:cstheme="minorHAnsi"/>
          <w:i/>
          <w:sz w:val="16"/>
          <w:szCs w:val="16"/>
          <w:lang w:eastAsia="en-US"/>
        </w:rPr>
      </w:pPr>
      <w:r w:rsidRPr="00A96FB9">
        <w:rPr>
          <w:rFonts w:asciiTheme="minorHAnsi" w:eastAsia="Calibri" w:hAnsiTheme="minorHAnsi" w:cstheme="minorHAnsi"/>
          <w:i/>
          <w:sz w:val="16"/>
          <w:szCs w:val="16"/>
          <w:lang w:eastAsia="en-US"/>
        </w:rPr>
        <w:t>(pełna nazwa/firma, adres, w zależności od</w:t>
      </w:r>
      <w:r w:rsidR="000742C2">
        <w:rPr>
          <w:rFonts w:asciiTheme="minorHAnsi" w:eastAsia="Calibri" w:hAnsiTheme="minorHAnsi" w:cstheme="minorHAnsi"/>
          <w:i/>
          <w:sz w:val="16"/>
          <w:szCs w:val="16"/>
          <w:lang w:eastAsia="en-US"/>
        </w:rPr>
        <w:t xml:space="preserve"> </w:t>
      </w:r>
      <w:r w:rsidRPr="00A96FB9">
        <w:rPr>
          <w:rFonts w:asciiTheme="minorHAnsi" w:eastAsia="Calibri" w:hAnsiTheme="minorHAnsi" w:cstheme="minorHAnsi"/>
          <w:i/>
          <w:sz w:val="16"/>
          <w:szCs w:val="16"/>
          <w:lang w:eastAsia="en-US"/>
        </w:rPr>
        <w:t>podmiotu: NIP/PESEL, KRS/</w:t>
      </w:r>
      <w:proofErr w:type="spellStart"/>
      <w:r w:rsidRPr="00A96FB9">
        <w:rPr>
          <w:rFonts w:asciiTheme="minorHAnsi" w:eastAsia="Calibri" w:hAnsiTheme="minorHAnsi" w:cstheme="minorHAnsi"/>
          <w:i/>
          <w:sz w:val="16"/>
          <w:szCs w:val="16"/>
          <w:lang w:eastAsia="en-US"/>
        </w:rPr>
        <w:t>CEiDG</w:t>
      </w:r>
      <w:proofErr w:type="spellEnd"/>
      <w:r w:rsidRPr="00A96FB9">
        <w:rPr>
          <w:rFonts w:asciiTheme="minorHAnsi" w:eastAsia="Calibri" w:hAnsiTheme="minorHAnsi" w:cstheme="minorHAnsi"/>
          <w:i/>
          <w:sz w:val="16"/>
          <w:szCs w:val="16"/>
          <w:lang w:eastAsia="en-US"/>
        </w:rPr>
        <w:t>)</w:t>
      </w:r>
    </w:p>
    <w:p w14:paraId="3BE8270B" w14:textId="77777777" w:rsidR="00A96FB9" w:rsidRPr="00A96FB9" w:rsidRDefault="00A96FB9" w:rsidP="000742C2">
      <w:pPr>
        <w:jc w:val="left"/>
        <w:rPr>
          <w:rFonts w:asciiTheme="minorHAnsi" w:eastAsia="Calibri" w:hAnsiTheme="minorHAnsi" w:cstheme="minorHAnsi"/>
          <w:sz w:val="21"/>
          <w:szCs w:val="21"/>
          <w:u w:val="single"/>
          <w:lang w:eastAsia="en-US"/>
        </w:rPr>
      </w:pPr>
      <w:r w:rsidRPr="00A96FB9">
        <w:rPr>
          <w:rFonts w:asciiTheme="minorHAnsi" w:eastAsia="Calibri" w:hAnsiTheme="minorHAnsi" w:cstheme="minorHAnsi"/>
          <w:sz w:val="21"/>
          <w:szCs w:val="21"/>
          <w:u w:val="single"/>
          <w:lang w:eastAsia="en-US"/>
        </w:rPr>
        <w:t>reprezentowany przez:</w:t>
      </w:r>
    </w:p>
    <w:p w14:paraId="542E9C39" w14:textId="77777777" w:rsidR="00A96FB9" w:rsidRPr="00A96FB9" w:rsidRDefault="00A96FB9" w:rsidP="000742C2">
      <w:pPr>
        <w:ind w:right="5954"/>
        <w:jc w:val="left"/>
        <w:rPr>
          <w:rFonts w:asciiTheme="minorHAnsi" w:eastAsia="Calibri" w:hAnsiTheme="minorHAnsi" w:cstheme="minorHAnsi"/>
          <w:sz w:val="21"/>
          <w:szCs w:val="21"/>
          <w:lang w:eastAsia="en-US"/>
        </w:rPr>
      </w:pPr>
      <w:r w:rsidRPr="00A96FB9">
        <w:rPr>
          <w:rFonts w:asciiTheme="minorHAnsi" w:eastAsia="Calibri" w:hAnsiTheme="minorHAnsi" w:cstheme="minorHAnsi"/>
          <w:sz w:val="21"/>
          <w:szCs w:val="21"/>
          <w:lang w:eastAsia="en-US"/>
        </w:rPr>
        <w:t>……………………………………</w:t>
      </w:r>
    </w:p>
    <w:p w14:paraId="1B2C1EA3" w14:textId="77777777" w:rsidR="00A96FB9" w:rsidRPr="00A96FB9" w:rsidRDefault="00A96FB9" w:rsidP="000742C2">
      <w:pPr>
        <w:ind w:right="5953"/>
        <w:jc w:val="left"/>
        <w:rPr>
          <w:rFonts w:asciiTheme="minorHAnsi" w:eastAsia="Calibri" w:hAnsiTheme="minorHAnsi" w:cstheme="minorHAnsi"/>
          <w:i/>
          <w:sz w:val="16"/>
          <w:szCs w:val="16"/>
          <w:lang w:eastAsia="en-US"/>
        </w:rPr>
      </w:pPr>
      <w:r w:rsidRPr="00A96FB9">
        <w:rPr>
          <w:rFonts w:asciiTheme="minorHAnsi" w:eastAsia="Calibri" w:hAnsiTheme="minorHAnsi" w:cstheme="minorHAnsi"/>
          <w:i/>
          <w:sz w:val="16"/>
          <w:szCs w:val="16"/>
          <w:lang w:eastAsia="en-US"/>
        </w:rPr>
        <w:t>(imię, nazwisko, stanowisko/podstawa do  reprezentacji)</w:t>
      </w:r>
    </w:p>
    <w:p w14:paraId="5DDA43C7" w14:textId="77777777" w:rsidR="00A53F5B" w:rsidRPr="000742C2" w:rsidRDefault="00A53F5B" w:rsidP="00A53F5B">
      <w:pPr>
        <w:spacing w:before="60" w:line="276" w:lineRule="auto"/>
        <w:jc w:val="center"/>
        <w:rPr>
          <w:b/>
          <w:szCs w:val="22"/>
        </w:rPr>
      </w:pPr>
      <w:r w:rsidRPr="000742C2">
        <w:rPr>
          <w:b/>
          <w:szCs w:val="22"/>
        </w:rPr>
        <w:t xml:space="preserve">Oświadczenie </w:t>
      </w:r>
    </w:p>
    <w:p w14:paraId="196708AE" w14:textId="4418E5DD" w:rsidR="00A53F5B" w:rsidRPr="000742C2" w:rsidRDefault="00A53F5B" w:rsidP="00A53F5B">
      <w:pPr>
        <w:spacing w:before="60" w:line="276" w:lineRule="auto"/>
        <w:jc w:val="center"/>
        <w:rPr>
          <w:b/>
          <w:szCs w:val="22"/>
        </w:rPr>
      </w:pPr>
      <w:r w:rsidRPr="000742C2">
        <w:rPr>
          <w:b/>
          <w:szCs w:val="22"/>
        </w:rPr>
        <w:t xml:space="preserve">składane na podstawie art. 7 ust. 1 ustawy z dnia 13 kwietnia 2022 r. o szczególnych rozwiązaniach w zakresie przeciwdziałania wspieraniu agresji na Ukrainę oraz służących ochronie bezpieczeństwa narodowego </w:t>
      </w:r>
      <w:r w:rsidR="00B02916" w:rsidRPr="00B02916">
        <w:rPr>
          <w:b/>
          <w:szCs w:val="22"/>
        </w:rPr>
        <w:t>(</w:t>
      </w:r>
      <w:proofErr w:type="spellStart"/>
      <w:r w:rsidR="00B02916" w:rsidRPr="00B02916">
        <w:rPr>
          <w:b/>
          <w:szCs w:val="22"/>
        </w:rPr>
        <w:t>t.j</w:t>
      </w:r>
      <w:proofErr w:type="spellEnd"/>
      <w:r w:rsidR="00B02916" w:rsidRPr="00B02916">
        <w:rPr>
          <w:b/>
          <w:szCs w:val="22"/>
        </w:rPr>
        <w:t>. Dz. U. z 2024 r. poz. 507)</w:t>
      </w:r>
      <w:r w:rsidRPr="000742C2">
        <w:rPr>
          <w:rFonts w:cstheme="minorHAnsi"/>
          <w:b/>
          <w:szCs w:val="22"/>
        </w:rPr>
        <w:t xml:space="preserve"> </w:t>
      </w:r>
    </w:p>
    <w:p w14:paraId="7CEE0793" w14:textId="77777777" w:rsidR="00647C79" w:rsidRPr="000742C2" w:rsidRDefault="00647C79" w:rsidP="00647C79">
      <w:pPr>
        <w:spacing w:before="60" w:line="276" w:lineRule="auto"/>
        <w:rPr>
          <w:b/>
          <w:szCs w:val="22"/>
        </w:rPr>
      </w:pPr>
    </w:p>
    <w:p w14:paraId="2C8B82F5" w14:textId="2D65C0B2" w:rsidR="00A96FB9" w:rsidRDefault="00647C79" w:rsidP="00471B70">
      <w:pPr>
        <w:spacing w:before="60" w:line="276" w:lineRule="auto"/>
        <w:rPr>
          <w:rFonts w:cs="Calibri"/>
          <w:b/>
          <w:bCs/>
          <w:szCs w:val="22"/>
        </w:rPr>
      </w:pPr>
      <w:r w:rsidRPr="000742C2">
        <w:rPr>
          <w:b/>
          <w:szCs w:val="22"/>
        </w:rPr>
        <w:t xml:space="preserve">Dotyczy postępowania o udzielenie zamówienia pn. </w:t>
      </w:r>
      <w:r w:rsidR="00471B70" w:rsidRPr="00DA7FFE">
        <w:rPr>
          <w:rFonts w:cs="Calibri"/>
          <w:b/>
          <w:bCs/>
          <w:szCs w:val="22"/>
        </w:rPr>
        <w:t>„</w:t>
      </w:r>
      <w:r w:rsidR="003248DB" w:rsidRPr="003248DB">
        <w:rPr>
          <w:rFonts w:cs="Calibri"/>
          <w:b/>
          <w:bCs/>
          <w:szCs w:val="22"/>
        </w:rPr>
        <w:t>Dzierżawa włókien światłowodowych na okres 36 miesięcy</w:t>
      </w:r>
      <w:r w:rsidR="00471B70" w:rsidRPr="00DA7FFE">
        <w:rPr>
          <w:rFonts w:cs="Calibri"/>
          <w:b/>
          <w:bCs/>
          <w:szCs w:val="22"/>
        </w:rPr>
        <w:t>” - COI-ZAK.262.</w:t>
      </w:r>
      <w:r w:rsidR="003248DB">
        <w:rPr>
          <w:rFonts w:cs="Calibri"/>
          <w:b/>
          <w:bCs/>
          <w:szCs w:val="22"/>
        </w:rPr>
        <w:t>23</w:t>
      </w:r>
      <w:r w:rsidR="00471B70" w:rsidRPr="00DA7FFE">
        <w:rPr>
          <w:rFonts w:cs="Calibri"/>
          <w:b/>
          <w:bCs/>
          <w:szCs w:val="22"/>
        </w:rPr>
        <w:t>.202</w:t>
      </w:r>
      <w:r w:rsidR="00471B70">
        <w:rPr>
          <w:rFonts w:cs="Calibri"/>
          <w:b/>
          <w:bCs/>
          <w:szCs w:val="22"/>
        </w:rPr>
        <w:t>4</w:t>
      </w:r>
    </w:p>
    <w:p w14:paraId="7630DC37" w14:textId="77777777" w:rsidR="00B02916" w:rsidRPr="000742C2" w:rsidRDefault="00B02916" w:rsidP="00471B70">
      <w:pPr>
        <w:spacing w:before="60" w:line="276" w:lineRule="auto"/>
        <w:rPr>
          <w:rFonts w:asciiTheme="minorHAnsi" w:eastAsia="Calibri" w:hAnsiTheme="minorHAnsi" w:cstheme="minorHAnsi"/>
          <w:szCs w:val="22"/>
          <w:lang w:eastAsia="en-US"/>
        </w:rPr>
      </w:pPr>
    </w:p>
    <w:p w14:paraId="564060F4" w14:textId="17455F4F" w:rsidR="00A96FB9" w:rsidRPr="000742C2" w:rsidRDefault="00A96FB9" w:rsidP="000742C2">
      <w:pPr>
        <w:spacing w:after="160" w:line="360" w:lineRule="auto"/>
        <w:contextualSpacing/>
        <w:rPr>
          <w:rFonts w:asciiTheme="minorHAnsi" w:eastAsia="Calibri" w:hAnsiTheme="minorHAnsi" w:cstheme="minorHAnsi"/>
          <w:color w:val="222222"/>
          <w:szCs w:val="22"/>
          <w:lang w:eastAsia="en-US"/>
        </w:rPr>
      </w:pPr>
      <w:bookmarkStart w:id="6" w:name="_Hlk99016800"/>
      <w:bookmarkEnd w:id="6"/>
      <w:r w:rsidRPr="000742C2">
        <w:rPr>
          <w:rFonts w:asciiTheme="minorHAnsi" w:eastAsia="Calibri" w:hAnsiTheme="minorHAnsi" w:cstheme="minorHAnsi"/>
          <w:szCs w:val="22"/>
          <w:lang w:eastAsia="en-US"/>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B02916" w:rsidRPr="00B02916">
        <w:rPr>
          <w:rFonts w:asciiTheme="minorHAnsi" w:eastAsia="Calibri" w:hAnsiTheme="minorHAnsi" w:cstheme="minorHAnsi"/>
          <w:szCs w:val="22"/>
          <w:lang w:eastAsia="en-US"/>
        </w:rPr>
        <w:t>(</w:t>
      </w:r>
      <w:proofErr w:type="spellStart"/>
      <w:r w:rsidR="00B02916" w:rsidRPr="00B02916">
        <w:rPr>
          <w:rFonts w:asciiTheme="minorHAnsi" w:eastAsia="Calibri" w:hAnsiTheme="minorHAnsi" w:cstheme="minorHAnsi"/>
          <w:szCs w:val="22"/>
          <w:lang w:eastAsia="en-US"/>
        </w:rPr>
        <w:t>t.j</w:t>
      </w:r>
      <w:proofErr w:type="spellEnd"/>
      <w:r w:rsidR="00B02916" w:rsidRPr="00B02916">
        <w:rPr>
          <w:rFonts w:asciiTheme="minorHAnsi" w:eastAsia="Calibri" w:hAnsiTheme="minorHAnsi" w:cstheme="minorHAnsi"/>
          <w:szCs w:val="22"/>
          <w:lang w:eastAsia="en-US"/>
        </w:rPr>
        <w:t>. Dz. U. z 2024 r. poz. 507)</w:t>
      </w:r>
      <w:r w:rsidRPr="000742C2">
        <w:rPr>
          <w:rFonts w:asciiTheme="minorHAnsi" w:eastAsia="Calibri" w:hAnsiTheme="minorHAnsi" w:cstheme="minorHAnsi"/>
          <w:i/>
          <w:iCs/>
          <w:color w:val="222222"/>
          <w:szCs w:val="22"/>
          <w:vertAlign w:val="superscript"/>
          <w:lang w:eastAsia="en-US"/>
        </w:rPr>
        <w:footnoteReference w:id="27"/>
      </w:r>
      <w:r w:rsidRPr="000742C2">
        <w:rPr>
          <w:rFonts w:asciiTheme="minorHAnsi" w:eastAsia="Calibri" w:hAnsiTheme="minorHAnsi" w:cstheme="minorHAnsi"/>
          <w:i/>
          <w:iCs/>
          <w:color w:val="222222"/>
          <w:szCs w:val="22"/>
          <w:lang w:eastAsia="en-US"/>
        </w:rPr>
        <w:t>.</w:t>
      </w:r>
      <w:r w:rsidRPr="000742C2">
        <w:rPr>
          <w:rFonts w:asciiTheme="minorHAnsi" w:eastAsia="Calibri" w:hAnsiTheme="minorHAnsi" w:cstheme="minorHAnsi"/>
          <w:color w:val="222222"/>
          <w:szCs w:val="22"/>
          <w:lang w:eastAsia="en-US"/>
        </w:rPr>
        <w:t xml:space="preserve"> </w:t>
      </w:r>
    </w:p>
    <w:tbl>
      <w:tblPr>
        <w:tblW w:w="5000" w:type="pct"/>
        <w:jc w:val="center"/>
        <w:tblLook w:val="01E0" w:firstRow="1" w:lastRow="1" w:firstColumn="1" w:lastColumn="1" w:noHBand="0" w:noVBand="0"/>
      </w:tblPr>
      <w:tblGrid>
        <w:gridCol w:w="3232"/>
        <w:gridCol w:w="5841"/>
      </w:tblGrid>
      <w:tr w:rsidR="000742C2" w:rsidRPr="00B92A8A" w14:paraId="7A34504B" w14:textId="77777777" w:rsidTr="006E1FA8">
        <w:trPr>
          <w:jc w:val="center"/>
        </w:trPr>
        <w:tc>
          <w:tcPr>
            <w:tcW w:w="1814" w:type="pct"/>
            <w:vAlign w:val="center"/>
          </w:tcPr>
          <w:p w14:paraId="208E119D" w14:textId="77777777" w:rsidR="000742C2" w:rsidRPr="00B92A8A" w:rsidRDefault="000742C2" w:rsidP="006E1FA8">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05466F9B" w14:textId="77777777" w:rsidR="000742C2" w:rsidRPr="00B92A8A" w:rsidRDefault="000742C2" w:rsidP="006E1FA8">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0742C2" w:rsidRPr="00B92A8A" w14:paraId="0B02A112" w14:textId="77777777" w:rsidTr="006E1FA8">
        <w:trPr>
          <w:jc w:val="center"/>
        </w:trPr>
        <w:tc>
          <w:tcPr>
            <w:tcW w:w="1814" w:type="pct"/>
            <w:vAlign w:val="center"/>
          </w:tcPr>
          <w:p w14:paraId="43F935EC" w14:textId="77777777" w:rsidR="000742C2" w:rsidRPr="00B92A8A" w:rsidRDefault="000742C2" w:rsidP="006E1FA8">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4A966F22" w14:textId="77777777" w:rsidR="000742C2" w:rsidRPr="00B92A8A" w:rsidRDefault="000742C2" w:rsidP="006E1FA8">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do reprezentowania Wykonawcy</w:t>
            </w:r>
          </w:p>
          <w:p w14:paraId="0832415F" w14:textId="77777777" w:rsidR="000742C2" w:rsidRPr="00B92A8A" w:rsidRDefault="000742C2" w:rsidP="006E1FA8">
            <w:pPr>
              <w:widowControl w:val="0"/>
              <w:suppressAutoHyphens/>
              <w:spacing w:line="276" w:lineRule="auto"/>
              <w:jc w:val="center"/>
              <w:rPr>
                <w:rFonts w:eastAsia="Arial Unicode MS" w:cs="Calibri"/>
                <w:b/>
                <w:sz w:val="16"/>
                <w:szCs w:val="16"/>
                <w:u w:val="single"/>
              </w:rPr>
            </w:pPr>
          </w:p>
        </w:tc>
      </w:tr>
    </w:tbl>
    <w:p w14:paraId="0F6BDD7C" w14:textId="5F2C4D2D" w:rsidR="00647C79" w:rsidRDefault="00647C79" w:rsidP="00647C79">
      <w:pPr>
        <w:widowControl w:val="0"/>
        <w:spacing w:line="276" w:lineRule="auto"/>
        <w:rPr>
          <w:rFonts w:cs="Calibri"/>
          <w:b/>
          <w:sz w:val="20"/>
          <w:szCs w:val="20"/>
        </w:rPr>
      </w:pPr>
    </w:p>
    <w:p w14:paraId="4199A68B" w14:textId="77777777" w:rsidR="008B2F47" w:rsidRPr="00B92A8A" w:rsidRDefault="008B2F47" w:rsidP="00647C79">
      <w:pPr>
        <w:widowControl w:val="0"/>
        <w:spacing w:line="276" w:lineRule="auto"/>
        <w:rPr>
          <w:rFonts w:cs="Calibri"/>
          <w:b/>
          <w:sz w:val="20"/>
          <w:szCs w:val="20"/>
        </w:rPr>
      </w:pPr>
    </w:p>
    <w:p w14:paraId="6290E237" w14:textId="77777777" w:rsidR="00D13044" w:rsidRDefault="00D13044" w:rsidP="00B92A8A">
      <w:pPr>
        <w:widowControl w:val="0"/>
        <w:suppressAutoHyphens/>
        <w:spacing w:line="276" w:lineRule="auto"/>
        <w:rPr>
          <w:rFonts w:cs="Calibri"/>
          <w:szCs w:val="22"/>
        </w:rPr>
        <w:sectPr w:rsidR="00D13044" w:rsidSect="0096448C">
          <w:headerReference w:type="even" r:id="rId11"/>
          <w:footerReference w:type="even" r:id="rId12"/>
          <w:footerReference w:type="default" r:id="rId13"/>
          <w:headerReference w:type="first" r:id="rId14"/>
          <w:footerReference w:type="first" r:id="rId15"/>
          <w:pgSz w:w="11907" w:h="16840" w:code="9"/>
          <w:pgMar w:top="1417" w:right="1417" w:bottom="1417" w:left="1417" w:header="794" w:footer="964" w:gutter="0"/>
          <w:pgNumType w:start="1"/>
          <w:cols w:space="708"/>
          <w:noEndnote/>
          <w:titlePg/>
          <w:docGrid w:linePitch="326"/>
        </w:sectPr>
      </w:pPr>
    </w:p>
    <w:p w14:paraId="14CF787A" w14:textId="00D46798" w:rsidR="00D13044" w:rsidRDefault="00D13044" w:rsidP="00D13044">
      <w:pPr>
        <w:widowControl w:val="0"/>
        <w:suppressAutoHyphens/>
        <w:spacing w:line="276" w:lineRule="auto"/>
        <w:jc w:val="right"/>
        <w:rPr>
          <w:rFonts w:eastAsia="Arial Unicode MS" w:cs="Calibri"/>
          <w:b/>
          <w:sz w:val="20"/>
          <w:szCs w:val="20"/>
        </w:rPr>
      </w:pPr>
      <w:r>
        <w:rPr>
          <w:rFonts w:eastAsia="Arial Unicode MS" w:cs="Calibri"/>
          <w:b/>
          <w:sz w:val="20"/>
          <w:szCs w:val="20"/>
        </w:rPr>
        <w:lastRenderedPageBreak/>
        <w:t xml:space="preserve">Załącznik nr </w:t>
      </w:r>
      <w:r w:rsidR="00C46F91">
        <w:rPr>
          <w:rFonts w:eastAsia="Arial Unicode MS" w:cs="Calibri"/>
          <w:b/>
          <w:sz w:val="20"/>
          <w:szCs w:val="20"/>
        </w:rPr>
        <w:t>5</w:t>
      </w:r>
      <w:r>
        <w:rPr>
          <w:rFonts w:eastAsia="Arial Unicode MS" w:cs="Calibri"/>
          <w:b/>
          <w:sz w:val="20"/>
          <w:szCs w:val="20"/>
        </w:rPr>
        <w:t xml:space="preserve"> do Formularza oferty </w:t>
      </w:r>
    </w:p>
    <w:p w14:paraId="764DAE05" w14:textId="38BA5E79" w:rsidR="00D13044" w:rsidRDefault="00D13044" w:rsidP="00D13044">
      <w:pPr>
        <w:widowControl w:val="0"/>
        <w:suppressAutoHyphens/>
        <w:spacing w:line="276" w:lineRule="auto"/>
        <w:jc w:val="right"/>
        <w:rPr>
          <w:rFonts w:eastAsia="Arial Unicode MS" w:cs="Calibri"/>
          <w:b/>
          <w:sz w:val="20"/>
          <w:szCs w:val="20"/>
        </w:rPr>
      </w:pPr>
      <w:r>
        <w:rPr>
          <w:rFonts w:eastAsia="Arial Unicode MS" w:cs="Calibri"/>
          <w:b/>
          <w:bCs/>
          <w:sz w:val="20"/>
          <w:szCs w:val="20"/>
        </w:rPr>
        <w:t>COI-ZAK.262.</w:t>
      </w:r>
      <w:r w:rsidR="003248DB">
        <w:rPr>
          <w:rFonts w:eastAsia="Arial Unicode MS" w:cs="Calibri"/>
          <w:b/>
          <w:bCs/>
          <w:sz w:val="20"/>
          <w:szCs w:val="20"/>
        </w:rPr>
        <w:t>23</w:t>
      </w:r>
      <w:r>
        <w:rPr>
          <w:rFonts w:eastAsia="Arial Unicode MS" w:cs="Calibri"/>
          <w:b/>
          <w:bCs/>
          <w:sz w:val="20"/>
          <w:szCs w:val="20"/>
        </w:rPr>
        <w:t>.202</w:t>
      </w:r>
      <w:r w:rsidR="009037B9">
        <w:rPr>
          <w:rFonts w:eastAsia="Arial Unicode MS" w:cs="Calibri"/>
          <w:b/>
          <w:bCs/>
          <w:sz w:val="20"/>
          <w:szCs w:val="20"/>
        </w:rPr>
        <w:t>4</w:t>
      </w:r>
      <w:r w:rsidRPr="008A08CC">
        <w:rPr>
          <w:rFonts w:eastAsia="Arial Unicode MS" w:cs="Calibri"/>
          <w:b/>
          <w:bCs/>
          <w:sz w:val="20"/>
          <w:szCs w:val="20"/>
        </w:rPr>
        <w:t xml:space="preserve"> </w:t>
      </w:r>
      <w:r>
        <w:rPr>
          <w:rFonts w:eastAsia="Arial Unicode MS" w:cs="Calibri"/>
          <w:b/>
          <w:sz w:val="20"/>
          <w:szCs w:val="20"/>
        </w:rPr>
        <w:t>– wzór oświadczenia</w:t>
      </w:r>
      <w:r>
        <w:rPr>
          <w:rFonts w:eastAsia="Arial Unicode MS" w:cs="Calibri"/>
          <w:sz w:val="20"/>
          <w:szCs w:val="20"/>
          <w:vertAlign w:val="superscript"/>
        </w:rPr>
        <w:footnoteReference w:id="28"/>
      </w:r>
    </w:p>
    <w:p w14:paraId="1D19DD85" w14:textId="77777777" w:rsidR="00D13044" w:rsidRDefault="00D13044" w:rsidP="00D13044">
      <w:pPr>
        <w:widowControl w:val="0"/>
        <w:suppressAutoHyphens/>
        <w:spacing w:line="276" w:lineRule="auto"/>
        <w:jc w:val="left"/>
        <w:rPr>
          <w:rFonts w:eastAsia="Arial Unicode MS" w:cs="Calibri"/>
          <w:b/>
          <w:sz w:val="20"/>
          <w:szCs w:val="20"/>
        </w:rPr>
      </w:pPr>
    </w:p>
    <w:p w14:paraId="0453F9C8" w14:textId="7A17D883" w:rsidR="00D13044" w:rsidRDefault="00D13044" w:rsidP="00D13044">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Pr>
          <w:rFonts w:eastAsia="Arial Unicode MS" w:cs="Calibri"/>
          <w:b/>
          <w:szCs w:val="20"/>
        </w:rPr>
        <w:t xml:space="preserve">Oświadczenie wykonawcy w zakresie §3 Rozporządzenia Ministra Rozwoju, Pracy i Technologii </w:t>
      </w:r>
      <w:r w:rsidR="008B2F47">
        <w:rPr>
          <w:rFonts w:eastAsia="Arial Unicode MS" w:cs="Calibri"/>
          <w:b/>
          <w:szCs w:val="20"/>
        </w:rPr>
        <w:br/>
      </w:r>
      <w:r>
        <w:rPr>
          <w:rFonts w:eastAsia="Arial Unicode MS" w:cs="Calibri"/>
          <w:b/>
          <w:szCs w:val="20"/>
        </w:rPr>
        <w:t xml:space="preserve">z dnia 23 grudnia 2020 r. w sprawie podmiotowych środków dowodowych oraz innych dokumentów lub oświadczeń, jakich może żądać zamawiający od wykonawcy (Dz. U. </w:t>
      </w:r>
      <w:r w:rsidR="00097CD8">
        <w:rPr>
          <w:rFonts w:eastAsia="Arial Unicode MS" w:cs="Calibri"/>
          <w:b/>
          <w:szCs w:val="20"/>
        </w:rPr>
        <w:t xml:space="preserve">z 2020 r. </w:t>
      </w:r>
      <w:r>
        <w:rPr>
          <w:rFonts w:eastAsia="Arial Unicode MS" w:cs="Calibri"/>
          <w:b/>
          <w:szCs w:val="20"/>
        </w:rPr>
        <w:t>poz. 2415).</w:t>
      </w:r>
    </w:p>
    <w:p w14:paraId="24A2258E" w14:textId="77777777" w:rsidR="00D13044" w:rsidRDefault="00D13044" w:rsidP="00D13044">
      <w:pPr>
        <w:widowControl w:val="0"/>
        <w:suppressAutoHyphens/>
        <w:spacing w:line="276" w:lineRule="auto"/>
        <w:jc w:val="left"/>
        <w:rPr>
          <w:rFonts w:eastAsia="Arial Unicode MS" w:cs="Calibri"/>
          <w:b/>
          <w:sz w:val="20"/>
          <w:szCs w:val="20"/>
        </w:rPr>
      </w:pPr>
    </w:p>
    <w:p w14:paraId="7B877F64" w14:textId="020D972C" w:rsidR="00D13044" w:rsidRPr="00DA7FFE" w:rsidRDefault="00D13044" w:rsidP="00D13044">
      <w:pPr>
        <w:widowControl w:val="0"/>
        <w:suppressAutoHyphens/>
        <w:spacing w:line="276" w:lineRule="auto"/>
        <w:ind w:firstLine="680"/>
        <w:rPr>
          <w:rFonts w:cs="Calibri"/>
          <w:b/>
          <w:szCs w:val="22"/>
        </w:rPr>
      </w:pPr>
      <w:r w:rsidRPr="00DA7FFE">
        <w:rPr>
          <w:rFonts w:eastAsia="Arial Unicode MS" w:cs="Calibri"/>
          <w:szCs w:val="22"/>
        </w:rPr>
        <w:t xml:space="preserve">W związku ze złożeniem oferty w postępowaniu prowadzonym w trybie podstawowym </w:t>
      </w:r>
      <w:r w:rsidR="003C57BD" w:rsidRPr="00DA7FFE">
        <w:rPr>
          <w:rFonts w:eastAsia="Arial Unicode MS" w:cs="Calibri"/>
          <w:szCs w:val="22"/>
        </w:rPr>
        <w:t xml:space="preserve">pn. </w:t>
      </w:r>
      <w:r w:rsidR="00471B70" w:rsidRPr="00DA7FFE">
        <w:rPr>
          <w:rFonts w:cs="Calibri"/>
          <w:b/>
          <w:bCs/>
          <w:szCs w:val="22"/>
        </w:rPr>
        <w:t>„</w:t>
      </w:r>
      <w:r w:rsidR="003248DB" w:rsidRPr="003248DB">
        <w:rPr>
          <w:rFonts w:cs="Calibri"/>
          <w:b/>
          <w:bCs/>
          <w:szCs w:val="22"/>
        </w:rPr>
        <w:t>Dzierżawa włókien światłowodowych na okres 36 miesięcy</w:t>
      </w:r>
      <w:r w:rsidR="00471B70" w:rsidRPr="00DA7FFE">
        <w:rPr>
          <w:rFonts w:cs="Calibri"/>
          <w:b/>
          <w:bCs/>
          <w:szCs w:val="22"/>
        </w:rPr>
        <w:t>” - COI-ZAK.262.</w:t>
      </w:r>
      <w:r w:rsidR="003248DB">
        <w:rPr>
          <w:rFonts w:cs="Calibri"/>
          <w:b/>
          <w:bCs/>
          <w:szCs w:val="22"/>
        </w:rPr>
        <w:t>23</w:t>
      </w:r>
      <w:r w:rsidR="00471B70" w:rsidRPr="00DA7FFE">
        <w:rPr>
          <w:rFonts w:cs="Calibri"/>
          <w:b/>
          <w:bCs/>
          <w:szCs w:val="22"/>
        </w:rPr>
        <w:t>.202</w:t>
      </w:r>
      <w:r w:rsidR="00471B70">
        <w:rPr>
          <w:rFonts w:cs="Calibri"/>
          <w:b/>
          <w:bCs/>
          <w:szCs w:val="22"/>
        </w:rPr>
        <w:t>4</w:t>
      </w:r>
      <w:r w:rsidRPr="00DA7FFE">
        <w:rPr>
          <w:rFonts w:eastAsia="Arial Unicode MS" w:cs="Calibri"/>
          <w:szCs w:val="22"/>
        </w:rPr>
        <w:t>, działając w imieniu i na rzecz:</w:t>
      </w:r>
    </w:p>
    <w:p w14:paraId="182F121F" w14:textId="391C6FBA" w:rsidR="00D13044" w:rsidRPr="00DA7FFE" w:rsidRDefault="00D13044" w:rsidP="00D13044">
      <w:pPr>
        <w:widowControl w:val="0"/>
        <w:suppressAutoHyphens/>
        <w:spacing w:line="276" w:lineRule="auto"/>
        <w:jc w:val="center"/>
        <w:rPr>
          <w:rFonts w:eastAsia="Arial Unicode MS" w:cs="Calibri"/>
          <w:i/>
          <w:szCs w:val="22"/>
        </w:rPr>
      </w:pPr>
      <w:r w:rsidRPr="00DA7FFE">
        <w:rPr>
          <w:rFonts w:eastAsia="Arial Unicode MS" w:cs="Calibri"/>
          <w:szCs w:val="22"/>
        </w:rPr>
        <w:t xml:space="preserve">......................................................................................................................................................................................................................................................................................................................................................................................................................................................................................................... </w:t>
      </w:r>
      <w:r w:rsidRPr="00DA7FFE">
        <w:rPr>
          <w:rFonts w:eastAsia="Arial Unicode MS" w:cs="Calibri"/>
          <w:i/>
          <w:szCs w:val="22"/>
        </w:rPr>
        <w:t>(nazwa i adres Wykonawcy)</w:t>
      </w:r>
    </w:p>
    <w:p w14:paraId="60D6ED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3057AC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2E7704F6" w14:textId="6FD35BC6" w:rsidR="00D13044" w:rsidRPr="00DA7FFE" w:rsidRDefault="00D13044" w:rsidP="00D13044">
      <w:pPr>
        <w:widowControl w:val="0"/>
        <w:tabs>
          <w:tab w:val="left" w:pos="0"/>
        </w:tabs>
        <w:suppressAutoHyphens/>
        <w:spacing w:line="360" w:lineRule="auto"/>
        <w:jc w:val="left"/>
        <w:outlineLvl w:val="1"/>
        <w:rPr>
          <w:rFonts w:cs="Calibri"/>
          <w:szCs w:val="22"/>
          <w:lang w:eastAsia="ar-SA"/>
        </w:rPr>
      </w:pPr>
      <w:r w:rsidRPr="00DA7FFE">
        <w:rPr>
          <w:rFonts w:cs="Calibri"/>
          <w:szCs w:val="22"/>
          <w:lang w:eastAsia="ar-SA"/>
        </w:rPr>
        <w:t xml:space="preserve">Oświadczam, że informacje zawarte w oświadczeniu, o którym mowa w art. 125 ust. 1 ustawy </w:t>
      </w:r>
      <w:proofErr w:type="spellStart"/>
      <w:r w:rsidRPr="00DA7FFE">
        <w:rPr>
          <w:rFonts w:cs="Calibri"/>
          <w:szCs w:val="22"/>
          <w:lang w:eastAsia="ar-SA"/>
        </w:rPr>
        <w:t>Pzp</w:t>
      </w:r>
      <w:proofErr w:type="spellEnd"/>
      <w:r w:rsidRPr="00DA7FFE">
        <w:rPr>
          <w:rFonts w:cs="Calibri"/>
          <w:szCs w:val="22"/>
          <w:lang w:eastAsia="ar-SA"/>
        </w:rPr>
        <w:t>, w</w:t>
      </w:r>
      <w:r w:rsidR="000615B0">
        <w:rPr>
          <w:rFonts w:cs="Calibri"/>
          <w:szCs w:val="22"/>
          <w:lang w:eastAsia="ar-SA"/>
        </w:rPr>
        <w:t> </w:t>
      </w:r>
      <w:r w:rsidRPr="00DA7FFE">
        <w:rPr>
          <w:rFonts w:cs="Calibri"/>
          <w:szCs w:val="22"/>
          <w:lang w:eastAsia="ar-SA"/>
        </w:rPr>
        <w:t xml:space="preserve">zakresie podstaw wykluczenia z postępowania wskazanych przez zamawiającego są aktualne. </w:t>
      </w:r>
    </w:p>
    <w:p w14:paraId="27062DAE" w14:textId="77777777" w:rsidR="00D13044" w:rsidRDefault="00D13044" w:rsidP="00D13044">
      <w:pPr>
        <w:widowControl w:val="0"/>
        <w:suppressAutoHyphens/>
        <w:spacing w:line="276" w:lineRule="auto"/>
        <w:jc w:val="left"/>
        <w:rPr>
          <w:rFonts w:eastAsia="Arial Unicode MS" w:cs="Calibri"/>
          <w:sz w:val="20"/>
          <w:szCs w:val="20"/>
        </w:rPr>
      </w:pPr>
    </w:p>
    <w:p w14:paraId="33133DA9" w14:textId="77777777" w:rsidR="00D13044" w:rsidRDefault="00D13044" w:rsidP="00D13044">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D13044" w14:paraId="4B9BAB25" w14:textId="77777777" w:rsidTr="00992FD8">
        <w:trPr>
          <w:jc w:val="center"/>
        </w:trPr>
        <w:tc>
          <w:tcPr>
            <w:tcW w:w="1814" w:type="pct"/>
            <w:vAlign w:val="center"/>
            <w:hideMark/>
          </w:tcPr>
          <w:p w14:paraId="043140E2"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7092D253"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D13044" w14:paraId="394C5E37" w14:textId="77777777" w:rsidTr="00992FD8">
        <w:trPr>
          <w:jc w:val="center"/>
        </w:trPr>
        <w:tc>
          <w:tcPr>
            <w:tcW w:w="1814" w:type="pct"/>
            <w:vAlign w:val="center"/>
            <w:hideMark/>
          </w:tcPr>
          <w:p w14:paraId="2E0180FC" w14:textId="77777777" w:rsidR="00D13044" w:rsidRDefault="00D13044" w:rsidP="00992FD8">
            <w:pPr>
              <w:widowControl w:val="0"/>
              <w:suppressAutoHyphens/>
              <w:spacing w:line="276" w:lineRule="auto"/>
              <w:jc w:val="center"/>
              <w:rPr>
                <w:rFonts w:eastAsia="Arial Unicode MS" w:cs="Calibri"/>
                <w:b/>
                <w:sz w:val="16"/>
                <w:szCs w:val="16"/>
              </w:rPr>
            </w:pPr>
            <w:r>
              <w:rPr>
                <w:rFonts w:eastAsia="Arial Unicode MS" w:cs="Calibri"/>
                <w:b/>
                <w:sz w:val="16"/>
                <w:szCs w:val="16"/>
              </w:rPr>
              <w:t>Miejscowość / Data</w:t>
            </w:r>
          </w:p>
        </w:tc>
        <w:tc>
          <w:tcPr>
            <w:tcW w:w="3186" w:type="pct"/>
            <w:vAlign w:val="center"/>
            <w:hideMark/>
          </w:tcPr>
          <w:p w14:paraId="0ABE1586" w14:textId="77777777" w:rsidR="00D13044" w:rsidRDefault="00D13044" w:rsidP="00992FD8">
            <w:pPr>
              <w:widowControl w:val="0"/>
              <w:suppressAutoHyphens/>
              <w:spacing w:line="276" w:lineRule="auto"/>
              <w:jc w:val="center"/>
              <w:rPr>
                <w:rFonts w:eastAsia="Arial Unicode MS" w:cs="Calibri"/>
                <w:sz w:val="16"/>
                <w:szCs w:val="16"/>
              </w:rPr>
            </w:pPr>
            <w:r>
              <w:rPr>
                <w:rFonts w:eastAsia="Arial Unicode MS" w:cs="Calibri"/>
                <w:b/>
                <w:sz w:val="16"/>
                <w:szCs w:val="16"/>
              </w:rPr>
              <w:t>Podpis(y) osoby(osób) upoważnionej(</w:t>
            </w:r>
            <w:proofErr w:type="spellStart"/>
            <w:r>
              <w:rPr>
                <w:rFonts w:eastAsia="Arial Unicode MS" w:cs="Calibri"/>
                <w:b/>
                <w:sz w:val="16"/>
                <w:szCs w:val="16"/>
              </w:rPr>
              <w:t>ych</w:t>
            </w:r>
            <w:proofErr w:type="spellEnd"/>
            <w:r>
              <w:rPr>
                <w:rFonts w:eastAsia="Arial Unicode MS" w:cs="Calibri"/>
                <w:b/>
                <w:sz w:val="16"/>
                <w:szCs w:val="16"/>
              </w:rPr>
              <w:t>) do reprezentowania Wykonawcy(ów)</w:t>
            </w:r>
          </w:p>
        </w:tc>
      </w:tr>
    </w:tbl>
    <w:p w14:paraId="41C74816" w14:textId="77777777" w:rsidR="00D13044" w:rsidRDefault="00D13044" w:rsidP="00D13044">
      <w:pPr>
        <w:widowControl w:val="0"/>
        <w:suppressAutoHyphens/>
        <w:spacing w:line="276" w:lineRule="auto"/>
        <w:jc w:val="left"/>
        <w:rPr>
          <w:rFonts w:eastAsia="Arial Unicode MS" w:cs="Calibri"/>
          <w:i/>
          <w:sz w:val="20"/>
          <w:szCs w:val="20"/>
        </w:rPr>
      </w:pPr>
    </w:p>
    <w:p w14:paraId="1525413F" w14:textId="77777777" w:rsidR="00D13044" w:rsidRDefault="00D13044" w:rsidP="00D13044">
      <w:pPr>
        <w:widowControl w:val="0"/>
        <w:suppressAutoHyphens/>
        <w:spacing w:line="276" w:lineRule="auto"/>
        <w:rPr>
          <w:rFonts w:cs="Calibri"/>
          <w:szCs w:val="22"/>
        </w:rPr>
      </w:pPr>
    </w:p>
    <w:p w14:paraId="5403B320" w14:textId="041DAC76" w:rsidR="006C48DB" w:rsidRDefault="006C48DB" w:rsidP="00B92A8A">
      <w:pPr>
        <w:widowControl w:val="0"/>
        <w:suppressAutoHyphens/>
        <w:spacing w:line="276" w:lineRule="auto"/>
        <w:rPr>
          <w:rFonts w:cs="Calibri"/>
          <w:szCs w:val="22"/>
        </w:rPr>
      </w:pPr>
    </w:p>
    <w:p w14:paraId="016DE8D6" w14:textId="33BD004D" w:rsidR="004A2FEC" w:rsidRDefault="004A2FEC" w:rsidP="00B92A8A">
      <w:pPr>
        <w:widowControl w:val="0"/>
        <w:suppressAutoHyphens/>
        <w:spacing w:line="276" w:lineRule="auto"/>
        <w:rPr>
          <w:rFonts w:cs="Calibri"/>
          <w:szCs w:val="22"/>
        </w:rPr>
      </w:pPr>
    </w:p>
    <w:p w14:paraId="74C14DC8" w14:textId="06A82508" w:rsidR="004A2FEC" w:rsidRDefault="004A2FEC" w:rsidP="00B92A8A">
      <w:pPr>
        <w:widowControl w:val="0"/>
        <w:suppressAutoHyphens/>
        <w:spacing w:line="276" w:lineRule="auto"/>
        <w:rPr>
          <w:rFonts w:cs="Calibri"/>
          <w:szCs w:val="22"/>
        </w:rPr>
      </w:pPr>
    </w:p>
    <w:p w14:paraId="375E1C78" w14:textId="77777777" w:rsidR="002E1134" w:rsidRDefault="002E1134" w:rsidP="00B92A8A">
      <w:pPr>
        <w:widowControl w:val="0"/>
        <w:suppressAutoHyphens/>
        <w:spacing w:line="276" w:lineRule="auto"/>
        <w:rPr>
          <w:rFonts w:cs="Calibri"/>
          <w:szCs w:val="22"/>
        </w:rPr>
      </w:pPr>
    </w:p>
    <w:p w14:paraId="5D73233E" w14:textId="77777777" w:rsidR="002E1134" w:rsidRDefault="002E1134" w:rsidP="00B92A8A">
      <w:pPr>
        <w:widowControl w:val="0"/>
        <w:suppressAutoHyphens/>
        <w:spacing w:line="276" w:lineRule="auto"/>
        <w:rPr>
          <w:rFonts w:cs="Calibri"/>
          <w:szCs w:val="22"/>
        </w:rPr>
      </w:pPr>
    </w:p>
    <w:p w14:paraId="4C7B55D0" w14:textId="77777777" w:rsidR="002E1134" w:rsidRDefault="002E1134" w:rsidP="00B92A8A">
      <w:pPr>
        <w:widowControl w:val="0"/>
        <w:suppressAutoHyphens/>
        <w:spacing w:line="276" w:lineRule="auto"/>
        <w:rPr>
          <w:rFonts w:cs="Calibri"/>
          <w:szCs w:val="22"/>
        </w:rPr>
      </w:pPr>
    </w:p>
    <w:p w14:paraId="049CAE27" w14:textId="77777777" w:rsidR="002E1134" w:rsidRDefault="002E1134" w:rsidP="00B92A8A">
      <w:pPr>
        <w:widowControl w:val="0"/>
        <w:suppressAutoHyphens/>
        <w:spacing w:line="276" w:lineRule="auto"/>
        <w:rPr>
          <w:rFonts w:cs="Calibri"/>
          <w:szCs w:val="22"/>
        </w:rPr>
      </w:pPr>
    </w:p>
    <w:p w14:paraId="650D1E67" w14:textId="77777777" w:rsidR="002E1134" w:rsidRDefault="002E1134" w:rsidP="00B92A8A">
      <w:pPr>
        <w:widowControl w:val="0"/>
        <w:suppressAutoHyphens/>
        <w:spacing w:line="276" w:lineRule="auto"/>
        <w:rPr>
          <w:rFonts w:cs="Calibri"/>
          <w:szCs w:val="22"/>
        </w:rPr>
      </w:pPr>
    </w:p>
    <w:p w14:paraId="018DD0C5" w14:textId="77777777" w:rsidR="003E700D" w:rsidRDefault="003E700D" w:rsidP="003E700D">
      <w:pPr>
        <w:widowControl w:val="0"/>
        <w:shd w:val="clear" w:color="auto" w:fill="FFFFFF"/>
        <w:suppressAutoHyphens/>
        <w:spacing w:line="276" w:lineRule="auto"/>
        <w:jc w:val="right"/>
        <w:rPr>
          <w:rFonts w:eastAsia="Arial Unicode MS" w:cs="Calibri"/>
          <w:b/>
        </w:rPr>
      </w:pPr>
    </w:p>
    <w:p w14:paraId="593397A0" w14:textId="77777777" w:rsidR="003E700D" w:rsidRDefault="003E700D" w:rsidP="003E700D">
      <w:pPr>
        <w:widowControl w:val="0"/>
        <w:shd w:val="clear" w:color="auto" w:fill="FFFFFF"/>
        <w:suppressAutoHyphens/>
        <w:spacing w:line="276" w:lineRule="auto"/>
        <w:jc w:val="right"/>
        <w:rPr>
          <w:rFonts w:eastAsia="Arial Unicode MS" w:cs="Calibri"/>
          <w:b/>
        </w:rPr>
      </w:pPr>
    </w:p>
    <w:p w14:paraId="3870C4F0" w14:textId="77777777" w:rsidR="003E700D" w:rsidRDefault="003E700D" w:rsidP="003E700D">
      <w:pPr>
        <w:widowControl w:val="0"/>
        <w:shd w:val="clear" w:color="auto" w:fill="FFFFFF"/>
        <w:suppressAutoHyphens/>
        <w:spacing w:line="276" w:lineRule="auto"/>
        <w:jc w:val="right"/>
        <w:rPr>
          <w:rFonts w:eastAsia="Arial Unicode MS" w:cs="Calibri"/>
          <w:b/>
        </w:rPr>
      </w:pPr>
    </w:p>
    <w:p w14:paraId="05DA4891" w14:textId="77777777" w:rsidR="003E700D" w:rsidRDefault="003E700D" w:rsidP="003E700D">
      <w:pPr>
        <w:widowControl w:val="0"/>
        <w:shd w:val="clear" w:color="auto" w:fill="FFFFFF"/>
        <w:suppressAutoHyphens/>
        <w:spacing w:line="276" w:lineRule="auto"/>
        <w:jc w:val="right"/>
        <w:rPr>
          <w:rFonts w:eastAsia="Arial Unicode MS" w:cs="Calibri"/>
          <w:b/>
        </w:rPr>
      </w:pPr>
    </w:p>
    <w:p w14:paraId="0AB26500" w14:textId="77777777" w:rsidR="003E700D" w:rsidRDefault="003E700D" w:rsidP="003E700D">
      <w:pPr>
        <w:widowControl w:val="0"/>
        <w:shd w:val="clear" w:color="auto" w:fill="FFFFFF"/>
        <w:suppressAutoHyphens/>
        <w:spacing w:line="276" w:lineRule="auto"/>
        <w:jc w:val="right"/>
        <w:rPr>
          <w:rFonts w:eastAsia="Arial Unicode MS" w:cs="Calibri"/>
          <w:b/>
        </w:rPr>
      </w:pPr>
    </w:p>
    <w:p w14:paraId="44C886D3" w14:textId="77777777" w:rsidR="003E700D" w:rsidRDefault="003E700D" w:rsidP="003E700D">
      <w:pPr>
        <w:widowControl w:val="0"/>
        <w:shd w:val="clear" w:color="auto" w:fill="FFFFFF"/>
        <w:suppressAutoHyphens/>
        <w:spacing w:line="276" w:lineRule="auto"/>
        <w:jc w:val="right"/>
        <w:rPr>
          <w:rFonts w:eastAsia="Arial Unicode MS" w:cs="Calibri"/>
          <w:b/>
        </w:rPr>
      </w:pPr>
    </w:p>
    <w:p w14:paraId="18431ACC" w14:textId="77777777" w:rsidR="003E700D" w:rsidRDefault="003E700D" w:rsidP="003E700D">
      <w:pPr>
        <w:widowControl w:val="0"/>
        <w:shd w:val="clear" w:color="auto" w:fill="FFFFFF"/>
        <w:suppressAutoHyphens/>
        <w:spacing w:line="276" w:lineRule="auto"/>
        <w:jc w:val="right"/>
        <w:rPr>
          <w:rFonts w:eastAsia="Arial Unicode MS" w:cs="Calibri"/>
          <w:b/>
        </w:rPr>
      </w:pPr>
    </w:p>
    <w:p w14:paraId="633A0451" w14:textId="77777777" w:rsidR="003E700D" w:rsidRDefault="003E700D" w:rsidP="003E700D">
      <w:pPr>
        <w:widowControl w:val="0"/>
        <w:shd w:val="clear" w:color="auto" w:fill="FFFFFF"/>
        <w:suppressAutoHyphens/>
        <w:spacing w:line="276" w:lineRule="auto"/>
        <w:jc w:val="right"/>
        <w:rPr>
          <w:rFonts w:eastAsia="Arial Unicode MS" w:cs="Calibri"/>
          <w:b/>
        </w:rPr>
      </w:pPr>
    </w:p>
    <w:p w14:paraId="65D1E5FD" w14:textId="77777777" w:rsidR="003E700D" w:rsidRDefault="003E700D" w:rsidP="003E700D">
      <w:pPr>
        <w:widowControl w:val="0"/>
        <w:shd w:val="clear" w:color="auto" w:fill="FFFFFF"/>
        <w:suppressAutoHyphens/>
        <w:spacing w:line="276" w:lineRule="auto"/>
        <w:jc w:val="right"/>
        <w:rPr>
          <w:rFonts w:eastAsia="Arial Unicode MS" w:cs="Calibri"/>
          <w:b/>
        </w:rPr>
      </w:pPr>
    </w:p>
    <w:p w14:paraId="002701E2" w14:textId="43C4893E" w:rsidR="003E700D" w:rsidRPr="00283E0E" w:rsidRDefault="003E700D" w:rsidP="003E700D">
      <w:pPr>
        <w:widowControl w:val="0"/>
        <w:shd w:val="clear" w:color="auto" w:fill="FFFFFF"/>
        <w:suppressAutoHyphens/>
        <w:spacing w:line="276" w:lineRule="auto"/>
        <w:jc w:val="right"/>
        <w:rPr>
          <w:rFonts w:eastAsia="Arial Unicode MS" w:cs="Calibri"/>
          <w:b/>
        </w:rPr>
      </w:pPr>
      <w:r w:rsidRPr="00283E0E">
        <w:rPr>
          <w:rFonts w:eastAsia="Arial Unicode MS" w:cs="Calibri"/>
          <w:b/>
        </w:rPr>
        <w:lastRenderedPageBreak/>
        <w:t xml:space="preserve">Załącznik nr 6 do Formularza oferty </w:t>
      </w:r>
    </w:p>
    <w:p w14:paraId="737FDF97" w14:textId="11C07A5E" w:rsidR="003E700D" w:rsidRPr="00283E0E" w:rsidRDefault="003E700D" w:rsidP="003E700D">
      <w:pPr>
        <w:jc w:val="right"/>
        <w:rPr>
          <w:rFonts w:eastAsia="Arial Unicode MS" w:cs="Calibri"/>
          <w:b/>
        </w:rPr>
      </w:pPr>
      <w:r w:rsidRPr="00283E0E">
        <w:rPr>
          <w:rFonts w:eastAsia="Arial Unicode MS" w:cs="Calibri"/>
          <w:b/>
          <w:bCs/>
        </w:rPr>
        <w:t>COI-ZAK.262.2</w:t>
      </w:r>
      <w:r>
        <w:rPr>
          <w:rFonts w:eastAsia="Arial Unicode MS" w:cs="Calibri"/>
          <w:b/>
          <w:bCs/>
        </w:rPr>
        <w:t>3</w:t>
      </w:r>
      <w:r w:rsidRPr="00283E0E">
        <w:rPr>
          <w:rFonts w:eastAsia="Arial Unicode MS" w:cs="Calibri"/>
          <w:b/>
          <w:bCs/>
        </w:rPr>
        <w:t xml:space="preserve">.2024 </w:t>
      </w:r>
      <w:r w:rsidRPr="00283E0E">
        <w:rPr>
          <w:rFonts w:eastAsia="Arial Unicode MS" w:cs="Calibri"/>
          <w:b/>
        </w:rPr>
        <w:t>– wzór wniosku o udostępnienie części poufnej</w:t>
      </w:r>
      <w:r w:rsidRPr="00283E0E">
        <w:rPr>
          <w:rFonts w:eastAsia="Arial Unicode MS" w:cs="Calibri"/>
          <w:b/>
          <w:vertAlign w:val="superscript"/>
        </w:rPr>
        <w:t xml:space="preserve"> </w:t>
      </w:r>
      <w:r w:rsidRPr="00283E0E">
        <w:rPr>
          <w:rFonts w:cs="Calibri"/>
          <w:b/>
          <w:vertAlign w:val="superscript"/>
        </w:rPr>
        <w:footnoteReference w:id="29"/>
      </w:r>
      <w:r w:rsidRPr="00283E0E">
        <w:rPr>
          <w:rFonts w:cs="Calibri"/>
          <w:b/>
        </w:rPr>
        <w:t xml:space="preserve"> </w:t>
      </w:r>
    </w:p>
    <w:p w14:paraId="0BB18F4F" w14:textId="77777777" w:rsidR="003E700D" w:rsidRPr="00283E0E" w:rsidRDefault="003E700D" w:rsidP="003E700D">
      <w:pPr>
        <w:widowControl w:val="0"/>
        <w:suppressAutoHyphens/>
        <w:spacing w:line="276" w:lineRule="auto"/>
        <w:rPr>
          <w:rFonts w:eastAsia="Arial Unicode MS" w:cs="Calibri"/>
          <w:b/>
        </w:rPr>
      </w:pPr>
    </w:p>
    <w:p w14:paraId="35D37755" w14:textId="77777777" w:rsidR="003E700D" w:rsidRPr="00283E0E" w:rsidRDefault="003E700D" w:rsidP="003E700D">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lang w:val="x-none" w:eastAsia="x-none"/>
        </w:rPr>
      </w:pPr>
      <w:r w:rsidRPr="00283E0E">
        <w:rPr>
          <w:rFonts w:cs="Calibri"/>
          <w:b/>
          <w:lang w:val="x-none" w:eastAsia="x-none"/>
        </w:rPr>
        <w:t xml:space="preserve">WNIOSEK O UDOSTĘPNIENIE CZĘŚCI POUFNEJ </w:t>
      </w:r>
      <w:proofErr w:type="spellStart"/>
      <w:r w:rsidRPr="00283E0E">
        <w:rPr>
          <w:rFonts w:cs="Calibri"/>
          <w:b/>
          <w:lang w:val="x-none" w:eastAsia="x-none"/>
        </w:rPr>
        <w:t>SWZ</w:t>
      </w:r>
      <w:proofErr w:type="spellEnd"/>
    </w:p>
    <w:p w14:paraId="0C95C31C" w14:textId="77777777" w:rsidR="003E700D" w:rsidRPr="00283E0E" w:rsidRDefault="003E700D" w:rsidP="003E700D">
      <w:pPr>
        <w:widowControl w:val="0"/>
        <w:suppressAutoHyphens/>
        <w:spacing w:line="276" w:lineRule="auto"/>
        <w:rPr>
          <w:rFonts w:eastAsia="Arial Unicode MS" w:cs="Calibri"/>
          <w:b/>
        </w:rPr>
      </w:pPr>
    </w:p>
    <w:p w14:paraId="686ACABB" w14:textId="77777777" w:rsidR="003E700D" w:rsidRPr="00283E0E" w:rsidRDefault="003E700D" w:rsidP="003E700D">
      <w:pPr>
        <w:widowControl w:val="0"/>
        <w:suppressAutoHyphens/>
        <w:spacing w:line="276" w:lineRule="auto"/>
        <w:ind w:left="993"/>
        <w:rPr>
          <w:rFonts w:eastAsia="Arial Unicode MS" w:cs="Calibri"/>
        </w:rPr>
      </w:pPr>
    </w:p>
    <w:p w14:paraId="63F065A9" w14:textId="696DEBF0" w:rsidR="003E700D" w:rsidRPr="00283E0E" w:rsidRDefault="003E700D" w:rsidP="003E700D">
      <w:pPr>
        <w:ind w:left="540"/>
        <w:rPr>
          <w:rFonts w:cs="Calibri"/>
          <w:b/>
        </w:rPr>
      </w:pPr>
      <w:r w:rsidRPr="00283E0E">
        <w:rPr>
          <w:rFonts w:cs="Calibri"/>
        </w:rPr>
        <w:t>Działając w imieniu Wykonawcy ___________________________________________________</w:t>
      </w:r>
      <w:r w:rsidRPr="00283E0E">
        <w:rPr>
          <w:rFonts w:cs="Calibri"/>
        </w:rPr>
        <w:br/>
        <w:t xml:space="preserve">(proszę wskazać firmę, adres siedziby oraz NIP Wykonawcy) zwracam się z wnioskiem o udostępnienie części </w:t>
      </w:r>
      <w:proofErr w:type="spellStart"/>
      <w:r w:rsidRPr="00283E0E">
        <w:rPr>
          <w:rFonts w:cs="Calibri"/>
        </w:rPr>
        <w:t>SWZ</w:t>
      </w:r>
      <w:proofErr w:type="spellEnd"/>
      <w:r w:rsidRPr="00283E0E">
        <w:rPr>
          <w:rFonts w:cs="Calibri"/>
        </w:rPr>
        <w:t xml:space="preserve"> objętej poufnością, obejmującej</w:t>
      </w:r>
      <w:r>
        <w:rPr>
          <w:rFonts w:cs="Calibri"/>
        </w:rPr>
        <w:t xml:space="preserve"> adres lokalizacji</w:t>
      </w:r>
      <w:r w:rsidRPr="00283E0E">
        <w:rPr>
          <w:rFonts w:cs="Calibri"/>
        </w:rPr>
        <w:t xml:space="preserve">, w celu przygotowania oferty w postępowaniu prowadzonym pod nazwą </w:t>
      </w:r>
      <w:r w:rsidRPr="003E700D">
        <w:rPr>
          <w:rFonts w:cs="Calibri"/>
          <w:b/>
          <w:bCs/>
        </w:rPr>
        <w:t>„Dzierżawa włókien światłowodowych na okres 36 miesięcy” - COI-ZAK.262.23.2024</w:t>
      </w:r>
      <w:r w:rsidRPr="00283E0E">
        <w:rPr>
          <w:rFonts w:cs="Calibri"/>
          <w:b/>
          <w:bCs/>
        </w:rPr>
        <w:t>.</w:t>
      </w:r>
    </w:p>
    <w:p w14:paraId="1878FCA8" w14:textId="77777777" w:rsidR="003E700D" w:rsidRPr="00283E0E" w:rsidRDefault="003E700D" w:rsidP="003E700D">
      <w:pPr>
        <w:ind w:left="540"/>
        <w:rPr>
          <w:rFonts w:cs="Calibri"/>
        </w:rPr>
      </w:pPr>
      <w:r w:rsidRPr="00283E0E">
        <w:rPr>
          <w:rFonts w:cs="Calibri"/>
        </w:rPr>
        <w:t> </w:t>
      </w:r>
    </w:p>
    <w:p w14:paraId="748180F6" w14:textId="77777777" w:rsidR="003E700D" w:rsidRPr="00283E0E" w:rsidRDefault="003E700D" w:rsidP="003E700D">
      <w:pPr>
        <w:ind w:left="540"/>
        <w:rPr>
          <w:rFonts w:cs="Calibri"/>
        </w:rPr>
      </w:pPr>
      <w:r w:rsidRPr="00283E0E">
        <w:rPr>
          <w:rFonts w:cs="Calibri"/>
        </w:rPr>
        <w:t xml:space="preserve">Wnioskuję o przekazanie poufnej części </w:t>
      </w:r>
      <w:proofErr w:type="spellStart"/>
      <w:r w:rsidRPr="00283E0E">
        <w:rPr>
          <w:rFonts w:cs="Calibri"/>
        </w:rPr>
        <w:t>SWZ</w:t>
      </w:r>
      <w:proofErr w:type="spellEnd"/>
      <w:r w:rsidRPr="00283E0E">
        <w:rPr>
          <w:rFonts w:cs="Calibri"/>
        </w:rPr>
        <w:t xml:space="preserve"> za pośrednictwem poczty elektronicznej na następujący adres e-mail: [•] oraz przesłanie hasła do zabezpieczonego pliku, zawierającego część dokumentacji objętej poufnością na następujący numer telefonu komórkowego: [•]</w:t>
      </w:r>
    </w:p>
    <w:p w14:paraId="273D4598" w14:textId="77777777" w:rsidR="003E700D" w:rsidRPr="00283E0E" w:rsidRDefault="003E700D" w:rsidP="003E700D">
      <w:pPr>
        <w:ind w:left="540"/>
        <w:rPr>
          <w:rFonts w:cs="Calibri"/>
        </w:rPr>
      </w:pPr>
    </w:p>
    <w:p w14:paraId="74A3A52B" w14:textId="77777777" w:rsidR="003E700D" w:rsidRPr="00283E0E" w:rsidRDefault="003E700D" w:rsidP="003E700D">
      <w:pPr>
        <w:ind w:left="540"/>
        <w:rPr>
          <w:rFonts w:cs="Calibri"/>
        </w:rPr>
      </w:pPr>
      <w:r w:rsidRPr="00283E0E">
        <w:rPr>
          <w:rFonts w:cs="Calibri"/>
        </w:rPr>
        <w:t xml:space="preserve">Działając w imieniu Wykonawcy oświadczam, że Wykonawca zobowiązuje się do zachowania w tajemnicy treści danych i informacji udostępnionych przez Zamawiającego. Umowa o zachowaniu poufności, podpisana jednostronnie przez Wykonawcę z wykorzystaniem kwalifikowanego podpisu elektronicznego, zgodnie ze wzorem Zamawiającego, stanowi załącznik do niniejszego wniosku o udostępnienie części poufnej </w:t>
      </w:r>
      <w:proofErr w:type="spellStart"/>
      <w:r w:rsidRPr="00283E0E">
        <w:rPr>
          <w:rFonts w:cs="Calibri"/>
        </w:rPr>
        <w:t>SWZ</w:t>
      </w:r>
      <w:proofErr w:type="spellEnd"/>
      <w:r w:rsidRPr="00283E0E">
        <w:rPr>
          <w:rFonts w:cs="Calibri"/>
        </w:rPr>
        <w:t>.</w:t>
      </w:r>
    </w:p>
    <w:p w14:paraId="4504515D" w14:textId="77777777" w:rsidR="003E700D" w:rsidRPr="00283E0E" w:rsidRDefault="003E700D" w:rsidP="003E700D">
      <w:pPr>
        <w:ind w:left="540"/>
        <w:rPr>
          <w:rFonts w:cs="Calibri"/>
        </w:rPr>
      </w:pPr>
    </w:p>
    <w:tbl>
      <w:tblPr>
        <w:tblW w:w="5000" w:type="pct"/>
        <w:jc w:val="center"/>
        <w:tblLook w:val="01E0" w:firstRow="1" w:lastRow="1" w:firstColumn="1" w:lastColumn="1" w:noHBand="0" w:noVBand="0"/>
      </w:tblPr>
      <w:tblGrid>
        <w:gridCol w:w="2652"/>
        <w:gridCol w:w="6419"/>
      </w:tblGrid>
      <w:tr w:rsidR="003E700D" w:rsidRPr="00283E0E" w14:paraId="61972FE1" w14:textId="77777777" w:rsidTr="00353B5E">
        <w:trPr>
          <w:jc w:val="center"/>
        </w:trPr>
        <w:tc>
          <w:tcPr>
            <w:tcW w:w="2654" w:type="dxa"/>
            <w:shd w:val="clear" w:color="auto" w:fill="auto"/>
            <w:vAlign w:val="center"/>
          </w:tcPr>
          <w:p w14:paraId="51B2489B" w14:textId="77777777" w:rsidR="003E700D" w:rsidRPr="00283E0E" w:rsidRDefault="003E700D" w:rsidP="00353B5E">
            <w:pPr>
              <w:widowControl w:val="0"/>
              <w:suppressAutoHyphens/>
              <w:spacing w:line="276" w:lineRule="auto"/>
              <w:jc w:val="center"/>
              <w:rPr>
                <w:rFonts w:eastAsia="Arial Unicode MS" w:cs="Calibri"/>
              </w:rPr>
            </w:pPr>
            <w:r w:rsidRPr="00283E0E">
              <w:rPr>
                <w:rFonts w:cs="Calibri"/>
              </w:rPr>
              <w:t> </w:t>
            </w:r>
          </w:p>
          <w:p w14:paraId="3F984AC2" w14:textId="77777777" w:rsidR="003E700D" w:rsidRPr="00283E0E" w:rsidRDefault="003E700D" w:rsidP="00353B5E">
            <w:pPr>
              <w:widowControl w:val="0"/>
              <w:suppressAutoHyphens/>
              <w:spacing w:line="276" w:lineRule="auto"/>
              <w:jc w:val="center"/>
              <w:rPr>
                <w:rFonts w:eastAsia="Arial Unicode MS" w:cs="Calibri"/>
              </w:rPr>
            </w:pPr>
            <w:r w:rsidRPr="00283E0E">
              <w:rPr>
                <w:rFonts w:eastAsia="Arial Unicode MS" w:cs="Calibri"/>
              </w:rPr>
              <w:t>………………</w:t>
            </w:r>
          </w:p>
        </w:tc>
        <w:tc>
          <w:tcPr>
            <w:tcW w:w="6419" w:type="dxa"/>
            <w:shd w:val="clear" w:color="auto" w:fill="auto"/>
            <w:vAlign w:val="center"/>
          </w:tcPr>
          <w:p w14:paraId="5078D642" w14:textId="77777777" w:rsidR="003E700D" w:rsidRPr="00283E0E" w:rsidRDefault="003E700D" w:rsidP="00353B5E">
            <w:pPr>
              <w:widowControl w:val="0"/>
              <w:suppressAutoHyphens/>
              <w:spacing w:line="276" w:lineRule="auto"/>
              <w:jc w:val="center"/>
              <w:rPr>
                <w:rFonts w:eastAsia="Arial Unicode MS" w:cs="Calibri"/>
              </w:rPr>
            </w:pPr>
          </w:p>
          <w:p w14:paraId="46C07D64" w14:textId="77777777" w:rsidR="003E700D" w:rsidRPr="00283E0E" w:rsidRDefault="003E700D" w:rsidP="00353B5E">
            <w:pPr>
              <w:widowControl w:val="0"/>
              <w:suppressAutoHyphens/>
              <w:spacing w:line="276" w:lineRule="auto"/>
              <w:jc w:val="center"/>
              <w:rPr>
                <w:rFonts w:eastAsia="Arial Unicode MS" w:cs="Calibri"/>
              </w:rPr>
            </w:pPr>
            <w:r w:rsidRPr="00283E0E">
              <w:rPr>
                <w:rFonts w:eastAsia="Arial Unicode MS" w:cs="Calibri"/>
              </w:rPr>
              <w:t>…………………………………………………………………………………………………………..</w:t>
            </w:r>
          </w:p>
        </w:tc>
      </w:tr>
      <w:tr w:rsidR="003E700D" w:rsidRPr="00283E0E" w14:paraId="5B1C2613" w14:textId="77777777" w:rsidTr="00353B5E">
        <w:trPr>
          <w:trHeight w:val="326"/>
          <w:jc w:val="center"/>
        </w:trPr>
        <w:tc>
          <w:tcPr>
            <w:tcW w:w="2654" w:type="dxa"/>
            <w:shd w:val="clear" w:color="auto" w:fill="auto"/>
            <w:vAlign w:val="center"/>
          </w:tcPr>
          <w:p w14:paraId="0014C0AE" w14:textId="77777777" w:rsidR="003E700D" w:rsidRPr="00283E0E" w:rsidRDefault="003E700D" w:rsidP="00353B5E">
            <w:pPr>
              <w:widowControl w:val="0"/>
              <w:suppressAutoHyphens/>
              <w:spacing w:line="276" w:lineRule="auto"/>
              <w:jc w:val="center"/>
              <w:rPr>
                <w:rFonts w:eastAsia="Arial Unicode MS" w:cs="Calibri"/>
                <w:b/>
              </w:rPr>
            </w:pPr>
            <w:r w:rsidRPr="00283E0E">
              <w:rPr>
                <w:rFonts w:eastAsia="Arial Unicode MS" w:cs="Calibri"/>
                <w:b/>
              </w:rPr>
              <w:t>Miejscowość / Data</w:t>
            </w:r>
          </w:p>
        </w:tc>
        <w:tc>
          <w:tcPr>
            <w:tcW w:w="6419" w:type="dxa"/>
            <w:shd w:val="clear" w:color="auto" w:fill="auto"/>
            <w:vAlign w:val="center"/>
          </w:tcPr>
          <w:p w14:paraId="373082F1" w14:textId="77777777" w:rsidR="003E700D" w:rsidRPr="00283E0E" w:rsidRDefault="003E700D" w:rsidP="00353B5E">
            <w:pPr>
              <w:widowControl w:val="0"/>
              <w:suppressAutoHyphens/>
              <w:spacing w:line="276" w:lineRule="auto"/>
              <w:jc w:val="center"/>
              <w:rPr>
                <w:rFonts w:eastAsia="Arial Unicode MS" w:cs="Calibri"/>
              </w:rPr>
            </w:pPr>
            <w:r w:rsidRPr="00283E0E">
              <w:rPr>
                <w:rFonts w:eastAsia="Arial Unicode MS" w:cs="Calibri"/>
                <w:b/>
              </w:rPr>
              <w:t>Podpis(y) osoby(osób) upoważnionej(</w:t>
            </w:r>
            <w:proofErr w:type="spellStart"/>
            <w:r w:rsidRPr="00283E0E">
              <w:rPr>
                <w:rFonts w:eastAsia="Arial Unicode MS" w:cs="Calibri"/>
                <w:b/>
              </w:rPr>
              <w:t>ych</w:t>
            </w:r>
            <w:proofErr w:type="spellEnd"/>
            <w:r w:rsidRPr="00283E0E">
              <w:rPr>
                <w:rFonts w:eastAsia="Arial Unicode MS" w:cs="Calibri"/>
                <w:b/>
              </w:rPr>
              <w:t>) do reprezentowania Wykonawcy(ów)</w:t>
            </w:r>
          </w:p>
        </w:tc>
      </w:tr>
    </w:tbl>
    <w:p w14:paraId="61ED9C2A" w14:textId="77777777" w:rsidR="003E700D" w:rsidRPr="00283E0E" w:rsidRDefault="003E700D" w:rsidP="003E700D">
      <w:pPr>
        <w:jc w:val="right"/>
        <w:rPr>
          <w:rFonts w:cs="Calibri"/>
        </w:rPr>
      </w:pPr>
    </w:p>
    <w:p w14:paraId="738CDB5C" w14:textId="77777777" w:rsidR="003E700D" w:rsidRPr="00283E0E" w:rsidRDefault="003E700D" w:rsidP="003E700D">
      <w:pPr>
        <w:jc w:val="right"/>
        <w:rPr>
          <w:rFonts w:cs="Calibri"/>
        </w:rPr>
      </w:pPr>
    </w:p>
    <w:p w14:paraId="7DC84C08" w14:textId="77777777" w:rsidR="003E700D" w:rsidRPr="00283E0E" w:rsidRDefault="003E700D" w:rsidP="003E700D">
      <w:pPr>
        <w:rPr>
          <w:rFonts w:cs="Calibri"/>
        </w:rPr>
      </w:pPr>
    </w:p>
    <w:p w14:paraId="3BBE1A77" w14:textId="77777777" w:rsidR="003E700D" w:rsidRDefault="003E700D" w:rsidP="003E700D">
      <w:pPr>
        <w:widowControl w:val="0"/>
        <w:shd w:val="clear" w:color="auto" w:fill="FFFFFF"/>
        <w:suppressAutoHyphens/>
        <w:jc w:val="right"/>
        <w:rPr>
          <w:rFonts w:eastAsia="Arial Unicode MS" w:cs="Calibri"/>
          <w:b/>
        </w:rPr>
      </w:pPr>
    </w:p>
    <w:p w14:paraId="2761E6B8" w14:textId="77777777" w:rsidR="003E700D" w:rsidRDefault="003E700D" w:rsidP="003E700D">
      <w:pPr>
        <w:widowControl w:val="0"/>
        <w:shd w:val="clear" w:color="auto" w:fill="FFFFFF"/>
        <w:suppressAutoHyphens/>
        <w:jc w:val="right"/>
        <w:rPr>
          <w:rFonts w:eastAsia="Arial Unicode MS" w:cs="Calibri"/>
          <w:b/>
        </w:rPr>
      </w:pPr>
    </w:p>
    <w:p w14:paraId="40991626" w14:textId="77777777" w:rsidR="003E700D" w:rsidRDefault="003E700D" w:rsidP="003E700D">
      <w:pPr>
        <w:widowControl w:val="0"/>
        <w:shd w:val="clear" w:color="auto" w:fill="FFFFFF"/>
        <w:suppressAutoHyphens/>
        <w:jc w:val="right"/>
        <w:rPr>
          <w:rFonts w:eastAsia="Arial Unicode MS" w:cs="Calibri"/>
          <w:b/>
        </w:rPr>
      </w:pPr>
    </w:p>
    <w:p w14:paraId="5A6FBF8A" w14:textId="77777777" w:rsidR="003E700D" w:rsidRDefault="003E700D" w:rsidP="003E700D">
      <w:pPr>
        <w:widowControl w:val="0"/>
        <w:shd w:val="clear" w:color="auto" w:fill="FFFFFF"/>
        <w:suppressAutoHyphens/>
        <w:jc w:val="right"/>
        <w:rPr>
          <w:rFonts w:eastAsia="Arial Unicode MS" w:cs="Calibri"/>
          <w:b/>
        </w:rPr>
      </w:pPr>
    </w:p>
    <w:p w14:paraId="77D02E96" w14:textId="77777777" w:rsidR="003E700D" w:rsidRDefault="003E700D" w:rsidP="003E700D">
      <w:pPr>
        <w:widowControl w:val="0"/>
        <w:shd w:val="clear" w:color="auto" w:fill="FFFFFF"/>
        <w:suppressAutoHyphens/>
        <w:jc w:val="right"/>
        <w:rPr>
          <w:rFonts w:eastAsia="Arial Unicode MS" w:cs="Calibri"/>
          <w:b/>
        </w:rPr>
      </w:pPr>
    </w:p>
    <w:p w14:paraId="4EC80E7C" w14:textId="77777777" w:rsidR="003E700D" w:rsidRDefault="003E700D" w:rsidP="003E700D">
      <w:pPr>
        <w:widowControl w:val="0"/>
        <w:shd w:val="clear" w:color="auto" w:fill="FFFFFF"/>
        <w:suppressAutoHyphens/>
        <w:jc w:val="right"/>
        <w:rPr>
          <w:rFonts w:eastAsia="Arial Unicode MS" w:cs="Calibri"/>
          <w:b/>
        </w:rPr>
      </w:pPr>
    </w:p>
    <w:p w14:paraId="1E3FF6AF" w14:textId="77777777" w:rsidR="003E700D" w:rsidRDefault="003E700D" w:rsidP="003E700D">
      <w:pPr>
        <w:widowControl w:val="0"/>
        <w:shd w:val="clear" w:color="auto" w:fill="FFFFFF"/>
        <w:suppressAutoHyphens/>
        <w:jc w:val="right"/>
        <w:rPr>
          <w:rFonts w:eastAsia="Arial Unicode MS" w:cs="Calibri"/>
          <w:b/>
        </w:rPr>
      </w:pPr>
    </w:p>
    <w:p w14:paraId="4492A83C" w14:textId="77777777" w:rsidR="003E700D" w:rsidRDefault="003E700D" w:rsidP="003E700D">
      <w:pPr>
        <w:widowControl w:val="0"/>
        <w:shd w:val="clear" w:color="auto" w:fill="FFFFFF"/>
        <w:suppressAutoHyphens/>
        <w:jc w:val="right"/>
        <w:rPr>
          <w:rFonts w:eastAsia="Arial Unicode MS" w:cs="Calibri"/>
          <w:b/>
        </w:rPr>
      </w:pPr>
    </w:p>
    <w:p w14:paraId="27A4A570" w14:textId="77777777" w:rsidR="003E700D" w:rsidRDefault="003E700D" w:rsidP="003E700D">
      <w:pPr>
        <w:widowControl w:val="0"/>
        <w:shd w:val="clear" w:color="auto" w:fill="FFFFFF"/>
        <w:suppressAutoHyphens/>
        <w:jc w:val="right"/>
        <w:rPr>
          <w:rFonts w:eastAsia="Arial Unicode MS" w:cs="Calibri"/>
          <w:b/>
        </w:rPr>
      </w:pPr>
    </w:p>
    <w:p w14:paraId="2052DE65" w14:textId="77777777" w:rsidR="003E700D" w:rsidRDefault="003E700D" w:rsidP="003E700D">
      <w:pPr>
        <w:widowControl w:val="0"/>
        <w:shd w:val="clear" w:color="auto" w:fill="FFFFFF"/>
        <w:suppressAutoHyphens/>
        <w:jc w:val="right"/>
        <w:rPr>
          <w:rFonts w:eastAsia="Arial Unicode MS" w:cs="Calibri"/>
          <w:b/>
        </w:rPr>
      </w:pPr>
    </w:p>
    <w:p w14:paraId="496E3253" w14:textId="77777777" w:rsidR="003E700D" w:rsidRDefault="003E700D" w:rsidP="003E700D">
      <w:pPr>
        <w:widowControl w:val="0"/>
        <w:shd w:val="clear" w:color="auto" w:fill="FFFFFF"/>
        <w:suppressAutoHyphens/>
        <w:jc w:val="right"/>
        <w:rPr>
          <w:rFonts w:eastAsia="Arial Unicode MS" w:cs="Calibri"/>
          <w:b/>
        </w:rPr>
      </w:pPr>
    </w:p>
    <w:p w14:paraId="043A6DDD" w14:textId="77777777" w:rsidR="003E700D" w:rsidRDefault="003E700D" w:rsidP="003E700D">
      <w:pPr>
        <w:widowControl w:val="0"/>
        <w:shd w:val="clear" w:color="auto" w:fill="FFFFFF"/>
        <w:suppressAutoHyphens/>
        <w:jc w:val="right"/>
        <w:rPr>
          <w:rFonts w:eastAsia="Arial Unicode MS" w:cs="Calibri"/>
          <w:b/>
        </w:rPr>
      </w:pPr>
    </w:p>
    <w:p w14:paraId="0F9507DC" w14:textId="77777777" w:rsidR="003E700D" w:rsidRDefault="003E700D" w:rsidP="003E700D">
      <w:pPr>
        <w:widowControl w:val="0"/>
        <w:shd w:val="clear" w:color="auto" w:fill="FFFFFF"/>
        <w:suppressAutoHyphens/>
        <w:jc w:val="right"/>
        <w:rPr>
          <w:rFonts w:eastAsia="Arial Unicode MS" w:cs="Calibri"/>
          <w:b/>
        </w:rPr>
      </w:pPr>
    </w:p>
    <w:p w14:paraId="3DF4F0B5" w14:textId="77777777" w:rsidR="003E700D" w:rsidRDefault="003E700D" w:rsidP="003E700D">
      <w:pPr>
        <w:widowControl w:val="0"/>
        <w:shd w:val="clear" w:color="auto" w:fill="FFFFFF"/>
        <w:suppressAutoHyphens/>
        <w:jc w:val="right"/>
        <w:rPr>
          <w:rFonts w:eastAsia="Arial Unicode MS" w:cs="Calibri"/>
          <w:b/>
        </w:rPr>
      </w:pPr>
    </w:p>
    <w:p w14:paraId="74026829" w14:textId="77777777" w:rsidR="003E700D" w:rsidRDefault="003E700D" w:rsidP="003E700D">
      <w:pPr>
        <w:widowControl w:val="0"/>
        <w:shd w:val="clear" w:color="auto" w:fill="FFFFFF"/>
        <w:suppressAutoHyphens/>
        <w:jc w:val="right"/>
        <w:rPr>
          <w:rFonts w:eastAsia="Arial Unicode MS" w:cs="Calibri"/>
          <w:b/>
        </w:rPr>
      </w:pPr>
    </w:p>
    <w:p w14:paraId="3CDE2D73" w14:textId="77777777" w:rsidR="003E700D" w:rsidRDefault="003E700D" w:rsidP="003E700D">
      <w:pPr>
        <w:widowControl w:val="0"/>
        <w:shd w:val="clear" w:color="auto" w:fill="FFFFFF"/>
        <w:suppressAutoHyphens/>
        <w:jc w:val="right"/>
        <w:rPr>
          <w:rFonts w:eastAsia="Arial Unicode MS" w:cs="Calibri"/>
          <w:b/>
        </w:rPr>
      </w:pPr>
    </w:p>
    <w:p w14:paraId="0819D99A" w14:textId="1B62EB00" w:rsidR="003E700D" w:rsidRPr="00283E0E" w:rsidRDefault="003E700D" w:rsidP="003E700D">
      <w:pPr>
        <w:widowControl w:val="0"/>
        <w:shd w:val="clear" w:color="auto" w:fill="FFFFFF"/>
        <w:suppressAutoHyphens/>
        <w:jc w:val="right"/>
        <w:rPr>
          <w:rFonts w:eastAsia="Arial Unicode MS" w:cs="Calibri"/>
          <w:b/>
        </w:rPr>
      </w:pPr>
      <w:r w:rsidRPr="00283E0E">
        <w:rPr>
          <w:rFonts w:eastAsia="Arial Unicode MS" w:cs="Calibri"/>
          <w:b/>
        </w:rPr>
        <w:t xml:space="preserve">Załącznik nr 7 do Formularza oferty </w:t>
      </w:r>
    </w:p>
    <w:p w14:paraId="62BDA4D0" w14:textId="51E0094D" w:rsidR="003E700D" w:rsidRPr="00283E0E" w:rsidRDefault="003E700D" w:rsidP="003E700D">
      <w:pPr>
        <w:jc w:val="right"/>
        <w:rPr>
          <w:rFonts w:eastAsia="Arial Unicode MS" w:cs="Calibri"/>
          <w:b/>
        </w:rPr>
      </w:pPr>
      <w:r w:rsidRPr="00283E0E">
        <w:rPr>
          <w:rFonts w:eastAsia="Arial Unicode MS" w:cs="Calibri"/>
          <w:b/>
          <w:bCs/>
        </w:rPr>
        <w:lastRenderedPageBreak/>
        <w:t>COI-ZAK.262.2</w:t>
      </w:r>
      <w:r>
        <w:rPr>
          <w:rFonts w:eastAsia="Arial Unicode MS" w:cs="Calibri"/>
          <w:b/>
          <w:bCs/>
        </w:rPr>
        <w:t>3</w:t>
      </w:r>
      <w:r w:rsidRPr="00283E0E">
        <w:rPr>
          <w:rFonts w:eastAsia="Arial Unicode MS" w:cs="Calibri"/>
          <w:b/>
          <w:bCs/>
        </w:rPr>
        <w:t xml:space="preserve">.2024 </w:t>
      </w:r>
      <w:r w:rsidRPr="00283E0E">
        <w:rPr>
          <w:rFonts w:eastAsia="Arial Unicode MS" w:cs="Calibri"/>
          <w:b/>
        </w:rPr>
        <w:t>– Wzór umowy o zachowaniu poufności</w:t>
      </w:r>
      <w:r w:rsidRPr="00283E0E">
        <w:rPr>
          <w:rFonts w:cs="Calibri"/>
          <w:b/>
          <w:vertAlign w:val="superscript"/>
        </w:rPr>
        <w:footnoteReference w:id="30"/>
      </w:r>
      <w:r w:rsidRPr="00283E0E">
        <w:rPr>
          <w:rFonts w:cs="Calibri"/>
          <w:b/>
        </w:rPr>
        <w:t xml:space="preserve"> </w:t>
      </w:r>
    </w:p>
    <w:p w14:paraId="20689E6D" w14:textId="77777777" w:rsidR="003E700D" w:rsidRPr="00283E0E" w:rsidRDefault="003E700D" w:rsidP="003E700D">
      <w:pPr>
        <w:jc w:val="center"/>
        <w:rPr>
          <w:rFonts w:cs="Calibri"/>
          <w:b/>
          <w:smallCaps/>
        </w:rPr>
      </w:pPr>
    </w:p>
    <w:p w14:paraId="68926D6C" w14:textId="77777777" w:rsidR="003E700D" w:rsidRPr="00283E0E" w:rsidRDefault="003E700D" w:rsidP="003E700D">
      <w:pPr>
        <w:jc w:val="center"/>
        <w:rPr>
          <w:rFonts w:cs="Calibri"/>
          <w:b/>
          <w:smallCaps/>
        </w:rPr>
      </w:pPr>
      <w:r w:rsidRPr="00283E0E">
        <w:rPr>
          <w:rFonts w:cs="Calibri"/>
          <w:b/>
          <w:smallCaps/>
        </w:rPr>
        <w:t>umowa o zachowaniu poufności</w:t>
      </w:r>
    </w:p>
    <w:p w14:paraId="547CC06B" w14:textId="77777777" w:rsidR="003E700D" w:rsidRPr="00283E0E" w:rsidRDefault="003E700D" w:rsidP="003E700D">
      <w:pPr>
        <w:rPr>
          <w:rFonts w:cs="Calibri"/>
        </w:rPr>
      </w:pPr>
    </w:p>
    <w:p w14:paraId="50EEB032" w14:textId="77777777" w:rsidR="003E700D" w:rsidRPr="00283E0E" w:rsidRDefault="003E700D" w:rsidP="003E700D">
      <w:pPr>
        <w:rPr>
          <w:rFonts w:cs="Calibri"/>
        </w:rPr>
      </w:pPr>
      <w:r w:rsidRPr="00283E0E">
        <w:rPr>
          <w:rFonts w:cs="Calibri"/>
        </w:rPr>
        <w:t>(dalej określana jako „</w:t>
      </w:r>
      <w:r w:rsidRPr="00283E0E">
        <w:rPr>
          <w:rFonts w:cs="Calibri"/>
          <w:b/>
        </w:rPr>
        <w:t>Umowa</w:t>
      </w:r>
      <w:r w:rsidRPr="00283E0E">
        <w:rPr>
          <w:rFonts w:cs="Calibri"/>
        </w:rPr>
        <w:t>”)</w:t>
      </w:r>
    </w:p>
    <w:p w14:paraId="6FEA5A82" w14:textId="77777777" w:rsidR="003E700D" w:rsidRPr="00283E0E" w:rsidRDefault="003E700D" w:rsidP="003E700D">
      <w:pPr>
        <w:spacing w:before="60"/>
        <w:rPr>
          <w:rFonts w:cs="Calibri"/>
        </w:rPr>
      </w:pPr>
      <w:r w:rsidRPr="00283E0E">
        <w:rPr>
          <w:rFonts w:cs="Calibri"/>
        </w:rPr>
        <w:t>pomiędzy</w:t>
      </w:r>
    </w:p>
    <w:p w14:paraId="0C9F2018" w14:textId="77777777" w:rsidR="003E700D" w:rsidRPr="00283E0E" w:rsidRDefault="003E700D" w:rsidP="003E700D">
      <w:pPr>
        <w:widowControl w:val="0"/>
        <w:spacing w:line="276" w:lineRule="auto"/>
        <w:ind w:left="720"/>
        <w:contextualSpacing/>
        <w:rPr>
          <w:rFonts w:cs="Calibri"/>
          <w:b/>
          <w:lang w:val="x-none" w:eastAsia="x-none"/>
        </w:rPr>
      </w:pPr>
    </w:p>
    <w:p w14:paraId="4F9EFDBA" w14:textId="77777777" w:rsidR="003E700D" w:rsidRPr="00283E0E" w:rsidRDefault="003E700D" w:rsidP="003E700D">
      <w:pPr>
        <w:spacing w:before="60"/>
        <w:rPr>
          <w:rFonts w:cs="Calibri"/>
        </w:rPr>
      </w:pPr>
      <w:r w:rsidRPr="00283E0E">
        <w:rPr>
          <w:rFonts w:cs="Calibri"/>
          <w:b/>
        </w:rPr>
        <w:t>Centralnym Ośrodkiem Informatyki</w:t>
      </w:r>
      <w:r w:rsidRPr="00283E0E">
        <w:rPr>
          <w:rFonts w:cs="Calibri"/>
        </w:rPr>
        <w:t xml:space="preserve"> z siedzibą w Warszawie, przy Alejach Jerozolimskich 132-136, 02-305 Warszawa, wpisanym do rejestru przedsiębiorców Krajowego Rejestru Sądowego prowadzonego przez Sąd Rejonowy dla m.st. Warszawy w Warszawie, XII Wydział Gospodarczy Krajowego Rejestru Sądowego pod numerem KRS 0000372110, NIP 7252036863, REGON 100999489, dalej określanym jako „</w:t>
      </w:r>
      <w:r w:rsidRPr="00283E0E">
        <w:rPr>
          <w:rFonts w:cs="Calibri"/>
          <w:b/>
        </w:rPr>
        <w:t>Zamawiający</w:t>
      </w:r>
      <w:r w:rsidRPr="00283E0E">
        <w:rPr>
          <w:rFonts w:cs="Calibri"/>
        </w:rPr>
        <w:t xml:space="preserve">”, </w:t>
      </w:r>
    </w:p>
    <w:p w14:paraId="2178AD93" w14:textId="77777777" w:rsidR="003E700D" w:rsidRPr="00283E0E" w:rsidRDefault="003E700D" w:rsidP="003E700D">
      <w:pPr>
        <w:widowControl w:val="0"/>
        <w:spacing w:line="276" w:lineRule="auto"/>
        <w:contextualSpacing/>
        <w:rPr>
          <w:rFonts w:cs="Calibri"/>
        </w:rPr>
      </w:pPr>
      <w:r w:rsidRPr="00283E0E">
        <w:rPr>
          <w:rFonts w:cs="Calibri"/>
        </w:rPr>
        <w:t>reprezentowanym przez osobę w tym zakresie upoważnioną.</w:t>
      </w:r>
    </w:p>
    <w:p w14:paraId="2DA7B48C" w14:textId="77777777" w:rsidR="003E700D" w:rsidRPr="00283E0E" w:rsidRDefault="003E700D" w:rsidP="003E700D">
      <w:pPr>
        <w:spacing w:before="60"/>
        <w:rPr>
          <w:rFonts w:cs="Calibri"/>
        </w:rPr>
      </w:pPr>
      <w:r w:rsidRPr="00283E0E">
        <w:rPr>
          <w:rFonts w:cs="Calibri"/>
        </w:rPr>
        <w:t>a</w:t>
      </w:r>
    </w:p>
    <w:p w14:paraId="15C63807" w14:textId="77777777" w:rsidR="003E700D" w:rsidRPr="00283E0E" w:rsidRDefault="003E700D" w:rsidP="003E700D">
      <w:pPr>
        <w:spacing w:before="60"/>
        <w:rPr>
          <w:rFonts w:cs="Calibri"/>
        </w:rPr>
      </w:pPr>
    </w:p>
    <w:p w14:paraId="70601DDC" w14:textId="77777777" w:rsidR="003E700D" w:rsidRPr="00283E0E" w:rsidRDefault="003E700D" w:rsidP="003E700D">
      <w:pPr>
        <w:spacing w:before="60"/>
        <w:rPr>
          <w:rFonts w:cs="Calibri"/>
        </w:rPr>
      </w:pPr>
      <w:r w:rsidRPr="00283E0E">
        <w:rPr>
          <w:rFonts w:cs="Calibri"/>
          <w:b/>
        </w:rPr>
        <w:t>……………………</w:t>
      </w:r>
      <w:r w:rsidRPr="00283E0E">
        <w:rPr>
          <w:rFonts w:cs="Calibri"/>
        </w:rPr>
        <w:t xml:space="preserve"> z siedzibą w ………………………, wpisany/a do rejestru przedsiębiorców Krajowego Rejestru Sądowego prowadzonego przez Sąd ……………………, KRS ………………., REGON ………………………, NIP ……………………., kapitał zakładowy w wysokości…………………. , dalej określaną/</w:t>
      </w:r>
      <w:proofErr w:type="spellStart"/>
      <w:r w:rsidRPr="00283E0E">
        <w:rPr>
          <w:rFonts w:cs="Calibri"/>
        </w:rPr>
        <w:t>ym</w:t>
      </w:r>
      <w:proofErr w:type="spellEnd"/>
      <w:r w:rsidRPr="00283E0E">
        <w:rPr>
          <w:rFonts w:cs="Calibri"/>
        </w:rPr>
        <w:t xml:space="preserve"> jako </w:t>
      </w:r>
      <w:r w:rsidRPr="00283E0E">
        <w:rPr>
          <w:rFonts w:cs="Calibri"/>
          <w:b/>
        </w:rPr>
        <w:t>„Wykonawca”</w:t>
      </w:r>
      <w:r w:rsidRPr="00283E0E">
        <w:rPr>
          <w:rFonts w:cs="Calibri"/>
        </w:rPr>
        <w:t>,</w:t>
      </w:r>
      <w:r w:rsidRPr="00283E0E">
        <w:rPr>
          <w:rFonts w:cs="Calibri"/>
          <w:b/>
        </w:rPr>
        <w:t xml:space="preserve"> </w:t>
      </w:r>
      <w:r w:rsidRPr="00283E0E">
        <w:rPr>
          <w:rFonts w:cs="Calibri"/>
        </w:rPr>
        <w:t>reprezentowany/ą przez:</w:t>
      </w:r>
    </w:p>
    <w:p w14:paraId="32667F67" w14:textId="77777777" w:rsidR="003E700D" w:rsidRPr="00283E0E" w:rsidRDefault="003E700D" w:rsidP="003E700D">
      <w:pPr>
        <w:spacing w:before="60"/>
        <w:rPr>
          <w:rFonts w:cs="Calibri"/>
        </w:rPr>
      </w:pPr>
      <w:r w:rsidRPr="00283E0E">
        <w:rPr>
          <w:rFonts w:cs="Calibri"/>
        </w:rPr>
        <w:t xml:space="preserve"> …………………………………………….</w:t>
      </w:r>
    </w:p>
    <w:p w14:paraId="21325D46" w14:textId="77777777" w:rsidR="003E700D" w:rsidRPr="00283E0E" w:rsidRDefault="003E700D" w:rsidP="003E700D">
      <w:pPr>
        <w:spacing w:before="60"/>
        <w:rPr>
          <w:rFonts w:cs="Calibri"/>
        </w:rPr>
      </w:pPr>
    </w:p>
    <w:p w14:paraId="24310B84" w14:textId="77777777" w:rsidR="003E700D" w:rsidRPr="00283E0E" w:rsidRDefault="003E700D" w:rsidP="003E700D">
      <w:pPr>
        <w:spacing w:before="60"/>
        <w:jc w:val="center"/>
        <w:rPr>
          <w:rFonts w:cs="Calibri"/>
        </w:rPr>
      </w:pPr>
      <w:r w:rsidRPr="00283E0E">
        <w:rPr>
          <w:rFonts w:cs="Calibri"/>
        </w:rPr>
        <w:t>§ 1</w:t>
      </w:r>
    </w:p>
    <w:p w14:paraId="08938C91" w14:textId="4A588F75" w:rsidR="003E700D" w:rsidRPr="00283E0E" w:rsidRDefault="003E700D" w:rsidP="003E700D">
      <w:pPr>
        <w:numPr>
          <w:ilvl w:val="0"/>
          <w:numId w:val="31"/>
        </w:numPr>
        <w:spacing w:before="60" w:line="360" w:lineRule="auto"/>
        <w:ind w:left="284"/>
        <w:contextualSpacing/>
        <w:rPr>
          <w:rFonts w:cs="Calibri"/>
          <w:b/>
        </w:rPr>
      </w:pPr>
      <w:r w:rsidRPr="00283E0E">
        <w:rPr>
          <w:rFonts w:cs="Calibri"/>
          <w:lang w:val="x-none" w:eastAsia="x-none"/>
        </w:rPr>
        <w:t xml:space="preserve">Zamawiający, po otrzymaniu wniosku złożonego w postępowaniu </w:t>
      </w:r>
      <w:r w:rsidRPr="00283E0E">
        <w:rPr>
          <w:rFonts w:cs="Calibri"/>
        </w:rPr>
        <w:t>pn.</w:t>
      </w:r>
      <w:r w:rsidRPr="00283E0E">
        <w:rPr>
          <w:rFonts w:cs="Calibri"/>
          <w:b/>
        </w:rPr>
        <w:t xml:space="preserve"> </w:t>
      </w:r>
      <w:r w:rsidRPr="003E700D">
        <w:rPr>
          <w:rFonts w:cs="Calibri"/>
          <w:b/>
        </w:rPr>
        <w:t>„Dzierżawa włókien światłowodowych na okres 36 miesięcy” - COI-ZAK.262.23.2024</w:t>
      </w:r>
      <w:r w:rsidRPr="00283E0E">
        <w:rPr>
          <w:rFonts w:cs="Calibri"/>
          <w:lang w:val="x-none" w:eastAsia="x-none"/>
        </w:rPr>
        <w:t xml:space="preserve">, zgodnie z przepisem art. 18 ust. 4 w zw. z art. 133 ust. 3 ustawy </w:t>
      </w:r>
      <w:proofErr w:type="spellStart"/>
      <w:r w:rsidRPr="00283E0E">
        <w:rPr>
          <w:rFonts w:cs="Calibri"/>
          <w:lang w:val="x-none" w:eastAsia="x-none"/>
        </w:rPr>
        <w:t>Pzp</w:t>
      </w:r>
      <w:proofErr w:type="spellEnd"/>
      <w:r w:rsidRPr="00283E0E">
        <w:rPr>
          <w:rFonts w:cs="Calibri"/>
          <w:lang w:val="x-none" w:eastAsia="x-none"/>
        </w:rPr>
        <w:t xml:space="preserve">, udostępni Wykonawcy część </w:t>
      </w:r>
      <w:proofErr w:type="spellStart"/>
      <w:r w:rsidRPr="00283E0E">
        <w:rPr>
          <w:rFonts w:cs="Calibri"/>
          <w:lang w:val="x-none" w:eastAsia="x-none"/>
        </w:rPr>
        <w:t>SWZ</w:t>
      </w:r>
      <w:proofErr w:type="spellEnd"/>
      <w:r w:rsidRPr="00283E0E">
        <w:rPr>
          <w:rFonts w:cs="Calibri"/>
          <w:lang w:val="x-none" w:eastAsia="x-none"/>
        </w:rPr>
        <w:t xml:space="preserve"> objętą poufnością, zawierającą informacje, które Wykonawca zobowiązany jest chronić (dalej określanych jako „Informacje”) zgodnie z postanowieniami Umowy.</w:t>
      </w:r>
    </w:p>
    <w:p w14:paraId="1F844057" w14:textId="77777777" w:rsidR="003E700D" w:rsidRPr="00283E0E" w:rsidRDefault="003E700D" w:rsidP="003E700D">
      <w:pPr>
        <w:numPr>
          <w:ilvl w:val="0"/>
          <w:numId w:val="31"/>
        </w:numPr>
        <w:spacing w:before="60" w:line="360" w:lineRule="auto"/>
        <w:ind w:left="284"/>
        <w:contextualSpacing/>
        <w:rPr>
          <w:rFonts w:cs="Calibri"/>
          <w:lang w:val="x-none" w:eastAsia="x-none"/>
        </w:rPr>
      </w:pPr>
      <w:r w:rsidRPr="00283E0E">
        <w:rPr>
          <w:rFonts w:cs="Calibri"/>
          <w:lang w:val="x-none" w:eastAsia="x-none"/>
        </w:rPr>
        <w:t xml:space="preserve">Wykonawca zobowiązuje się </w:t>
      </w:r>
      <w:r w:rsidRPr="00283E0E">
        <w:rPr>
          <w:rFonts w:cs="Calibri"/>
          <w:lang w:eastAsia="x-none"/>
        </w:rPr>
        <w:t xml:space="preserve">przez 10 lat od dnia zawarcia Umowy </w:t>
      </w:r>
      <w:r w:rsidRPr="00283E0E">
        <w:rPr>
          <w:rFonts w:cs="Calibri"/>
          <w:lang w:val="x-none" w:eastAsia="x-none"/>
        </w:rPr>
        <w:t xml:space="preserve">nie ujawniać </w:t>
      </w:r>
      <w:r w:rsidRPr="00283E0E">
        <w:rPr>
          <w:rFonts w:cs="Calibri"/>
          <w:lang w:eastAsia="x-none"/>
        </w:rPr>
        <w:t>Informacji</w:t>
      </w:r>
      <w:r w:rsidRPr="00283E0E">
        <w:rPr>
          <w:rFonts w:cs="Calibri"/>
          <w:lang w:val="x-none" w:eastAsia="x-none"/>
        </w:rPr>
        <w:t xml:space="preserve"> osobom trzecim oraz przechowywać i przetwarzać Informacje w sposób zapewniający ich należyte zabezpieczenie przed kradzieżą lub ujawnieniem osobom trzecim w jakiejkolwiek formie lub zakresie. </w:t>
      </w:r>
      <w:r w:rsidRPr="00283E0E">
        <w:rPr>
          <w:rFonts w:cs="Calibri"/>
          <w:lang w:eastAsia="x-none"/>
        </w:rPr>
        <w:t xml:space="preserve">Wykonawca zobowiązuje się wykorzystać Informacje wyłącznie w celu przygotowania oferty dla Zamawiającego i w tym celu zobowiązuje się przekazać Informacje producentowi urządzeń, których dotyczą jedynie w zakresie niezbędnym dla przygotowania oferty dla Zamawiającego. </w:t>
      </w:r>
      <w:r w:rsidRPr="00283E0E">
        <w:rPr>
          <w:rFonts w:cs="Calibri"/>
          <w:lang w:val="x-none" w:eastAsia="x-none"/>
        </w:rPr>
        <w:t>Zakres zobowiązania do zachowania Informacji w poufności może zostać zmieniony po udzieleniu Wykonawcy zamówienia publicznego przez Zamawiającego.</w:t>
      </w:r>
    </w:p>
    <w:p w14:paraId="2FA4FCC8" w14:textId="77777777" w:rsidR="003E700D" w:rsidRPr="00283E0E" w:rsidRDefault="003E700D" w:rsidP="003E700D">
      <w:pPr>
        <w:numPr>
          <w:ilvl w:val="0"/>
          <w:numId w:val="31"/>
        </w:numPr>
        <w:spacing w:before="60" w:line="360" w:lineRule="auto"/>
        <w:ind w:left="284"/>
        <w:contextualSpacing/>
        <w:rPr>
          <w:rFonts w:cs="Calibri"/>
          <w:lang w:val="x-none" w:eastAsia="x-none"/>
        </w:rPr>
      </w:pPr>
      <w:r w:rsidRPr="00283E0E">
        <w:rPr>
          <w:rFonts w:cs="Calibri"/>
          <w:lang w:eastAsia="x-none"/>
        </w:rPr>
        <w:t xml:space="preserve">Wykonawca </w:t>
      </w:r>
      <w:r w:rsidRPr="00283E0E">
        <w:rPr>
          <w:rFonts w:cs="Calibri"/>
          <w:lang w:val="x-none" w:eastAsia="x-none"/>
        </w:rPr>
        <w:t xml:space="preserve">zobowiązuje się przechowywać Informacje z zachowaniem należytej staranności, w szczególności w sposób trwały zniszczyć fizyczne kopie Informacji po ich wykorzystaniu oraz </w:t>
      </w:r>
      <w:r w:rsidRPr="00283E0E">
        <w:rPr>
          <w:rFonts w:cs="Calibri"/>
          <w:lang w:val="x-none" w:eastAsia="x-none"/>
        </w:rPr>
        <w:lastRenderedPageBreak/>
        <w:t xml:space="preserve">przechowywać Informacje </w:t>
      </w:r>
      <w:r w:rsidRPr="00283E0E">
        <w:rPr>
          <w:rFonts w:cs="Calibri"/>
          <w:lang w:eastAsia="x-none"/>
        </w:rPr>
        <w:t>przy użyciu</w:t>
      </w:r>
      <w:r w:rsidRPr="00283E0E">
        <w:rPr>
          <w:rFonts w:cs="Calibri"/>
          <w:lang w:val="x-none" w:eastAsia="x-none"/>
        </w:rPr>
        <w:t xml:space="preserve"> narzędzi informatycznych o adekwatnym poziomie zabezpieczeń. </w:t>
      </w:r>
    </w:p>
    <w:p w14:paraId="678260D1" w14:textId="77777777" w:rsidR="003E700D" w:rsidRPr="00283E0E" w:rsidRDefault="003E700D" w:rsidP="003E700D">
      <w:pPr>
        <w:numPr>
          <w:ilvl w:val="0"/>
          <w:numId w:val="31"/>
        </w:numPr>
        <w:spacing w:before="60" w:line="360" w:lineRule="auto"/>
        <w:ind w:left="284"/>
        <w:contextualSpacing/>
        <w:rPr>
          <w:rFonts w:cs="Calibri"/>
          <w:lang w:eastAsia="x-none"/>
        </w:rPr>
      </w:pPr>
      <w:r w:rsidRPr="00283E0E">
        <w:rPr>
          <w:rFonts w:cs="Calibri"/>
          <w:lang w:eastAsia="x-none"/>
        </w:rPr>
        <w:t>Na żądanie Zamawiającego Wykonawca zobowiązuje się w ciągu 2 dni zwrócić Zamawiającemu wszelkie dokumenty i materiały zawierające Informacje oraz usunąć – w sposób trwały i nieodwracalny – wszelkie posiadane przez Wykonawcę kopie, w tym elektroniczne, tych dokumentów i materiałów.</w:t>
      </w:r>
    </w:p>
    <w:p w14:paraId="0FC91BCD" w14:textId="77777777" w:rsidR="003E700D" w:rsidRPr="00283E0E" w:rsidRDefault="003E700D" w:rsidP="003E700D">
      <w:pPr>
        <w:spacing w:before="60"/>
        <w:rPr>
          <w:rFonts w:cs="Calibri"/>
        </w:rPr>
      </w:pPr>
    </w:p>
    <w:p w14:paraId="313C5433" w14:textId="77777777" w:rsidR="003E700D" w:rsidRPr="00283E0E" w:rsidRDefault="003E700D" w:rsidP="003E700D">
      <w:pPr>
        <w:spacing w:before="60"/>
        <w:jc w:val="center"/>
        <w:rPr>
          <w:rFonts w:cs="Calibri"/>
        </w:rPr>
      </w:pPr>
      <w:r w:rsidRPr="00283E0E">
        <w:rPr>
          <w:rFonts w:cs="Calibri"/>
        </w:rPr>
        <w:t>§ 2</w:t>
      </w:r>
    </w:p>
    <w:p w14:paraId="7277025D" w14:textId="77777777" w:rsidR="003E700D" w:rsidRPr="00283E0E" w:rsidRDefault="003E700D" w:rsidP="003E700D">
      <w:pPr>
        <w:numPr>
          <w:ilvl w:val="0"/>
          <w:numId w:val="32"/>
        </w:numPr>
        <w:spacing w:before="60" w:line="360" w:lineRule="auto"/>
        <w:ind w:left="284"/>
        <w:contextualSpacing/>
        <w:rPr>
          <w:rFonts w:cs="Calibri"/>
          <w:lang w:val="x-none" w:eastAsia="x-none"/>
        </w:rPr>
      </w:pPr>
      <w:r w:rsidRPr="00283E0E">
        <w:rPr>
          <w:rFonts w:cs="Calibri"/>
        </w:rPr>
        <w:t>Obowiązek zachowania poufności nie dotyczy Informacji żądanych przez uprawnione organy, w zakresie w jakim te organy są uprawnione do ich żądania zgodnie z obowiązującymi przepisami prawa.</w:t>
      </w:r>
    </w:p>
    <w:p w14:paraId="5AA2A1D2" w14:textId="77777777" w:rsidR="003E700D" w:rsidRPr="00283E0E" w:rsidRDefault="003E700D" w:rsidP="003E700D">
      <w:pPr>
        <w:numPr>
          <w:ilvl w:val="0"/>
          <w:numId w:val="32"/>
        </w:numPr>
        <w:spacing w:before="60" w:line="360" w:lineRule="auto"/>
        <w:ind w:left="284"/>
        <w:contextualSpacing/>
        <w:rPr>
          <w:rFonts w:cs="Calibri"/>
          <w:lang w:val="x-none" w:eastAsia="x-none"/>
        </w:rPr>
      </w:pPr>
      <w:r w:rsidRPr="00283E0E">
        <w:rPr>
          <w:rFonts w:cs="Calibri"/>
          <w:lang w:val="x-none" w:eastAsia="x-none"/>
        </w:rPr>
        <w:t>Wykonawca zobowiązuje się niezwłocznie poinformować Zamawiającego o każdym przypadku otrzymania przez Wykonawcę żądania ujawnienia Informacji, w jakimkolwiek zakresie i pod jakimkolwiek tytułem prawnym</w:t>
      </w:r>
      <w:r w:rsidRPr="00283E0E">
        <w:rPr>
          <w:rFonts w:cs="Calibri"/>
          <w:lang w:eastAsia="x-none"/>
        </w:rPr>
        <w:t>, chyba że poinformowaniu takiemu sprzeciwiają się przepisy prawa lub żądanie organu</w:t>
      </w:r>
      <w:r w:rsidRPr="00283E0E">
        <w:rPr>
          <w:rFonts w:cs="Calibri"/>
          <w:lang w:val="x-none" w:eastAsia="x-none"/>
        </w:rPr>
        <w:t>.</w:t>
      </w:r>
    </w:p>
    <w:p w14:paraId="2C26CED4" w14:textId="77777777" w:rsidR="003E700D" w:rsidRPr="00283E0E" w:rsidRDefault="003E700D" w:rsidP="003E700D">
      <w:pPr>
        <w:spacing w:before="60"/>
        <w:rPr>
          <w:rFonts w:cs="Calibri"/>
        </w:rPr>
      </w:pPr>
    </w:p>
    <w:p w14:paraId="67D9772D" w14:textId="77777777" w:rsidR="003E700D" w:rsidRPr="00283E0E" w:rsidRDefault="003E700D" w:rsidP="003E700D">
      <w:pPr>
        <w:spacing w:before="60"/>
        <w:jc w:val="center"/>
        <w:rPr>
          <w:rFonts w:cs="Calibri"/>
        </w:rPr>
      </w:pPr>
      <w:r w:rsidRPr="00283E0E">
        <w:rPr>
          <w:rFonts w:cs="Calibri"/>
        </w:rPr>
        <w:t>§ 3</w:t>
      </w:r>
    </w:p>
    <w:p w14:paraId="1CBDE339" w14:textId="77777777" w:rsidR="003E700D" w:rsidRPr="00283E0E" w:rsidRDefault="003E700D" w:rsidP="003E700D">
      <w:pPr>
        <w:spacing w:before="60" w:line="360" w:lineRule="auto"/>
        <w:contextualSpacing/>
        <w:rPr>
          <w:rFonts w:cs="Calibri"/>
          <w:lang w:val="x-none" w:eastAsia="x-none"/>
        </w:rPr>
      </w:pPr>
      <w:r w:rsidRPr="00283E0E">
        <w:rPr>
          <w:rFonts w:cs="Calibri"/>
          <w:lang w:val="x-none" w:eastAsia="x-none"/>
        </w:rPr>
        <w:t>Wykonawca zobowiązuje się zapłacić Zamawiającemu karę umowną w wysokości 50.000 zł (słownie: pięćdziesiąt tysięcy złotych) za każdy przypadek nienależytego wykonania zobowiązań Wykonawcy określonych w Umowie. Jeżeli szkoda przewyższa wysokość kary umownej, Zamawiającemu przysługuje roszczenie o zapłatę odszkodowania przewyższającego wysokość zastrzeżonych kar umownych na zasadach ogólnych.</w:t>
      </w:r>
    </w:p>
    <w:p w14:paraId="3BC2CE6F" w14:textId="77777777" w:rsidR="003E700D" w:rsidRPr="00283E0E" w:rsidRDefault="003E700D" w:rsidP="003E700D">
      <w:pPr>
        <w:spacing w:before="60"/>
        <w:rPr>
          <w:rFonts w:cs="Calibri"/>
        </w:rPr>
      </w:pPr>
    </w:p>
    <w:p w14:paraId="3B76522A" w14:textId="77777777" w:rsidR="003E700D" w:rsidRPr="00283E0E" w:rsidRDefault="003E700D" w:rsidP="003E700D">
      <w:pPr>
        <w:spacing w:before="60"/>
        <w:contextualSpacing/>
        <w:jc w:val="center"/>
        <w:rPr>
          <w:rFonts w:cs="Calibri"/>
          <w:lang w:eastAsia="x-none"/>
        </w:rPr>
      </w:pPr>
      <w:r w:rsidRPr="00283E0E">
        <w:rPr>
          <w:rFonts w:cs="Calibri"/>
          <w:lang w:val="x-none" w:eastAsia="x-none"/>
        </w:rPr>
        <w:t xml:space="preserve">§ </w:t>
      </w:r>
      <w:r w:rsidRPr="00283E0E">
        <w:rPr>
          <w:rFonts w:cs="Calibri"/>
          <w:lang w:eastAsia="x-none"/>
        </w:rPr>
        <w:t>4</w:t>
      </w:r>
    </w:p>
    <w:p w14:paraId="453AE6EE" w14:textId="77777777" w:rsidR="003E700D" w:rsidRPr="00283E0E" w:rsidRDefault="003E700D" w:rsidP="003E700D">
      <w:pPr>
        <w:numPr>
          <w:ilvl w:val="0"/>
          <w:numId w:val="33"/>
        </w:numPr>
        <w:spacing w:before="60" w:line="360" w:lineRule="auto"/>
        <w:ind w:left="284"/>
        <w:contextualSpacing/>
        <w:rPr>
          <w:rFonts w:cs="Calibri"/>
          <w:lang w:val="x-none" w:eastAsia="x-none"/>
        </w:rPr>
      </w:pPr>
      <w:r w:rsidRPr="00283E0E">
        <w:rPr>
          <w:rFonts w:cs="Calibri"/>
          <w:bCs/>
          <w:lang w:val="x-none" w:eastAsia="x-none"/>
        </w:rPr>
        <w:t xml:space="preserve">Wszelkie spory powstałe na tle wykonywania </w:t>
      </w:r>
      <w:r w:rsidRPr="00283E0E">
        <w:rPr>
          <w:rFonts w:cs="Calibri"/>
          <w:bCs/>
          <w:lang w:eastAsia="x-none"/>
        </w:rPr>
        <w:t>Umowy</w:t>
      </w:r>
      <w:r w:rsidRPr="00283E0E">
        <w:rPr>
          <w:rFonts w:cs="Calibri"/>
          <w:bCs/>
          <w:lang w:val="x-none" w:eastAsia="x-none"/>
        </w:rPr>
        <w:t xml:space="preserve"> rozstrzygni</w:t>
      </w:r>
      <w:r w:rsidRPr="00283E0E">
        <w:rPr>
          <w:rFonts w:cs="Calibri"/>
          <w:bCs/>
          <w:lang w:eastAsia="x-none"/>
        </w:rPr>
        <w:t>e</w:t>
      </w:r>
      <w:r w:rsidRPr="00283E0E">
        <w:rPr>
          <w:rFonts w:cs="Calibri"/>
          <w:bCs/>
          <w:lang w:val="x-none" w:eastAsia="x-none"/>
        </w:rPr>
        <w:t xml:space="preserve"> sąd powszechny właściwy dla siedziby</w:t>
      </w:r>
      <w:r w:rsidRPr="00283E0E">
        <w:rPr>
          <w:rFonts w:cs="Calibri"/>
          <w:bCs/>
          <w:lang w:eastAsia="x-none"/>
        </w:rPr>
        <w:t xml:space="preserve"> Zamawiającego. </w:t>
      </w:r>
    </w:p>
    <w:p w14:paraId="7FBA11D9" w14:textId="77777777" w:rsidR="003E700D" w:rsidRPr="00283E0E" w:rsidRDefault="003E700D" w:rsidP="003E700D">
      <w:pPr>
        <w:numPr>
          <w:ilvl w:val="0"/>
          <w:numId w:val="33"/>
        </w:numPr>
        <w:spacing w:before="60" w:line="360" w:lineRule="auto"/>
        <w:ind w:left="284"/>
        <w:contextualSpacing/>
        <w:rPr>
          <w:rFonts w:cs="Calibri"/>
          <w:lang w:val="x-none" w:eastAsia="x-none"/>
        </w:rPr>
      </w:pPr>
      <w:r w:rsidRPr="00283E0E">
        <w:rPr>
          <w:rFonts w:cs="Calibri"/>
          <w:lang w:val="x-none" w:eastAsia="x-none"/>
        </w:rPr>
        <w:t>Prawem właściwym dla Umowy jest prawo polskie.</w:t>
      </w:r>
    </w:p>
    <w:p w14:paraId="204BA66C" w14:textId="77777777" w:rsidR="003E700D" w:rsidRPr="00283E0E" w:rsidRDefault="003E700D" w:rsidP="003E700D">
      <w:pPr>
        <w:widowControl w:val="0"/>
        <w:spacing w:line="276" w:lineRule="auto"/>
        <w:ind w:left="720"/>
        <w:contextualSpacing/>
        <w:rPr>
          <w:rFonts w:cs="Calibri"/>
          <w:lang w:val="x-none" w:eastAsia="x-none"/>
        </w:rPr>
      </w:pPr>
    </w:p>
    <w:p w14:paraId="113C48FD" w14:textId="77777777" w:rsidR="003E700D" w:rsidRPr="00283E0E" w:rsidRDefault="003E700D" w:rsidP="003E700D">
      <w:pPr>
        <w:widowControl w:val="0"/>
        <w:spacing w:line="276" w:lineRule="auto"/>
        <w:ind w:left="720"/>
        <w:contextualSpacing/>
        <w:rPr>
          <w:rFonts w:cs="Calibri"/>
          <w:lang w:val="x-none" w:eastAsia="x-none"/>
        </w:rPr>
      </w:pPr>
    </w:p>
    <w:tbl>
      <w:tblPr>
        <w:tblW w:w="0" w:type="auto"/>
        <w:tblLook w:val="04A0" w:firstRow="1" w:lastRow="0" w:firstColumn="1" w:lastColumn="0" w:noHBand="0" w:noVBand="1"/>
      </w:tblPr>
      <w:tblGrid>
        <w:gridCol w:w="4539"/>
        <w:gridCol w:w="4532"/>
      </w:tblGrid>
      <w:tr w:rsidR="003E700D" w:rsidRPr="00283E0E" w14:paraId="78FB632E" w14:textId="77777777" w:rsidTr="00353B5E">
        <w:tc>
          <w:tcPr>
            <w:tcW w:w="4609" w:type="dxa"/>
          </w:tcPr>
          <w:p w14:paraId="50C8DDE3" w14:textId="77777777" w:rsidR="003E700D" w:rsidRPr="00283E0E" w:rsidRDefault="003E700D" w:rsidP="00353B5E">
            <w:pPr>
              <w:tabs>
                <w:tab w:val="left" w:pos="360"/>
                <w:tab w:val="left" w:pos="2127"/>
                <w:tab w:val="left" w:pos="7088"/>
              </w:tabs>
              <w:jc w:val="center"/>
              <w:rPr>
                <w:rFonts w:cs="Calibri"/>
              </w:rPr>
            </w:pPr>
          </w:p>
          <w:p w14:paraId="44F52E59" w14:textId="77777777" w:rsidR="003E700D" w:rsidRPr="00283E0E" w:rsidRDefault="003E700D" w:rsidP="00353B5E">
            <w:pPr>
              <w:tabs>
                <w:tab w:val="left" w:pos="360"/>
                <w:tab w:val="left" w:pos="2127"/>
                <w:tab w:val="left" w:pos="7088"/>
              </w:tabs>
              <w:jc w:val="center"/>
              <w:rPr>
                <w:rFonts w:cs="Calibri"/>
              </w:rPr>
            </w:pPr>
            <w:r w:rsidRPr="00283E0E">
              <w:rPr>
                <w:rFonts w:cs="Calibri"/>
              </w:rPr>
              <w:t>Zamawiający</w:t>
            </w:r>
          </w:p>
        </w:tc>
        <w:tc>
          <w:tcPr>
            <w:tcW w:w="4604" w:type="dxa"/>
          </w:tcPr>
          <w:p w14:paraId="0CFFE0DB" w14:textId="77777777" w:rsidR="003E700D" w:rsidRPr="00283E0E" w:rsidRDefault="003E700D" w:rsidP="00353B5E">
            <w:pPr>
              <w:tabs>
                <w:tab w:val="left" w:pos="360"/>
                <w:tab w:val="left" w:pos="2127"/>
                <w:tab w:val="left" w:pos="7088"/>
              </w:tabs>
              <w:jc w:val="center"/>
              <w:rPr>
                <w:rFonts w:cs="Calibri"/>
              </w:rPr>
            </w:pPr>
          </w:p>
          <w:p w14:paraId="4F61E0D6" w14:textId="77777777" w:rsidR="003E700D" w:rsidRPr="00283E0E" w:rsidRDefault="003E700D" w:rsidP="00353B5E">
            <w:pPr>
              <w:tabs>
                <w:tab w:val="left" w:pos="360"/>
                <w:tab w:val="left" w:pos="2127"/>
                <w:tab w:val="left" w:pos="7088"/>
              </w:tabs>
              <w:jc w:val="center"/>
              <w:rPr>
                <w:rFonts w:cs="Calibri"/>
              </w:rPr>
            </w:pPr>
            <w:r w:rsidRPr="00283E0E">
              <w:rPr>
                <w:rFonts w:cs="Calibri"/>
              </w:rPr>
              <w:t>Wykonawca</w:t>
            </w:r>
          </w:p>
        </w:tc>
      </w:tr>
    </w:tbl>
    <w:p w14:paraId="207D35DB" w14:textId="77777777" w:rsidR="002E1134" w:rsidRDefault="002E1134" w:rsidP="00B92A8A">
      <w:pPr>
        <w:widowControl w:val="0"/>
        <w:suppressAutoHyphens/>
        <w:spacing w:line="276" w:lineRule="auto"/>
        <w:rPr>
          <w:rFonts w:cs="Calibri"/>
          <w:szCs w:val="22"/>
        </w:rPr>
      </w:pPr>
    </w:p>
    <w:sectPr w:rsidR="002E1134" w:rsidSect="007A25A5">
      <w:pgSz w:w="11907" w:h="16840" w:code="9"/>
      <w:pgMar w:top="1418" w:right="1418" w:bottom="1418" w:left="1418" w:header="794" w:footer="96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B11C6" w14:textId="77777777" w:rsidR="007929C4" w:rsidRDefault="007929C4" w:rsidP="00887F8A">
      <w:r>
        <w:separator/>
      </w:r>
    </w:p>
    <w:p w14:paraId="55C59E16" w14:textId="77777777" w:rsidR="007929C4" w:rsidRDefault="007929C4" w:rsidP="00887F8A"/>
  </w:endnote>
  <w:endnote w:type="continuationSeparator" w:id="0">
    <w:p w14:paraId="791A30B9" w14:textId="77777777" w:rsidR="007929C4" w:rsidRDefault="007929C4" w:rsidP="00887F8A">
      <w:r>
        <w:continuationSeparator/>
      </w:r>
    </w:p>
    <w:p w14:paraId="7CCC297B" w14:textId="77777777" w:rsidR="007929C4" w:rsidRDefault="007929C4" w:rsidP="00887F8A"/>
  </w:endnote>
  <w:endnote w:type="continuationNotice" w:id="1">
    <w:p w14:paraId="6D50FF47" w14:textId="77777777" w:rsidR="007929C4" w:rsidRDefault="00792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00"/>
    <w:family w:val="swiss"/>
    <w:notTrueType/>
    <w:pitch w:val="default"/>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EC68F" w14:textId="77777777" w:rsidR="00EA33E9" w:rsidRDefault="00EA33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7451F6" w14:textId="77777777" w:rsidR="00EA33E9" w:rsidRDefault="00EA33E9">
    <w:pPr>
      <w:pStyle w:val="Stopka"/>
      <w:ind w:right="360"/>
    </w:pPr>
  </w:p>
  <w:p w14:paraId="1A79276E" w14:textId="77777777" w:rsidR="00EA33E9" w:rsidRDefault="00EA33E9"/>
  <w:p w14:paraId="34EA715E" w14:textId="77777777" w:rsidR="00EA33E9" w:rsidRDefault="00EA33E9"/>
  <w:p w14:paraId="210BE4CA" w14:textId="77777777" w:rsidR="00EA33E9" w:rsidRDefault="00EA33E9"/>
  <w:p w14:paraId="6054D15A" w14:textId="77777777" w:rsidR="00EA33E9" w:rsidRDefault="00EA33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CA30D" w14:textId="3EE1C2BA" w:rsidR="00EA33E9" w:rsidRPr="006C48DB" w:rsidRDefault="00EA33E9">
    <w:pPr>
      <w:pStyle w:val="Stopka"/>
      <w:jc w:val="right"/>
      <w:rPr>
        <w:rFonts w:ascii="Calibri" w:hAnsi="Calibri" w:cs="Calibri"/>
        <w:sz w:val="22"/>
      </w:rPr>
    </w:pPr>
  </w:p>
  <w:p w14:paraId="6717E810" w14:textId="77777777" w:rsidR="00EA33E9" w:rsidRDefault="00EA33E9" w:rsidP="00CA214E">
    <w:pPr>
      <w:pStyle w:val="Stopka"/>
      <w:jc w:val="right"/>
      <w:rPr>
        <w:rFonts w:asciiTheme="majorHAnsi" w:eastAsiaTheme="majorEastAsia" w:hAnsiTheme="majorHAns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966D7" w14:textId="77777777" w:rsidR="00EA33E9" w:rsidRDefault="00EA33E9" w:rsidP="006B4F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80D04" w14:textId="77777777" w:rsidR="007929C4" w:rsidRDefault="007929C4" w:rsidP="00887F8A">
      <w:r>
        <w:separator/>
      </w:r>
    </w:p>
    <w:p w14:paraId="47584F6F" w14:textId="77777777" w:rsidR="007929C4" w:rsidRDefault="007929C4" w:rsidP="00887F8A"/>
  </w:footnote>
  <w:footnote w:type="continuationSeparator" w:id="0">
    <w:p w14:paraId="7CB7B17A" w14:textId="77777777" w:rsidR="007929C4" w:rsidRDefault="007929C4" w:rsidP="00887F8A">
      <w:r>
        <w:continuationSeparator/>
      </w:r>
    </w:p>
    <w:p w14:paraId="2E20A02A" w14:textId="77777777" w:rsidR="007929C4" w:rsidRDefault="007929C4" w:rsidP="00887F8A"/>
  </w:footnote>
  <w:footnote w:type="continuationNotice" w:id="1">
    <w:p w14:paraId="73D97D6D" w14:textId="77777777" w:rsidR="007929C4" w:rsidRDefault="007929C4"/>
  </w:footnote>
  <w:footnote w:id="2">
    <w:p w14:paraId="29B6B52A" w14:textId="20D3D4B6" w:rsidR="00EA33E9" w:rsidRPr="008D7177" w:rsidRDefault="00EA33E9"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EA33E9" w:rsidRPr="00164ED5" w:rsidRDefault="00EA33E9"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0F55B677" w:rsidR="00EA33E9" w:rsidRPr="00FC3FF0" w:rsidRDefault="00EA33E9" w:rsidP="0027770E">
      <w:pPr>
        <w:pStyle w:val="Tekstprzypisudolnego"/>
        <w:rPr>
          <w:rFonts w:ascii="Calibri" w:hAnsi="Calibri" w:cs="Calibri"/>
          <w:i/>
          <w:sz w:val="16"/>
          <w:szCs w:val="16"/>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zaznaczyć w sposób wyraźny oświadczenie Wykonawcy; w przypadku, gdy wybór oferty prowadzi do powstania u Zamawiającego obowiązku podatkowego zgodnie z przepisami o podatku od towarów i usług należy wskazać w </w:t>
      </w:r>
      <w:proofErr w:type="spellStart"/>
      <w:r w:rsidRPr="00FC3FF0">
        <w:rPr>
          <w:rFonts w:ascii="Calibri" w:hAnsi="Calibri" w:cs="Calibri"/>
          <w:i/>
          <w:sz w:val="16"/>
          <w:szCs w:val="16"/>
          <w:lang w:val="pl-PL"/>
        </w:rPr>
        <w:t>tabelil</w:t>
      </w:r>
      <w:proofErr w:type="spellEnd"/>
      <w:r w:rsidRPr="00FC3FF0">
        <w:rPr>
          <w:rFonts w:ascii="Calibri" w:hAnsi="Calibri" w:cs="Calibri"/>
          <w:i/>
          <w:sz w:val="16"/>
          <w:szCs w:val="16"/>
          <w:lang w:val="pl-PL"/>
        </w:rPr>
        <w:t xml:space="preserve"> nazwę (rodzaj) towaru lub usługi, których dostawa lub świadczenie będzie prowadzić do jego powstania oraz wskazać ich wartość bez kwoty podatku;</w:t>
      </w:r>
    </w:p>
  </w:footnote>
  <w:footnote w:id="5">
    <w:p w14:paraId="6DD7A702" w14:textId="4F10D637" w:rsidR="00EA33E9" w:rsidRPr="00FC3FF0" w:rsidRDefault="00EA33E9" w:rsidP="0027770E">
      <w:pPr>
        <w:tabs>
          <w:tab w:val="left" w:pos="567"/>
        </w:tabs>
        <w:suppressAutoHyphens/>
        <w:rPr>
          <w:rFonts w:cs="Calibri"/>
          <w:i/>
          <w:sz w:val="16"/>
          <w:szCs w:val="16"/>
          <w:lang w:eastAsia="x-none"/>
        </w:rPr>
      </w:pPr>
      <w:r w:rsidRPr="00FC3FF0">
        <w:rPr>
          <w:rFonts w:cs="Calibri"/>
          <w:i/>
          <w:sz w:val="16"/>
          <w:szCs w:val="16"/>
          <w:vertAlign w:val="superscript"/>
          <w:lang w:eastAsia="x-none"/>
        </w:rPr>
        <w:footnoteRef/>
      </w:r>
      <w:r w:rsidRPr="00FC3FF0">
        <w:rPr>
          <w:rFonts w:cs="Calibri"/>
          <w:i/>
          <w:sz w:val="16"/>
          <w:szCs w:val="16"/>
          <w:lang w:eastAsia="x-none"/>
        </w:rPr>
        <w:t xml:space="preserve"> niepotrzebne skreślić;</w:t>
      </w:r>
    </w:p>
  </w:footnote>
  <w:footnote w:id="6">
    <w:p w14:paraId="7B27F900" w14:textId="3D706A91" w:rsidR="00EA33E9" w:rsidRPr="00FC3FF0" w:rsidRDefault="00EA33E9" w:rsidP="0027770E">
      <w:pPr>
        <w:pStyle w:val="Tekstprzypisudolnego"/>
        <w:rPr>
          <w:rFonts w:ascii="Calibri" w:hAnsi="Calibri" w:cs="Calibri"/>
          <w:vertAlign w:val="superscript"/>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vertAlign w:val="superscript"/>
          <w:lang w:val="pl-PL"/>
        </w:rPr>
        <w:t xml:space="preserve"> </w:t>
      </w:r>
      <w:r w:rsidRPr="00FC3FF0">
        <w:rPr>
          <w:rFonts w:ascii="Calibri" w:hAnsi="Calibri" w:cs="Calibri"/>
          <w:i/>
          <w:sz w:val="16"/>
          <w:szCs w:val="16"/>
          <w:lang w:val="pl-PL"/>
        </w:rPr>
        <w:t>zaznaczyć w sposób wyraźny oświadczenie Wykonawcy, w przypadku zaangażowania podwykonawców do realizacji przedmiotu zamówienia należy wskazać części zamówienia, które Wykonawca zamierza powierzyć podwykonawcy;</w:t>
      </w:r>
    </w:p>
  </w:footnote>
  <w:footnote w:id="7">
    <w:p w14:paraId="75819327" w14:textId="081E17F2" w:rsidR="00EA33E9" w:rsidRPr="00FC3FF0" w:rsidRDefault="00EA33E9" w:rsidP="0027770E">
      <w:pPr>
        <w:pStyle w:val="Tekstprzypisudolnego"/>
        <w:rPr>
          <w:rFonts w:ascii="Calibri" w:hAnsi="Calibri" w:cs="Calibri"/>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uzupełnić odpowiednio – o ile są znane;</w:t>
      </w:r>
    </w:p>
  </w:footnote>
  <w:footnote w:id="8">
    <w:p w14:paraId="0BBFA3E4" w14:textId="4C0A436A" w:rsidR="00EA33E9" w:rsidRPr="00FC3FF0" w:rsidRDefault="00EA33E9">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 xml:space="preserve">Niepotrzebne skreślić; </w:t>
      </w:r>
      <w:r w:rsidRPr="00FC3FF0">
        <w:rPr>
          <w:rFonts w:ascii="Calibri" w:hAnsi="Calibri" w:cs="Calibri"/>
          <w:i/>
          <w:kern w:val="16"/>
          <w:sz w:val="16"/>
          <w:szCs w:val="16"/>
        </w:rPr>
        <w:t xml:space="preserve">wypełnić tylko, gdy dotyczy; </w:t>
      </w:r>
      <w:r w:rsidRPr="00FC3FF0">
        <w:rPr>
          <w:rFonts w:ascii="Calibri" w:hAnsi="Calibri" w:cs="Calibri"/>
          <w:i/>
          <w:iCs/>
          <w:sz w:val="16"/>
          <w:szCs w:val="16"/>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w:t>
      </w:r>
      <w:r w:rsidRPr="004C0222">
        <w:rPr>
          <w:rFonts w:asciiTheme="minorHAnsi" w:hAnsiTheme="minorHAnsi" w:cs="Tahoma"/>
          <w:i/>
          <w:iCs/>
          <w:sz w:val="16"/>
          <w:szCs w:val="16"/>
        </w:rPr>
        <w:t xml:space="preserve"> </w:t>
      </w:r>
      <w:r w:rsidRPr="00FC3FF0">
        <w:rPr>
          <w:rFonts w:ascii="Calibri" w:hAnsi="Calibri" w:cs="Calibri"/>
          <w:i/>
          <w:iCs/>
          <w:sz w:val="16"/>
          <w:szCs w:val="16"/>
        </w:rPr>
        <w:t xml:space="preserve">takich osób, o ile uprawniony do korzystania z informacji lub rozporządzania nimi podjął, przy zachowaniu należytej staranności, działania w celu utrzymania ich w poufności; </w:t>
      </w:r>
      <w:r w:rsidRPr="00FC3FF0">
        <w:rPr>
          <w:rFonts w:ascii="Calibri" w:hAnsi="Calibri" w:cs="Calibri"/>
          <w:b/>
          <w:i/>
          <w:iCs/>
          <w:sz w:val="16"/>
          <w:szCs w:val="16"/>
        </w:rPr>
        <w:t>w takim przypadku należy wykazać, że zastrzeżone informacje stanowią tajemnicę przedsiębiorstwa</w:t>
      </w:r>
      <w:r w:rsidRPr="00FC3FF0">
        <w:rPr>
          <w:rFonts w:ascii="Calibri" w:hAnsi="Calibri" w:cs="Calibri"/>
          <w:i/>
          <w:sz w:val="16"/>
          <w:szCs w:val="16"/>
          <w:lang w:val="pl-PL"/>
        </w:rPr>
        <w:t>.</w:t>
      </w:r>
    </w:p>
  </w:footnote>
  <w:footnote w:id="9">
    <w:p w14:paraId="5CB9EFDA" w14:textId="3AFA8D40"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Style w:val="Odwoanieprzypisudolnego"/>
          <w:rFonts w:ascii="Calibri" w:hAnsi="Calibri" w:cs="Calibri"/>
          <w:i/>
          <w:sz w:val="16"/>
          <w:szCs w:val="16"/>
        </w:rPr>
        <w:t xml:space="preserve"> </w:t>
      </w:r>
      <w:r w:rsidRPr="00FC3FF0">
        <w:rPr>
          <w:rFonts w:ascii="Calibri" w:hAnsi="Calibri" w:cs="Calibri"/>
          <w:i/>
          <w:sz w:val="16"/>
          <w:szCs w:val="16"/>
          <w:lang w:val="pl-PL"/>
        </w:rPr>
        <w:t>Rozporządzenie Parlamentu Europejskiego i Rady (UE) 2016/679 z dnia 27 kwietnia 2016 r. w sprawie ochrony osób fizycznych w związku z przetwarzaniem danych osobowych i w sprawie swobodnego przepływu takich danych oraz uchylenia dyrektywy 95/46/WE.</w:t>
      </w:r>
    </w:p>
  </w:footnote>
  <w:footnote w:id="10">
    <w:p w14:paraId="34F718F6" w14:textId="32ECF453" w:rsidR="00EA33E9" w:rsidRPr="00ED44E0" w:rsidRDefault="00EA33E9" w:rsidP="002D19B2">
      <w:pPr>
        <w:pStyle w:val="Tekstprzypisudolnego"/>
        <w:rPr>
          <w:rFonts w:ascii="Calibri" w:hAnsi="Calibri" w:cs="Calibri"/>
          <w:i/>
          <w:sz w:val="18"/>
          <w:szCs w:val="18"/>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 xml:space="preserve">W przypadku gdy Wykonawca nie przekazuje danych osobowych innych niż bezpośrednio jego dotyczących lub zachodzi wyłączenie stosowania obowiązku informacyjnego, stosownie do art. 13 ust. 4 lub art. 14 ust. 5 </w:t>
      </w:r>
      <w:proofErr w:type="spellStart"/>
      <w:r w:rsidRPr="00FC3FF0">
        <w:rPr>
          <w:rFonts w:ascii="Calibri" w:hAnsi="Calibri" w:cs="Calibri"/>
          <w:i/>
          <w:sz w:val="16"/>
          <w:szCs w:val="16"/>
          <w:lang w:val="pl-PL"/>
        </w:rPr>
        <w:t>RODO</w:t>
      </w:r>
      <w:proofErr w:type="spellEnd"/>
      <w:r w:rsidRPr="00FC3FF0">
        <w:rPr>
          <w:rFonts w:ascii="Calibri" w:hAnsi="Calibri" w:cs="Calibri"/>
          <w:i/>
          <w:sz w:val="16"/>
          <w:szCs w:val="16"/>
          <w:lang w:val="pl-PL"/>
        </w:rPr>
        <w:t xml:space="preserve"> treści oświadczenia Wykonawca nie składa (usunięcie treści oświadczenia np. przez jego wykreślenie).</w:t>
      </w:r>
    </w:p>
  </w:footnote>
  <w:footnote w:id="11">
    <w:p w14:paraId="455247D8" w14:textId="77777777" w:rsidR="009A2D7B" w:rsidRPr="00A93E9D" w:rsidRDefault="009A2D7B" w:rsidP="009A2D7B">
      <w:pPr>
        <w:pStyle w:val="Tekstprzypisudolnego"/>
        <w:rPr>
          <w:rStyle w:val="Odwoanieprzypisudolnego"/>
          <w:rFonts w:asciiTheme="minorHAnsi" w:hAnsiTheme="minorHAnsi" w:cstheme="minorHAnsi"/>
          <w:sz w:val="16"/>
          <w:szCs w:val="16"/>
          <w:vertAlign w:val="baseline"/>
          <w:lang w:val="pl-PL"/>
        </w:rPr>
      </w:pPr>
      <w:r w:rsidRPr="00A93E9D">
        <w:rPr>
          <w:rStyle w:val="Odwoanieprzypisudolnego"/>
          <w:rFonts w:asciiTheme="minorHAnsi" w:hAnsiTheme="minorHAnsi" w:cstheme="minorHAnsi"/>
          <w:sz w:val="16"/>
          <w:szCs w:val="16"/>
        </w:rPr>
        <w:footnoteRef/>
      </w:r>
      <w:r w:rsidRPr="00A93E9D">
        <w:rPr>
          <w:rStyle w:val="Odwoanieprzypisudolnego"/>
          <w:rFonts w:asciiTheme="minorHAnsi" w:hAnsiTheme="minorHAnsi" w:cstheme="minorHAnsi"/>
          <w:sz w:val="16"/>
          <w:szCs w:val="16"/>
        </w:rPr>
        <w:t xml:space="preserve"> </w:t>
      </w:r>
      <w:r w:rsidRPr="0006493F">
        <w:rPr>
          <w:rStyle w:val="Odwoanieprzypisudolnego"/>
          <w:rFonts w:asciiTheme="minorHAnsi" w:hAnsiTheme="minorHAnsi" w:cstheme="minorHAnsi"/>
          <w:sz w:val="16"/>
          <w:szCs w:val="16"/>
          <w:vertAlign w:val="baseline"/>
        </w:rPr>
        <w:t>odpowiednio uzupełnić miejsca wykropkowane</w:t>
      </w:r>
      <w:r>
        <w:rPr>
          <w:rFonts w:asciiTheme="minorHAnsi" w:hAnsiTheme="minorHAnsi" w:cstheme="minorHAnsi"/>
          <w:sz w:val="16"/>
          <w:szCs w:val="16"/>
          <w:lang w:val="pl-PL"/>
        </w:rPr>
        <w:t>;</w:t>
      </w:r>
    </w:p>
  </w:footnote>
  <w:footnote w:id="12">
    <w:p w14:paraId="4588AE62" w14:textId="309C8282" w:rsidR="00AA523C" w:rsidRPr="00AA523C" w:rsidRDefault="00AA523C">
      <w:pPr>
        <w:pStyle w:val="Tekstprzypisudolnego"/>
        <w:rPr>
          <w:lang w:val="pl-PL"/>
        </w:rPr>
      </w:pPr>
      <w:r w:rsidRPr="00AA523C">
        <w:rPr>
          <w:rFonts w:ascii="Calibri" w:hAnsi="Calibri" w:cs="Calibri"/>
          <w:i/>
          <w:sz w:val="16"/>
          <w:szCs w:val="16"/>
          <w:lang w:val="pl-PL"/>
        </w:rPr>
        <w:footnoteRef/>
      </w:r>
      <w:r w:rsidRPr="00AA523C">
        <w:rPr>
          <w:rFonts w:ascii="Calibri" w:hAnsi="Calibri" w:cs="Calibri"/>
          <w:i/>
          <w:sz w:val="16"/>
          <w:szCs w:val="16"/>
          <w:lang w:val="pl-PL"/>
        </w:rPr>
        <w:t xml:space="preserve"> W przypadku oferowania rozwiązania równoważnego Wykonawca w kolumnie 1 wskazuje nazwę oferowanego rozwiązania</w:t>
      </w:r>
    </w:p>
  </w:footnote>
  <w:footnote w:id="13">
    <w:p w14:paraId="0E238D2C" w14:textId="77777777" w:rsidR="00EA33E9" w:rsidRPr="00FA5149" w:rsidRDefault="00EA33E9" w:rsidP="001768ED">
      <w:pPr>
        <w:pStyle w:val="Tekstprzypisudolnego"/>
        <w:rPr>
          <w:rFonts w:ascii="Calibri" w:hAnsi="Calibri" w:cs="Calibri"/>
          <w:i/>
          <w:sz w:val="16"/>
          <w:szCs w:val="16"/>
          <w:lang w:val="pl-PL"/>
        </w:rPr>
      </w:pPr>
      <w:r w:rsidRPr="00FA5149">
        <w:rPr>
          <w:rStyle w:val="Odwoanieprzypisudolnego"/>
          <w:rFonts w:ascii="Calibri" w:hAnsi="Calibri" w:cs="Calibri"/>
          <w:i/>
          <w:sz w:val="16"/>
          <w:szCs w:val="16"/>
        </w:rPr>
        <w:footnoteRef/>
      </w:r>
      <w:r w:rsidRPr="00FA5149">
        <w:rPr>
          <w:rFonts w:ascii="Calibri" w:hAnsi="Calibri" w:cs="Calibri"/>
          <w:i/>
          <w:sz w:val="16"/>
          <w:szCs w:val="16"/>
        </w:rPr>
        <w:t xml:space="preserve"> </w:t>
      </w:r>
      <w:r>
        <w:rPr>
          <w:rFonts w:ascii="Calibri" w:hAnsi="Calibri" w:cs="Calibri"/>
          <w:i/>
          <w:sz w:val="16"/>
          <w:szCs w:val="16"/>
          <w:lang w:val="pl-PL"/>
        </w:rPr>
        <w:t>n</w:t>
      </w:r>
      <w:r w:rsidRPr="00FA5149">
        <w:rPr>
          <w:rFonts w:ascii="Calibri" w:hAnsi="Calibri" w:cs="Calibri"/>
          <w:i/>
          <w:sz w:val="16"/>
          <w:szCs w:val="16"/>
          <w:lang w:val="pl-PL"/>
        </w:rPr>
        <w:t>ależy wskazać informację dotyczącą Wykonawcy oraz ewentualnie wszystkich innych wykonawców wspólnie ubiegają</w:t>
      </w:r>
      <w:r>
        <w:rPr>
          <w:rFonts w:ascii="Calibri" w:hAnsi="Calibri" w:cs="Calibri"/>
          <w:i/>
          <w:sz w:val="16"/>
          <w:szCs w:val="16"/>
          <w:lang w:val="pl-PL"/>
        </w:rPr>
        <w:t>cych się o uzyskanie zamówienia;</w:t>
      </w:r>
    </w:p>
  </w:footnote>
  <w:footnote w:id="14">
    <w:p w14:paraId="6A409C66" w14:textId="592CE00C" w:rsidR="00EA33E9" w:rsidRPr="00FC3FF0" w:rsidRDefault="00EA33E9" w:rsidP="00362052">
      <w:pPr>
        <w:pStyle w:val="Tekstprzypisudolnego"/>
        <w:rPr>
          <w:rFonts w:asciiTheme="minorHAnsi" w:hAnsiTheme="minorHAnsi" w:cstheme="minorHAnsi"/>
          <w:i/>
          <w:sz w:val="16"/>
          <w:szCs w:val="16"/>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w:t>
      </w:r>
      <w:r w:rsidRPr="00FC3FF0">
        <w:rPr>
          <w:rFonts w:asciiTheme="minorHAnsi" w:hAnsiTheme="minorHAnsi" w:cstheme="minorHAnsi"/>
          <w:i/>
          <w:sz w:val="16"/>
          <w:szCs w:val="16"/>
          <w:lang w:val="pl-PL"/>
        </w:rPr>
        <w:t>o</w:t>
      </w:r>
      <w:r w:rsidRPr="00FC3FF0">
        <w:rPr>
          <w:rFonts w:asciiTheme="minorHAnsi" w:hAnsiTheme="minorHAnsi" w:cstheme="minorHAnsi"/>
          <w:i/>
          <w:sz w:val="16"/>
          <w:szCs w:val="16"/>
        </w:rPr>
        <w:t>odpowiednio wypełnić TAK jeśli dotyczy;</w:t>
      </w:r>
    </w:p>
  </w:footnote>
  <w:footnote w:id="15">
    <w:p w14:paraId="47C22EA9" w14:textId="4DB552D3" w:rsidR="00EA33E9" w:rsidRPr="00FC3FF0" w:rsidRDefault="00EA33E9">
      <w:pPr>
        <w:pStyle w:val="Tekstprzypisudolnego"/>
        <w:rPr>
          <w:rFonts w:asciiTheme="minorHAnsi" w:hAnsiTheme="minorHAnsi" w:cstheme="minorHAnsi"/>
          <w:sz w:val="16"/>
          <w:szCs w:val="16"/>
          <w:lang w:val="pl-PL"/>
        </w:rPr>
      </w:pPr>
      <w:r w:rsidRPr="00FC3FF0">
        <w:rPr>
          <w:rStyle w:val="Odwoanieprzypisudolnego"/>
          <w:rFonts w:asciiTheme="minorHAnsi" w:hAnsiTheme="minorHAnsi" w:cstheme="minorHAnsi"/>
          <w:sz w:val="16"/>
          <w:szCs w:val="16"/>
        </w:rPr>
        <w:footnoteRef/>
      </w:r>
      <w:r w:rsidRPr="00FC3FF0">
        <w:rPr>
          <w:rFonts w:asciiTheme="minorHAnsi" w:hAnsiTheme="minorHAnsi" w:cstheme="minorHAnsi"/>
          <w:sz w:val="16"/>
          <w:szCs w:val="16"/>
        </w:rPr>
        <w:t xml:space="preserve"> </w:t>
      </w:r>
      <w:r w:rsidRPr="00FC3FF0">
        <w:rPr>
          <w:rFonts w:asciiTheme="minorHAnsi" w:hAnsiTheme="minorHAnsi" w:cstheme="minorHAnsi"/>
          <w:i/>
          <w:sz w:val="16"/>
          <w:szCs w:val="16"/>
        </w:rPr>
        <w:t>odpowiednio uzupełnić;</w:t>
      </w:r>
      <w:r w:rsidRPr="00FC3FF0">
        <w:rPr>
          <w:rFonts w:asciiTheme="minorHAnsi" w:hAnsiTheme="minorHAnsi" w:cstheme="minorHAnsi"/>
          <w:sz w:val="16"/>
          <w:szCs w:val="16"/>
          <w:lang w:val="pl-PL"/>
        </w:rPr>
        <w:t xml:space="preserve"> </w:t>
      </w:r>
    </w:p>
    <w:p w14:paraId="6E0FFCA2" w14:textId="77777777" w:rsidR="00EA33E9" w:rsidRPr="00983104" w:rsidRDefault="00EA33E9">
      <w:pPr>
        <w:pStyle w:val="Tekstprzypisudolnego"/>
        <w:rPr>
          <w:rFonts w:asciiTheme="minorHAnsi" w:hAnsiTheme="minorHAnsi" w:cstheme="minorHAnsi"/>
          <w:sz w:val="16"/>
          <w:szCs w:val="16"/>
          <w:lang w:val="pl-PL"/>
        </w:rPr>
      </w:pPr>
    </w:p>
  </w:footnote>
  <w:footnote w:id="16">
    <w:p w14:paraId="3ADBD42A" w14:textId="77777777" w:rsidR="00EA33E9" w:rsidRPr="00FC3FF0" w:rsidRDefault="00EA33E9" w:rsidP="00F13727">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Zaznaczyć kwadrat, który znajduje zastosowanie.</w:t>
      </w:r>
    </w:p>
  </w:footnote>
  <w:footnote w:id="17">
    <w:p w14:paraId="1E67158B" w14:textId="77777777" w:rsidR="00EA33E9" w:rsidRPr="00EB5939" w:rsidRDefault="00EA33E9" w:rsidP="00F13727">
      <w:pPr>
        <w:pStyle w:val="Tekstprzypisudolnego"/>
        <w:rPr>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Wypełnia Wykonawca, wobec którego zachodzą podstawy wykluczenia.</w:t>
      </w:r>
      <w:r w:rsidRPr="000E71B1">
        <w:rPr>
          <w:i/>
          <w:sz w:val="16"/>
          <w:szCs w:val="16"/>
          <w:lang w:val="pl-PL"/>
        </w:rPr>
        <w:t xml:space="preserve"> </w:t>
      </w:r>
    </w:p>
  </w:footnote>
  <w:footnote w:id="18">
    <w:p w14:paraId="7656D7BE" w14:textId="77777777" w:rsidR="00EA33E9" w:rsidRPr="00246F73" w:rsidRDefault="00EA33E9" w:rsidP="00F611B2">
      <w:pPr>
        <w:pStyle w:val="Tekstprzypisudolnego"/>
        <w:rPr>
          <w:i/>
          <w:sz w:val="16"/>
          <w:szCs w:val="16"/>
          <w:lang w:val="pl-PL"/>
        </w:rPr>
      </w:pPr>
      <w:r>
        <w:rPr>
          <w:rStyle w:val="Odwoanieprzypisudolnego"/>
        </w:rPr>
        <w:footnoteRef/>
      </w:r>
      <w:r>
        <w:t xml:space="preserve"> </w:t>
      </w:r>
      <w:r>
        <w:rPr>
          <w:i/>
          <w:sz w:val="16"/>
          <w:szCs w:val="16"/>
          <w:lang w:val="pl-PL"/>
        </w:rPr>
        <w:t>N</w:t>
      </w:r>
      <w:proofErr w:type="spellStart"/>
      <w:r w:rsidRPr="00246F73">
        <w:rPr>
          <w:i/>
          <w:sz w:val="16"/>
          <w:szCs w:val="16"/>
        </w:rPr>
        <w:t>ależy</w:t>
      </w:r>
      <w:proofErr w:type="spellEnd"/>
      <w:r w:rsidRPr="00246F73">
        <w:rPr>
          <w:i/>
          <w:sz w:val="16"/>
          <w:szCs w:val="16"/>
        </w:rPr>
        <w:t xml:space="preserve"> zaznaczyć kwadrat z właściwym punktem </w:t>
      </w:r>
      <w:proofErr w:type="spellStart"/>
      <w:r>
        <w:rPr>
          <w:i/>
          <w:sz w:val="16"/>
          <w:szCs w:val="16"/>
          <w:lang w:val="pl-PL"/>
        </w:rPr>
        <w:t>SWZ</w:t>
      </w:r>
      <w:proofErr w:type="spellEnd"/>
      <w:r>
        <w:rPr>
          <w:i/>
          <w:sz w:val="16"/>
          <w:szCs w:val="16"/>
          <w:lang w:val="pl-PL"/>
        </w:rPr>
        <w:t>.</w:t>
      </w:r>
    </w:p>
  </w:footnote>
  <w:footnote w:id="19">
    <w:p w14:paraId="1708510B" w14:textId="77777777" w:rsidR="00EA33E9" w:rsidRPr="00671CB0" w:rsidRDefault="00EA33E9" w:rsidP="00F13727">
      <w:pPr>
        <w:pStyle w:val="Tekstprzypisudolnego"/>
        <w:rPr>
          <w:i/>
          <w:sz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 xml:space="preserve">Zgodnie z art. 122 ustawy </w:t>
      </w:r>
      <w:proofErr w:type="spellStart"/>
      <w:r w:rsidRPr="00FC3FF0">
        <w:rPr>
          <w:rFonts w:ascii="Calibri" w:hAnsi="Calibri" w:cs="Calibri"/>
          <w:i/>
          <w:sz w:val="16"/>
          <w:szCs w:val="16"/>
          <w:lang w:val="pl-PL"/>
        </w:rPr>
        <w:t>Pzp</w:t>
      </w:r>
      <w:proofErr w:type="spellEnd"/>
      <w:r w:rsidRPr="00FC3FF0">
        <w:rPr>
          <w:rFonts w:ascii="Calibri" w:hAnsi="Calibri" w:cs="Calibri"/>
          <w:i/>
          <w:sz w:val="16"/>
          <w:szCs w:val="16"/>
          <w:lang w:val="pl-PL"/>
        </w:rPr>
        <w:t>: j</w:t>
      </w:r>
      <w:proofErr w:type="spellStart"/>
      <w:r w:rsidRPr="00FC3FF0">
        <w:rPr>
          <w:rFonts w:ascii="Calibri" w:hAnsi="Calibri" w:cs="Calibri"/>
          <w:i/>
          <w:sz w:val="16"/>
          <w:szCs w:val="16"/>
        </w:rPr>
        <w:t>eżeli</w:t>
      </w:r>
      <w:proofErr w:type="spellEnd"/>
      <w:r w:rsidRPr="00FC3FF0">
        <w:rPr>
          <w:rFonts w:ascii="Calibri" w:hAnsi="Calibri" w:cs="Calibri"/>
          <w:i/>
          <w:sz w:val="16"/>
          <w:szCs w:val="16"/>
        </w:rPr>
        <w:t xml:space="preserve"> zdolności techniczne lub zawodowe  podmiotu</w:t>
      </w:r>
      <w:r w:rsidRPr="00FC3FF0">
        <w:rPr>
          <w:rFonts w:ascii="Calibri" w:hAnsi="Calibri" w:cs="Calibri"/>
          <w:i/>
          <w:sz w:val="16"/>
          <w:szCs w:val="16"/>
          <w:lang w:val="pl-PL"/>
        </w:rPr>
        <w:t xml:space="preserve"> </w:t>
      </w:r>
      <w:r w:rsidRPr="00FC3FF0">
        <w:rPr>
          <w:rFonts w:ascii="Calibri" w:hAnsi="Calibri" w:cs="Calibri"/>
          <w:i/>
          <w:sz w:val="16"/>
          <w:szCs w:val="16"/>
        </w:rPr>
        <w:t>udostępniającego zasoby nie potwierdzają spełniania przez wykonawcę warunków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 lub zachodzą wobec tego podmiotu podstawy wykluczenia, zamawiający żąda,</w:t>
      </w:r>
      <w:r w:rsidRPr="00FC3FF0">
        <w:rPr>
          <w:rFonts w:ascii="Calibri" w:hAnsi="Calibri" w:cs="Calibri"/>
          <w:i/>
          <w:sz w:val="16"/>
          <w:szCs w:val="16"/>
          <w:lang w:val="pl-PL"/>
        </w:rPr>
        <w:t xml:space="preserve"> </w:t>
      </w:r>
      <w:r w:rsidRPr="00FC3FF0">
        <w:rPr>
          <w:rFonts w:ascii="Calibri" w:hAnsi="Calibri" w:cs="Calibri"/>
          <w:i/>
          <w:sz w:val="16"/>
          <w:szCs w:val="16"/>
        </w:rPr>
        <w:t>aby wykonawca w terminie określonym przez zamawiającego zastąpił ten podmiot innym</w:t>
      </w:r>
      <w:r w:rsidRPr="00FC3FF0">
        <w:rPr>
          <w:rFonts w:ascii="Calibri" w:hAnsi="Calibri" w:cs="Calibri"/>
          <w:i/>
          <w:sz w:val="16"/>
          <w:szCs w:val="16"/>
          <w:lang w:val="pl-PL"/>
        </w:rPr>
        <w:t xml:space="preserve"> </w:t>
      </w:r>
      <w:r w:rsidRPr="00FC3FF0">
        <w:rPr>
          <w:rFonts w:ascii="Calibri" w:hAnsi="Calibri" w:cs="Calibri"/>
          <w:i/>
          <w:sz w:val="16"/>
          <w:szCs w:val="16"/>
        </w:rPr>
        <w:t>podmiotem lub podmiotami albo wykazał, że samodzielnie spełnia warunki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w:t>
      </w:r>
    </w:p>
  </w:footnote>
  <w:footnote w:id="20">
    <w:p w14:paraId="24B5E8C3" w14:textId="468D8B17"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p</w:t>
      </w:r>
      <w:r w:rsidRPr="00FC3FF0">
        <w:rPr>
          <w:rFonts w:ascii="Calibri" w:hAnsi="Calibri" w:cs="Calibri"/>
          <w:i/>
          <w:iCs/>
          <w:sz w:val="16"/>
          <w:szCs w:val="16"/>
          <w:lang w:val="pl-PL" w:eastAsia="pl-PL"/>
        </w:rPr>
        <w:t>odać zakres dostępnych Wykonawcy zasobów;</w:t>
      </w:r>
    </w:p>
  </w:footnote>
  <w:footnote w:id="21">
    <w:p w14:paraId="35A35C67" w14:textId="70F354F4" w:rsidR="00EA33E9" w:rsidRPr="00FC3FF0" w:rsidRDefault="00EA33E9" w:rsidP="00F6599B">
      <w:pPr>
        <w:widowControl w:val="0"/>
        <w:suppressAutoHyphens/>
        <w:spacing w:line="276" w:lineRule="auto"/>
        <w:rPr>
          <w:rFonts w:cs="Calibri"/>
          <w:i/>
          <w:iCs/>
          <w:sz w:val="16"/>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sposób wykorzystania zasobów przy wykonywaniu zamówienia, np. podwykonawstwo;</w:t>
      </w:r>
    </w:p>
  </w:footnote>
  <w:footnote w:id="22">
    <w:p w14:paraId="54D2ED9A" w14:textId="57CDCC02" w:rsidR="00EA33E9" w:rsidRPr="004D7248" w:rsidRDefault="00EA33E9" w:rsidP="0064243B">
      <w:pPr>
        <w:widowControl w:val="0"/>
        <w:suppressAutoHyphens/>
        <w:spacing w:line="276" w:lineRule="auto"/>
        <w:rPr>
          <w:rFonts w:cs="Calibri"/>
          <w:i/>
          <w:iCs/>
          <w:sz w:val="18"/>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okres wykorzystania zasobów przy wykonywaniu zamówienia;</w:t>
      </w:r>
    </w:p>
  </w:footnote>
  <w:footnote w:id="23">
    <w:p w14:paraId="1E924F46" w14:textId="77777777" w:rsidR="00EA33E9" w:rsidRPr="009326B6" w:rsidRDefault="00EA33E9" w:rsidP="009326B6">
      <w:pPr>
        <w:widowControl w:val="0"/>
        <w:suppressAutoHyphens/>
        <w:spacing w:line="276" w:lineRule="auto"/>
        <w:rPr>
          <w:rFonts w:cs="Calibri"/>
          <w:i/>
          <w:iCs/>
          <w:sz w:val="16"/>
          <w:szCs w:val="16"/>
        </w:rPr>
      </w:pPr>
      <w:r w:rsidRPr="004D7248">
        <w:rPr>
          <w:rStyle w:val="Odwoanieprzypisudolnego"/>
          <w:sz w:val="18"/>
          <w:szCs w:val="16"/>
        </w:rPr>
        <w:footnoteRef/>
      </w:r>
      <w:r w:rsidRPr="004D7248">
        <w:rPr>
          <w:sz w:val="18"/>
          <w:szCs w:val="16"/>
        </w:rPr>
        <w:t xml:space="preserve"> </w:t>
      </w:r>
      <w:r w:rsidRPr="009326B6">
        <w:rPr>
          <w:rFonts w:cs="Calibri"/>
          <w:i/>
          <w:iCs/>
          <w:sz w:val="16"/>
          <w:szCs w:val="16"/>
        </w:rPr>
        <w:t>uzupełnić informację, czy podmiot będzie realizował usługi, których wskazane zdolności dotyczą;</w:t>
      </w:r>
    </w:p>
  </w:footnote>
  <w:footnote w:id="24">
    <w:p w14:paraId="269CAA47" w14:textId="77777777" w:rsidR="00EA33E9" w:rsidRPr="004D7248" w:rsidRDefault="00EA33E9" w:rsidP="009326B6">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9326B6">
        <w:rPr>
          <w:rFonts w:cs="Calibri"/>
          <w:i/>
          <w:iCs/>
          <w:sz w:val="16"/>
          <w:szCs w:val="16"/>
        </w:rPr>
        <w:t>uzupełnić wpisując zakres udziału przy wykonywaniu zamówienia;</w:t>
      </w:r>
    </w:p>
  </w:footnote>
  <w:footnote w:id="25">
    <w:p w14:paraId="4A998D6A" w14:textId="701EFD67" w:rsidR="00EA33E9" w:rsidRPr="00FC3FF0" w:rsidRDefault="00EA33E9" w:rsidP="00475626">
      <w:pPr>
        <w:pStyle w:val="Tekstprzypisudolnego"/>
        <w:rPr>
          <w:rFonts w:ascii="Calibri" w:hAnsi="Calibri" w:cs="Calibri"/>
          <w:b/>
          <w:i/>
          <w:sz w:val="16"/>
          <w:szCs w:val="16"/>
          <w:lang w:val="pl-PL"/>
        </w:rPr>
      </w:pPr>
      <w:r w:rsidRPr="00FC3FF0">
        <w:rPr>
          <w:rStyle w:val="Odwoanieprzypisudolnego"/>
          <w:rFonts w:ascii="Calibri" w:hAnsi="Calibri" w:cs="Calibri"/>
          <w:b/>
          <w:i/>
          <w:sz w:val="16"/>
          <w:szCs w:val="16"/>
        </w:rPr>
        <w:footnoteRef/>
      </w:r>
      <w:r w:rsidRPr="00FC3FF0">
        <w:rPr>
          <w:rFonts w:ascii="Calibri" w:hAnsi="Calibri" w:cs="Calibri"/>
          <w:b/>
          <w:i/>
          <w:sz w:val="16"/>
          <w:szCs w:val="16"/>
        </w:rPr>
        <w:t xml:space="preserve"> </w:t>
      </w:r>
      <w:r w:rsidRPr="00FC3FF0">
        <w:rPr>
          <w:rFonts w:ascii="Calibri" w:eastAsia="Arial Unicode MS" w:hAnsi="Calibri" w:cs="Calibri"/>
          <w:b/>
          <w:i/>
          <w:sz w:val="16"/>
          <w:szCs w:val="16"/>
        </w:rPr>
        <w:t xml:space="preserve">dokument wypełnia tylko Wykonawca wezwany przez Zamawiającego w trybie art. </w:t>
      </w:r>
      <w:r w:rsidRPr="00FC3FF0">
        <w:rPr>
          <w:rFonts w:ascii="Calibri" w:eastAsia="Arial Unicode MS" w:hAnsi="Calibri" w:cs="Calibri"/>
          <w:b/>
          <w:i/>
          <w:sz w:val="16"/>
          <w:szCs w:val="16"/>
          <w:lang w:val="pl-PL"/>
        </w:rPr>
        <w:t>274</w:t>
      </w:r>
      <w:r w:rsidRPr="00FC3FF0">
        <w:rPr>
          <w:rFonts w:ascii="Calibri" w:eastAsia="Arial Unicode MS" w:hAnsi="Calibri" w:cs="Calibri"/>
          <w:b/>
          <w:i/>
          <w:sz w:val="16"/>
          <w:szCs w:val="16"/>
        </w:rPr>
        <w:t xml:space="preserve"> ust. 1 ustawy</w:t>
      </w:r>
      <w:r w:rsidRPr="00FC3FF0">
        <w:rPr>
          <w:rFonts w:ascii="Calibri" w:eastAsia="Arial Unicode MS" w:hAnsi="Calibri" w:cs="Calibri"/>
          <w:b/>
          <w:i/>
          <w:sz w:val="16"/>
          <w:szCs w:val="16"/>
          <w:lang w:val="pl-PL"/>
        </w:rPr>
        <w:t xml:space="preserve"> </w:t>
      </w:r>
      <w:proofErr w:type="spellStart"/>
      <w:r w:rsidRPr="00FC3FF0">
        <w:rPr>
          <w:rFonts w:ascii="Calibri" w:eastAsia="Arial Unicode MS" w:hAnsi="Calibri" w:cs="Calibri"/>
          <w:b/>
          <w:i/>
          <w:sz w:val="16"/>
          <w:szCs w:val="16"/>
          <w:lang w:val="pl-PL"/>
        </w:rPr>
        <w:t>Pzp</w:t>
      </w:r>
      <w:proofErr w:type="spellEnd"/>
      <w:r w:rsidRPr="00FC3FF0">
        <w:rPr>
          <w:rFonts w:ascii="Calibri" w:eastAsia="Arial Unicode MS" w:hAnsi="Calibri" w:cs="Calibri"/>
          <w:b/>
          <w:i/>
          <w:sz w:val="16"/>
          <w:szCs w:val="16"/>
          <w:lang w:val="pl-PL"/>
        </w:rPr>
        <w:t>.</w:t>
      </w:r>
    </w:p>
  </w:footnote>
  <w:footnote w:id="26">
    <w:p w14:paraId="26397D87" w14:textId="77777777" w:rsidR="00EA33E9" w:rsidRPr="000742C2" w:rsidRDefault="00EA33E9" w:rsidP="00707FEA">
      <w:pPr>
        <w:pStyle w:val="Tekstprzypisudolnego"/>
        <w:rPr>
          <w:rFonts w:ascii="Calibri" w:hAnsi="Calibri" w:cs="Calibri"/>
          <w:i/>
          <w:sz w:val="16"/>
          <w:szCs w:val="18"/>
          <w:lang w:val="pl-PL"/>
        </w:rPr>
      </w:pPr>
      <w:r w:rsidRPr="000742C2">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0742C2">
        <w:rPr>
          <w:rFonts w:ascii="Calibri" w:eastAsia="Arial Unicode MS" w:hAnsi="Calibri" w:cs="Calibri"/>
          <w:i/>
          <w:sz w:val="16"/>
          <w:szCs w:val="18"/>
        </w:rPr>
        <w:t xml:space="preserve">dokument </w:t>
      </w:r>
      <w:r w:rsidRPr="000742C2">
        <w:rPr>
          <w:rFonts w:ascii="Calibri" w:eastAsia="Arial Unicode MS" w:hAnsi="Calibri" w:cs="Calibri"/>
          <w:i/>
          <w:sz w:val="16"/>
          <w:szCs w:val="18"/>
          <w:lang w:val="pl-PL"/>
        </w:rPr>
        <w:t xml:space="preserve">składany wraz z ofertą </w:t>
      </w:r>
    </w:p>
  </w:footnote>
  <w:footnote w:id="27">
    <w:p w14:paraId="2699FF5F" w14:textId="77777777" w:rsidR="00EA33E9" w:rsidRPr="000742C2" w:rsidRDefault="00EA33E9" w:rsidP="00647C79">
      <w:pPr>
        <w:pStyle w:val="Tekstprzypisudolnego"/>
        <w:rPr>
          <w:rFonts w:ascii="Calibri" w:eastAsia="Arial Unicode MS" w:hAnsi="Calibri" w:cs="Calibri"/>
          <w:i/>
          <w:sz w:val="16"/>
          <w:szCs w:val="18"/>
          <w:lang w:val="pl-PL"/>
        </w:rPr>
      </w:pPr>
      <w:r w:rsidRPr="000742C2">
        <w:rPr>
          <w:rStyle w:val="Odwoanieprzypisudolnego"/>
          <w:rFonts w:ascii="Calibri" w:hAnsi="Calibri" w:cs="Calibri"/>
          <w:i/>
          <w:sz w:val="18"/>
          <w:szCs w:val="18"/>
        </w:rPr>
        <w:footnoteRef/>
      </w:r>
      <w:r w:rsidRPr="000742C2">
        <w:rPr>
          <w:rStyle w:val="Odwoanieprzypisudolnego"/>
          <w:rFonts w:ascii="Calibri" w:hAnsi="Calibri" w:cs="Calibri"/>
          <w:i/>
          <w:sz w:val="18"/>
          <w:szCs w:val="18"/>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7CE69827" w14:textId="77777777" w:rsidR="00EA33E9" w:rsidRPr="000742C2" w:rsidRDefault="00EA33E9"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681CA9" w14:textId="1DEAE1E0" w:rsidR="00EA33E9" w:rsidRPr="000742C2" w:rsidRDefault="00EA33E9"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w:t>
      </w:r>
      <w:proofErr w:type="spellStart"/>
      <w:r w:rsidRPr="000742C2">
        <w:rPr>
          <w:rFonts w:ascii="Calibri" w:eastAsia="Arial Unicode MS" w:hAnsi="Calibri" w:cs="Calibri"/>
          <w:i/>
          <w:sz w:val="16"/>
          <w:szCs w:val="18"/>
          <w:lang w:val="pl-PL"/>
        </w:rPr>
        <w:t>t.j</w:t>
      </w:r>
      <w:proofErr w:type="spellEnd"/>
      <w:r w:rsidRPr="000742C2">
        <w:rPr>
          <w:rFonts w:ascii="Calibri" w:eastAsia="Arial Unicode MS" w:hAnsi="Calibri" w:cs="Calibri"/>
          <w:i/>
          <w:sz w:val="16"/>
          <w:szCs w:val="18"/>
          <w:lang w:val="pl-PL"/>
        </w:rPr>
        <w:t xml:space="preserve">. Dz. U. z 2022 r. poz. 593 z </w:t>
      </w:r>
      <w:proofErr w:type="spellStart"/>
      <w:r w:rsidRPr="000742C2">
        <w:rPr>
          <w:rFonts w:ascii="Calibri" w:eastAsia="Arial Unicode MS" w:hAnsi="Calibri" w:cs="Calibri"/>
          <w:i/>
          <w:sz w:val="16"/>
          <w:szCs w:val="18"/>
          <w:lang w:val="pl-PL"/>
        </w:rPr>
        <w:t>późn</w:t>
      </w:r>
      <w:proofErr w:type="spellEnd"/>
      <w:r w:rsidRPr="000742C2">
        <w:rPr>
          <w:rFonts w:ascii="Calibri" w:eastAsia="Arial Unicode MS" w:hAnsi="Calibri" w:cs="Calibri"/>
          <w:i/>
          <w:sz w:val="16"/>
          <w:szCs w:val="18"/>
          <w:lang w:val="pl-P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20490C" w14:textId="77777777" w:rsidR="00EA33E9" w:rsidRPr="00647C79" w:rsidRDefault="00EA33E9" w:rsidP="00647C79">
      <w:pPr>
        <w:pStyle w:val="Tekstprzypisudolnego"/>
        <w:rPr>
          <w:rFonts w:ascii="Calibri" w:eastAsia="Arial Unicode MS" w:hAnsi="Calibri" w:cs="Calibri"/>
          <w:i/>
          <w:sz w:val="18"/>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8">
    <w:p w14:paraId="5144CBC7" w14:textId="77777777" w:rsidR="00EA33E9" w:rsidRDefault="00EA33E9" w:rsidP="00D13044">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Pr>
          <w:rFonts w:ascii="Calibri" w:hAnsi="Calibri" w:cs="Calibri"/>
          <w:b/>
          <w:i/>
          <w:sz w:val="16"/>
          <w:szCs w:val="16"/>
          <w:lang w:val="pl-PL"/>
        </w:rPr>
        <w:t>niniejszy dokument należy złożyć w odpowiedzi na wezwanie.</w:t>
      </w:r>
      <w:r>
        <w:rPr>
          <w:rFonts w:ascii="Calibri" w:hAnsi="Calibri" w:cs="Calibri"/>
          <w:i/>
          <w:sz w:val="16"/>
          <w:szCs w:val="16"/>
          <w:lang w:val="pl-PL"/>
        </w:rPr>
        <w:t xml:space="preserve"> </w:t>
      </w:r>
    </w:p>
  </w:footnote>
  <w:footnote w:id="29">
    <w:p w14:paraId="5F18DC10" w14:textId="77777777" w:rsidR="003E700D" w:rsidRPr="003642AE" w:rsidRDefault="003E700D" w:rsidP="003E700D">
      <w:pPr>
        <w:rPr>
          <w:i/>
          <w:sz w:val="16"/>
          <w:szCs w:val="16"/>
        </w:rPr>
      </w:pPr>
      <w:r w:rsidRPr="003F00FE">
        <w:rPr>
          <w:rStyle w:val="Znakiprzypiswdolnych"/>
          <w:i/>
          <w:sz w:val="16"/>
          <w:szCs w:val="16"/>
          <w:vertAlign w:val="superscript"/>
        </w:rPr>
        <w:footnoteRef/>
      </w:r>
      <w:r w:rsidRPr="003642AE">
        <w:rPr>
          <w:rFonts w:cs="Calibri"/>
          <w:b/>
          <w:i/>
          <w:sz w:val="16"/>
          <w:szCs w:val="16"/>
        </w:rPr>
        <w:t xml:space="preserve"> </w:t>
      </w:r>
      <w:r w:rsidRPr="003642AE">
        <w:rPr>
          <w:rFonts w:eastAsia="Arial Unicode MS" w:cs="Calibri"/>
          <w:b/>
          <w:i/>
          <w:sz w:val="16"/>
          <w:szCs w:val="16"/>
        </w:rPr>
        <w:t>Dokument</w:t>
      </w:r>
      <w:r>
        <w:rPr>
          <w:rFonts w:eastAsia="Arial Unicode MS" w:cs="Calibri"/>
          <w:b/>
          <w:i/>
          <w:sz w:val="16"/>
          <w:szCs w:val="16"/>
        </w:rPr>
        <w:t xml:space="preserve"> składany przez Wykonawcę, który wnioskuje o udostępnienie informacji poufnych</w:t>
      </w:r>
      <w:r w:rsidRPr="00870D56">
        <w:rPr>
          <w:rFonts w:eastAsia="Arial Unicode MS" w:cs="Calibri"/>
          <w:b/>
          <w:i/>
          <w:sz w:val="16"/>
          <w:szCs w:val="16"/>
        </w:rPr>
        <w:t>, o których mowa w 4.</w:t>
      </w:r>
      <w:r>
        <w:rPr>
          <w:rFonts w:eastAsia="Arial Unicode MS" w:cs="Calibri"/>
          <w:b/>
          <w:i/>
          <w:sz w:val="16"/>
          <w:szCs w:val="16"/>
        </w:rPr>
        <w:t>8</w:t>
      </w:r>
      <w:r w:rsidRPr="00870D56">
        <w:rPr>
          <w:rFonts w:eastAsia="Arial Unicode MS" w:cs="Calibri"/>
          <w:b/>
          <w:i/>
          <w:sz w:val="16"/>
          <w:szCs w:val="16"/>
        </w:rPr>
        <w:t>. Rozdziału I</w:t>
      </w:r>
      <w:r>
        <w:rPr>
          <w:rFonts w:eastAsia="Arial Unicode MS" w:cs="Calibri"/>
          <w:b/>
          <w:i/>
          <w:sz w:val="16"/>
          <w:szCs w:val="16"/>
        </w:rPr>
        <w:t xml:space="preserve"> </w:t>
      </w:r>
      <w:proofErr w:type="spellStart"/>
      <w:r>
        <w:rPr>
          <w:rFonts w:eastAsia="Arial Unicode MS" w:cs="Calibri"/>
          <w:b/>
          <w:i/>
          <w:sz w:val="16"/>
          <w:szCs w:val="16"/>
        </w:rPr>
        <w:t>SWZ</w:t>
      </w:r>
      <w:proofErr w:type="spellEnd"/>
      <w:r>
        <w:rPr>
          <w:rFonts w:eastAsia="Arial Unicode MS" w:cs="Calibri"/>
          <w:b/>
          <w:i/>
          <w:sz w:val="16"/>
          <w:szCs w:val="16"/>
        </w:rPr>
        <w:t>.</w:t>
      </w:r>
      <w:r w:rsidRPr="003642AE">
        <w:rPr>
          <w:rFonts w:eastAsia="Arial Unicode MS" w:cs="Calibri"/>
          <w:b/>
          <w:i/>
          <w:sz w:val="16"/>
          <w:szCs w:val="16"/>
        </w:rPr>
        <w:t xml:space="preserve"> </w:t>
      </w:r>
    </w:p>
  </w:footnote>
  <w:footnote w:id="30">
    <w:p w14:paraId="57BF317F" w14:textId="049FC027" w:rsidR="003E700D" w:rsidRPr="003642AE" w:rsidRDefault="003E700D" w:rsidP="003E700D">
      <w:pPr>
        <w:rPr>
          <w:i/>
          <w:sz w:val="16"/>
          <w:szCs w:val="16"/>
        </w:rPr>
      </w:pPr>
      <w:r w:rsidRPr="003F00FE">
        <w:rPr>
          <w:rStyle w:val="Znakiprzypiswdolnych"/>
          <w:i/>
          <w:sz w:val="16"/>
          <w:szCs w:val="16"/>
          <w:vertAlign w:val="superscript"/>
        </w:rPr>
        <w:footnoteRef/>
      </w:r>
      <w:r w:rsidRPr="003642AE">
        <w:rPr>
          <w:rFonts w:cs="Calibri"/>
          <w:b/>
          <w:i/>
          <w:sz w:val="16"/>
          <w:szCs w:val="16"/>
        </w:rPr>
        <w:t xml:space="preserve"> </w:t>
      </w:r>
      <w:r w:rsidRPr="003642AE">
        <w:rPr>
          <w:rFonts w:eastAsia="Arial Unicode MS" w:cs="Calibri"/>
          <w:b/>
          <w:i/>
          <w:sz w:val="16"/>
          <w:szCs w:val="16"/>
        </w:rPr>
        <w:t>Dokument</w:t>
      </w:r>
      <w:r>
        <w:rPr>
          <w:rFonts w:eastAsia="Arial Unicode MS" w:cs="Calibri"/>
          <w:b/>
          <w:i/>
          <w:sz w:val="16"/>
          <w:szCs w:val="16"/>
        </w:rPr>
        <w:t xml:space="preserve"> składany przez Wykonawcę, który wnioskuje o udostępnienie informacji poufnych, o których mowa w 5.10. Rozdziału I </w:t>
      </w:r>
      <w:proofErr w:type="spellStart"/>
      <w:r>
        <w:rPr>
          <w:rFonts w:eastAsia="Arial Unicode MS" w:cs="Calibri"/>
          <w:b/>
          <w:i/>
          <w:sz w:val="16"/>
          <w:szCs w:val="16"/>
        </w:rPr>
        <w:t>SWZ</w:t>
      </w:r>
      <w:proofErr w:type="spellEnd"/>
      <w:r>
        <w:rPr>
          <w:rFonts w:eastAsia="Arial Unicode MS" w:cs="Calibri"/>
          <w:b/>
          <w:i/>
          <w:sz w:val="16"/>
          <w:szCs w:val="16"/>
        </w:rPr>
        <w:t>.</w:t>
      </w:r>
      <w:r w:rsidRPr="003642AE">
        <w:rPr>
          <w:rFonts w:eastAsia="Arial Unicode MS" w:cs="Calibri"/>
          <w:b/>
          <w: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487D2" w14:textId="77777777" w:rsidR="00EA33E9" w:rsidRDefault="00EA33E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9EB2D2D" w14:textId="77777777" w:rsidR="00EA33E9" w:rsidRDefault="00EA33E9">
    <w:pPr>
      <w:pStyle w:val="Nagwek"/>
    </w:pPr>
  </w:p>
  <w:p w14:paraId="0E30DF6F" w14:textId="77777777" w:rsidR="00EA33E9" w:rsidRDefault="00EA33E9"/>
  <w:p w14:paraId="03F84EC3" w14:textId="77777777" w:rsidR="00EA33E9" w:rsidRDefault="00EA33E9"/>
  <w:p w14:paraId="67F25379" w14:textId="77777777" w:rsidR="00EA33E9" w:rsidRDefault="00EA33E9"/>
  <w:p w14:paraId="5679317B" w14:textId="77777777" w:rsidR="00EA33E9" w:rsidRDefault="00EA33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A52C0" w14:textId="6BC07378" w:rsidR="0096448C" w:rsidRDefault="0096448C">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381141" o:spid="_x0000_s1026" type="#_x0000_t75" alt="" style="position:absolute;left:0;text-align:left;margin-left:-70.9pt;margin-top:-70pt;width:595pt;height:842pt;z-index:-251658240;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2327C9"/>
    <w:multiLevelType w:val="hybridMultilevel"/>
    <w:tmpl w:val="F586B26A"/>
    <w:lvl w:ilvl="0" w:tplc="3A88F47C">
      <w:start w:val="10"/>
      <w:numFmt w:val="bullet"/>
      <w:lvlText w:val=""/>
      <w:lvlJc w:val="left"/>
      <w:pPr>
        <w:ind w:left="400" w:hanging="360"/>
      </w:pPr>
      <w:rPr>
        <w:rFonts w:ascii="Symbol" w:eastAsia="Times New Roman" w:hAnsi="Symbol" w:cs="Calibri" w:hint="default"/>
      </w:rPr>
    </w:lvl>
    <w:lvl w:ilvl="1" w:tplc="04150003" w:tentative="1">
      <w:start w:val="1"/>
      <w:numFmt w:val="bullet"/>
      <w:lvlText w:val="o"/>
      <w:lvlJc w:val="left"/>
      <w:pPr>
        <w:ind w:left="1120" w:hanging="360"/>
      </w:pPr>
      <w:rPr>
        <w:rFonts w:ascii="Courier New" w:hAnsi="Courier New" w:cs="Courier New" w:hint="default"/>
      </w:rPr>
    </w:lvl>
    <w:lvl w:ilvl="2" w:tplc="04150005" w:tentative="1">
      <w:start w:val="1"/>
      <w:numFmt w:val="bullet"/>
      <w:lvlText w:val=""/>
      <w:lvlJc w:val="left"/>
      <w:pPr>
        <w:ind w:left="1840" w:hanging="360"/>
      </w:pPr>
      <w:rPr>
        <w:rFonts w:ascii="Wingdings" w:hAnsi="Wingdings" w:hint="default"/>
      </w:rPr>
    </w:lvl>
    <w:lvl w:ilvl="3" w:tplc="04150001" w:tentative="1">
      <w:start w:val="1"/>
      <w:numFmt w:val="bullet"/>
      <w:lvlText w:val=""/>
      <w:lvlJc w:val="left"/>
      <w:pPr>
        <w:ind w:left="2560" w:hanging="360"/>
      </w:pPr>
      <w:rPr>
        <w:rFonts w:ascii="Symbol" w:hAnsi="Symbol" w:hint="default"/>
      </w:rPr>
    </w:lvl>
    <w:lvl w:ilvl="4" w:tplc="04150003" w:tentative="1">
      <w:start w:val="1"/>
      <w:numFmt w:val="bullet"/>
      <w:lvlText w:val="o"/>
      <w:lvlJc w:val="left"/>
      <w:pPr>
        <w:ind w:left="3280" w:hanging="360"/>
      </w:pPr>
      <w:rPr>
        <w:rFonts w:ascii="Courier New" w:hAnsi="Courier New" w:cs="Courier New" w:hint="default"/>
      </w:rPr>
    </w:lvl>
    <w:lvl w:ilvl="5" w:tplc="04150005" w:tentative="1">
      <w:start w:val="1"/>
      <w:numFmt w:val="bullet"/>
      <w:lvlText w:val=""/>
      <w:lvlJc w:val="left"/>
      <w:pPr>
        <w:ind w:left="4000" w:hanging="360"/>
      </w:pPr>
      <w:rPr>
        <w:rFonts w:ascii="Wingdings" w:hAnsi="Wingdings" w:hint="default"/>
      </w:rPr>
    </w:lvl>
    <w:lvl w:ilvl="6" w:tplc="04150001" w:tentative="1">
      <w:start w:val="1"/>
      <w:numFmt w:val="bullet"/>
      <w:lvlText w:val=""/>
      <w:lvlJc w:val="left"/>
      <w:pPr>
        <w:ind w:left="4720" w:hanging="360"/>
      </w:pPr>
      <w:rPr>
        <w:rFonts w:ascii="Symbol" w:hAnsi="Symbol" w:hint="default"/>
      </w:rPr>
    </w:lvl>
    <w:lvl w:ilvl="7" w:tplc="04150003" w:tentative="1">
      <w:start w:val="1"/>
      <w:numFmt w:val="bullet"/>
      <w:lvlText w:val="o"/>
      <w:lvlJc w:val="left"/>
      <w:pPr>
        <w:ind w:left="5440" w:hanging="360"/>
      </w:pPr>
      <w:rPr>
        <w:rFonts w:ascii="Courier New" w:hAnsi="Courier New" w:cs="Courier New" w:hint="default"/>
      </w:rPr>
    </w:lvl>
    <w:lvl w:ilvl="8" w:tplc="04150005" w:tentative="1">
      <w:start w:val="1"/>
      <w:numFmt w:val="bullet"/>
      <w:lvlText w:val=""/>
      <w:lvlJc w:val="left"/>
      <w:pPr>
        <w:ind w:left="6160" w:hanging="360"/>
      </w:pPr>
      <w:rPr>
        <w:rFonts w:ascii="Wingdings" w:hAnsi="Wingdings" w:hint="default"/>
      </w:rPr>
    </w:lvl>
  </w:abstractNum>
  <w:abstractNum w:abstractNumId="12"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5" w15:restartNumberingAfterBreak="0">
    <w:nsid w:val="1B735083"/>
    <w:multiLevelType w:val="hybridMultilevel"/>
    <w:tmpl w:val="C55E34F6"/>
    <w:lvl w:ilvl="0" w:tplc="FFFFFFFF">
      <w:start w:val="1"/>
      <w:numFmt w:val="decimal"/>
      <w:lvlText w:val="4.%1."/>
      <w:lvlJc w:val="left"/>
      <w:pPr>
        <w:ind w:left="644"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6D72C1"/>
    <w:multiLevelType w:val="multilevel"/>
    <w:tmpl w:val="EB1A0CC4"/>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2"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4"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FE034A"/>
    <w:multiLevelType w:val="multilevel"/>
    <w:tmpl w:val="EB1A0CC4"/>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4C2286"/>
    <w:multiLevelType w:val="hybridMultilevel"/>
    <w:tmpl w:val="E56C1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B6D42"/>
    <w:multiLevelType w:val="multilevel"/>
    <w:tmpl w:val="341C74DC"/>
    <w:lvl w:ilvl="0">
      <w:start w:val="1"/>
      <w:numFmt w:val="decimal"/>
      <w:lvlText w:val="%1."/>
      <w:lvlJc w:val="left"/>
      <w:pPr>
        <w:ind w:left="720" w:hanging="360"/>
      </w:pPr>
      <w:rPr>
        <w:rFonts w:hint="default"/>
        <w:b w:val="0"/>
      </w:rPr>
    </w:lvl>
    <w:lvl w:ilvl="1">
      <w:start w:val="1"/>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4401A6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3"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4"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6"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37" w15:restartNumberingAfterBreak="0">
    <w:nsid w:val="63E33761"/>
    <w:multiLevelType w:val="hybridMultilevel"/>
    <w:tmpl w:val="C55E34F6"/>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A864A5"/>
    <w:multiLevelType w:val="multilevel"/>
    <w:tmpl w:val="26A05628"/>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b w:val="0"/>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3E4552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1401708057">
    <w:abstractNumId w:val="1"/>
  </w:num>
  <w:num w:numId="2" w16cid:durableId="747457551">
    <w:abstractNumId w:val="0"/>
  </w:num>
  <w:num w:numId="3" w16cid:durableId="161436296">
    <w:abstractNumId w:val="29"/>
  </w:num>
  <w:num w:numId="4" w16cid:durableId="300306247">
    <w:abstractNumId w:val="2"/>
  </w:num>
  <w:num w:numId="5" w16cid:durableId="936598866">
    <w:abstractNumId w:val="41"/>
  </w:num>
  <w:num w:numId="6" w16cid:durableId="829832321">
    <w:abstractNumId w:val="32"/>
  </w:num>
  <w:num w:numId="7" w16cid:durableId="1277954289">
    <w:abstractNumId w:val="13"/>
  </w:num>
  <w:num w:numId="8" w16cid:durableId="755828307">
    <w:abstractNumId w:val="22"/>
  </w:num>
  <w:num w:numId="9" w16cid:durableId="1634359429">
    <w:abstractNumId w:val="23"/>
  </w:num>
  <w:num w:numId="10" w16cid:durableId="251595440">
    <w:abstractNumId w:val="19"/>
  </w:num>
  <w:num w:numId="11" w16cid:durableId="963534733">
    <w:abstractNumId w:val="33"/>
  </w:num>
  <w:num w:numId="12" w16cid:durableId="315961689">
    <w:abstractNumId w:val="9"/>
  </w:num>
  <w:num w:numId="13" w16cid:durableId="1198540112">
    <w:abstractNumId w:val="14"/>
  </w:num>
  <w:num w:numId="14" w16cid:durableId="1212155511">
    <w:abstractNumId w:val="28"/>
  </w:num>
  <w:num w:numId="15" w16cid:durableId="1727413474">
    <w:abstractNumId w:val="36"/>
  </w:num>
  <w:num w:numId="16" w16cid:durableId="1029188184">
    <w:abstractNumId w:val="39"/>
  </w:num>
  <w:num w:numId="17" w16cid:durableId="2090343136">
    <w:abstractNumId w:val="17"/>
  </w:num>
  <w:num w:numId="18" w16cid:durableId="1504515568">
    <w:abstractNumId w:val="37"/>
  </w:num>
  <w:num w:numId="19" w16cid:durableId="1403873254">
    <w:abstractNumId w:val="38"/>
  </w:num>
  <w:num w:numId="20" w16cid:durableId="554196812">
    <w:abstractNumId w:val="20"/>
  </w:num>
  <w:num w:numId="21" w16cid:durableId="3906605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0475980">
    <w:abstractNumId w:val="18"/>
  </w:num>
  <w:num w:numId="23" w16cid:durableId="1068189643">
    <w:abstractNumId w:val="24"/>
  </w:num>
  <w:num w:numId="24" w16cid:durableId="1997568385">
    <w:abstractNumId w:val="26"/>
  </w:num>
  <w:num w:numId="25" w16cid:durableId="1893808571">
    <w:abstractNumId w:val="10"/>
  </w:num>
  <w:num w:numId="26" w16cid:durableId="1267889860">
    <w:abstractNumId w:val="31"/>
  </w:num>
  <w:num w:numId="27" w16cid:durableId="1322154307">
    <w:abstractNumId w:val="30"/>
  </w:num>
  <w:num w:numId="28" w16cid:durableId="706835951">
    <w:abstractNumId w:val="11"/>
  </w:num>
  <w:num w:numId="29" w16cid:durableId="1495801839">
    <w:abstractNumId w:val="40"/>
  </w:num>
  <w:num w:numId="30" w16cid:durableId="1154568406">
    <w:abstractNumId w:val="15"/>
  </w:num>
  <w:num w:numId="31" w16cid:durableId="1803645412">
    <w:abstractNumId w:val="27"/>
  </w:num>
  <w:num w:numId="32" w16cid:durableId="411321093">
    <w:abstractNumId w:val="25"/>
  </w:num>
  <w:num w:numId="33" w16cid:durableId="1798182382">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E0F"/>
    <w:rsid w:val="000023C5"/>
    <w:rsid w:val="0000255B"/>
    <w:rsid w:val="000027CE"/>
    <w:rsid w:val="000028E9"/>
    <w:rsid w:val="00002EFF"/>
    <w:rsid w:val="00003274"/>
    <w:rsid w:val="0000347D"/>
    <w:rsid w:val="00003900"/>
    <w:rsid w:val="00003B95"/>
    <w:rsid w:val="00003C5C"/>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B4D"/>
    <w:rsid w:val="00015D2E"/>
    <w:rsid w:val="00015F92"/>
    <w:rsid w:val="000162CE"/>
    <w:rsid w:val="00016B86"/>
    <w:rsid w:val="00016E27"/>
    <w:rsid w:val="00016E36"/>
    <w:rsid w:val="00016FC9"/>
    <w:rsid w:val="00017AB8"/>
    <w:rsid w:val="0002017B"/>
    <w:rsid w:val="00020B48"/>
    <w:rsid w:val="00020C38"/>
    <w:rsid w:val="00020C6D"/>
    <w:rsid w:val="0002143E"/>
    <w:rsid w:val="0002187C"/>
    <w:rsid w:val="00021F40"/>
    <w:rsid w:val="00021F4A"/>
    <w:rsid w:val="00021FC3"/>
    <w:rsid w:val="000226EC"/>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237"/>
    <w:rsid w:val="0003035C"/>
    <w:rsid w:val="00030517"/>
    <w:rsid w:val="000308C6"/>
    <w:rsid w:val="00030F2E"/>
    <w:rsid w:val="00031BBF"/>
    <w:rsid w:val="00032099"/>
    <w:rsid w:val="000323F2"/>
    <w:rsid w:val="000325CC"/>
    <w:rsid w:val="00032B11"/>
    <w:rsid w:val="00033873"/>
    <w:rsid w:val="00033B49"/>
    <w:rsid w:val="00033CEB"/>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5FD"/>
    <w:rsid w:val="00037941"/>
    <w:rsid w:val="000379B2"/>
    <w:rsid w:val="00037D28"/>
    <w:rsid w:val="00037FE4"/>
    <w:rsid w:val="0004030A"/>
    <w:rsid w:val="00040498"/>
    <w:rsid w:val="00040768"/>
    <w:rsid w:val="000408CB"/>
    <w:rsid w:val="00040BD8"/>
    <w:rsid w:val="00040D61"/>
    <w:rsid w:val="0004105C"/>
    <w:rsid w:val="000411A0"/>
    <w:rsid w:val="00041377"/>
    <w:rsid w:val="0004142F"/>
    <w:rsid w:val="0004159B"/>
    <w:rsid w:val="000416C2"/>
    <w:rsid w:val="000416FF"/>
    <w:rsid w:val="00041B6D"/>
    <w:rsid w:val="00041BE3"/>
    <w:rsid w:val="000421FD"/>
    <w:rsid w:val="000423CF"/>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1E3"/>
    <w:rsid w:val="0005128E"/>
    <w:rsid w:val="0005162B"/>
    <w:rsid w:val="00051817"/>
    <w:rsid w:val="00051BC1"/>
    <w:rsid w:val="00052029"/>
    <w:rsid w:val="00052526"/>
    <w:rsid w:val="00052A02"/>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8B7"/>
    <w:rsid w:val="000579CF"/>
    <w:rsid w:val="0006056A"/>
    <w:rsid w:val="00060630"/>
    <w:rsid w:val="00060B55"/>
    <w:rsid w:val="00060CB8"/>
    <w:rsid w:val="00060FBE"/>
    <w:rsid w:val="000610D3"/>
    <w:rsid w:val="0006157D"/>
    <w:rsid w:val="000615B0"/>
    <w:rsid w:val="00061690"/>
    <w:rsid w:val="00061999"/>
    <w:rsid w:val="00062C0A"/>
    <w:rsid w:val="00062D63"/>
    <w:rsid w:val="00062E81"/>
    <w:rsid w:val="0006305D"/>
    <w:rsid w:val="0006325D"/>
    <w:rsid w:val="000641EE"/>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35C"/>
    <w:rsid w:val="0007360A"/>
    <w:rsid w:val="00073681"/>
    <w:rsid w:val="000737B7"/>
    <w:rsid w:val="00073913"/>
    <w:rsid w:val="00073DBF"/>
    <w:rsid w:val="00073E92"/>
    <w:rsid w:val="00074163"/>
    <w:rsid w:val="000741D6"/>
    <w:rsid w:val="000742C2"/>
    <w:rsid w:val="00074872"/>
    <w:rsid w:val="00074AFE"/>
    <w:rsid w:val="00074FC4"/>
    <w:rsid w:val="00075111"/>
    <w:rsid w:val="000752FE"/>
    <w:rsid w:val="00075474"/>
    <w:rsid w:val="0007553B"/>
    <w:rsid w:val="0007571E"/>
    <w:rsid w:val="00075B23"/>
    <w:rsid w:val="00075C13"/>
    <w:rsid w:val="00075CC1"/>
    <w:rsid w:val="0007652A"/>
    <w:rsid w:val="000765E3"/>
    <w:rsid w:val="000769D7"/>
    <w:rsid w:val="00076F64"/>
    <w:rsid w:val="00077065"/>
    <w:rsid w:val="0007735B"/>
    <w:rsid w:val="00077409"/>
    <w:rsid w:val="000776E5"/>
    <w:rsid w:val="00077AD7"/>
    <w:rsid w:val="00080188"/>
    <w:rsid w:val="00080244"/>
    <w:rsid w:val="0008036B"/>
    <w:rsid w:val="00081164"/>
    <w:rsid w:val="00081561"/>
    <w:rsid w:val="00081647"/>
    <w:rsid w:val="000818CE"/>
    <w:rsid w:val="00081A71"/>
    <w:rsid w:val="00081E53"/>
    <w:rsid w:val="00081F0A"/>
    <w:rsid w:val="00082201"/>
    <w:rsid w:val="00082237"/>
    <w:rsid w:val="000829C1"/>
    <w:rsid w:val="00082AB7"/>
    <w:rsid w:val="00082CC6"/>
    <w:rsid w:val="00082E29"/>
    <w:rsid w:val="00082EE1"/>
    <w:rsid w:val="000831D1"/>
    <w:rsid w:val="00083912"/>
    <w:rsid w:val="0008391B"/>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87"/>
    <w:rsid w:val="000939E4"/>
    <w:rsid w:val="0009429E"/>
    <w:rsid w:val="00094A05"/>
    <w:rsid w:val="00094AE2"/>
    <w:rsid w:val="00094E09"/>
    <w:rsid w:val="00095014"/>
    <w:rsid w:val="00095033"/>
    <w:rsid w:val="0009520E"/>
    <w:rsid w:val="00095583"/>
    <w:rsid w:val="000960A5"/>
    <w:rsid w:val="0009611F"/>
    <w:rsid w:val="00096561"/>
    <w:rsid w:val="00096912"/>
    <w:rsid w:val="00096BE0"/>
    <w:rsid w:val="00096C93"/>
    <w:rsid w:val="0009721A"/>
    <w:rsid w:val="000973B2"/>
    <w:rsid w:val="000975F9"/>
    <w:rsid w:val="00097657"/>
    <w:rsid w:val="0009771F"/>
    <w:rsid w:val="0009783C"/>
    <w:rsid w:val="00097A4A"/>
    <w:rsid w:val="00097CD8"/>
    <w:rsid w:val="000A028C"/>
    <w:rsid w:val="000A02C5"/>
    <w:rsid w:val="000A0632"/>
    <w:rsid w:val="000A067E"/>
    <w:rsid w:val="000A09F4"/>
    <w:rsid w:val="000A122D"/>
    <w:rsid w:val="000A14C2"/>
    <w:rsid w:val="000A19FC"/>
    <w:rsid w:val="000A1D29"/>
    <w:rsid w:val="000A22CD"/>
    <w:rsid w:val="000A23A1"/>
    <w:rsid w:val="000A250D"/>
    <w:rsid w:val="000A26AD"/>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A5C"/>
    <w:rsid w:val="000B4AA4"/>
    <w:rsid w:val="000B5059"/>
    <w:rsid w:val="000B5412"/>
    <w:rsid w:val="000B547C"/>
    <w:rsid w:val="000B612F"/>
    <w:rsid w:val="000B6306"/>
    <w:rsid w:val="000B65F8"/>
    <w:rsid w:val="000B685A"/>
    <w:rsid w:val="000B6B4F"/>
    <w:rsid w:val="000B6DFD"/>
    <w:rsid w:val="000B7021"/>
    <w:rsid w:val="000B7467"/>
    <w:rsid w:val="000B76C9"/>
    <w:rsid w:val="000C0690"/>
    <w:rsid w:val="000C0C17"/>
    <w:rsid w:val="000C1326"/>
    <w:rsid w:val="000C1455"/>
    <w:rsid w:val="000C1851"/>
    <w:rsid w:val="000C1A53"/>
    <w:rsid w:val="000C1EF2"/>
    <w:rsid w:val="000C2073"/>
    <w:rsid w:val="000C2729"/>
    <w:rsid w:val="000C2C12"/>
    <w:rsid w:val="000C2ED3"/>
    <w:rsid w:val="000C311A"/>
    <w:rsid w:val="000C36D1"/>
    <w:rsid w:val="000C3D66"/>
    <w:rsid w:val="000C417D"/>
    <w:rsid w:val="000C42B2"/>
    <w:rsid w:val="000C481B"/>
    <w:rsid w:val="000C599D"/>
    <w:rsid w:val="000C6787"/>
    <w:rsid w:val="000C6B00"/>
    <w:rsid w:val="000C6B4A"/>
    <w:rsid w:val="000C6E8B"/>
    <w:rsid w:val="000C705C"/>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C97"/>
    <w:rsid w:val="000D648B"/>
    <w:rsid w:val="000D64F1"/>
    <w:rsid w:val="000D6694"/>
    <w:rsid w:val="000D66A6"/>
    <w:rsid w:val="000D692D"/>
    <w:rsid w:val="000D697B"/>
    <w:rsid w:val="000D69CE"/>
    <w:rsid w:val="000D6B65"/>
    <w:rsid w:val="000D6D70"/>
    <w:rsid w:val="000D7393"/>
    <w:rsid w:val="000D758F"/>
    <w:rsid w:val="000D76C7"/>
    <w:rsid w:val="000D7843"/>
    <w:rsid w:val="000D79D0"/>
    <w:rsid w:val="000D7DF8"/>
    <w:rsid w:val="000D7E6C"/>
    <w:rsid w:val="000E028F"/>
    <w:rsid w:val="000E0892"/>
    <w:rsid w:val="000E0A2A"/>
    <w:rsid w:val="000E0AB8"/>
    <w:rsid w:val="000E0AFC"/>
    <w:rsid w:val="000E2212"/>
    <w:rsid w:val="000E279A"/>
    <w:rsid w:val="000E2941"/>
    <w:rsid w:val="000E2ACC"/>
    <w:rsid w:val="000E2B42"/>
    <w:rsid w:val="000E2B6F"/>
    <w:rsid w:val="000E2BD0"/>
    <w:rsid w:val="000E313B"/>
    <w:rsid w:val="000E336B"/>
    <w:rsid w:val="000E478C"/>
    <w:rsid w:val="000E4880"/>
    <w:rsid w:val="000E4997"/>
    <w:rsid w:val="000E513F"/>
    <w:rsid w:val="000E5845"/>
    <w:rsid w:val="000E5AFE"/>
    <w:rsid w:val="000E5BF4"/>
    <w:rsid w:val="000E609D"/>
    <w:rsid w:val="000E631E"/>
    <w:rsid w:val="000E63B3"/>
    <w:rsid w:val="000E6473"/>
    <w:rsid w:val="000E66B3"/>
    <w:rsid w:val="000E67E3"/>
    <w:rsid w:val="000E6EB5"/>
    <w:rsid w:val="000E70DD"/>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5EF"/>
    <w:rsid w:val="000F2047"/>
    <w:rsid w:val="000F25CD"/>
    <w:rsid w:val="000F2A99"/>
    <w:rsid w:val="000F2A9A"/>
    <w:rsid w:val="000F2CE9"/>
    <w:rsid w:val="000F2EAB"/>
    <w:rsid w:val="000F2F56"/>
    <w:rsid w:val="000F33F3"/>
    <w:rsid w:val="000F35C7"/>
    <w:rsid w:val="000F3D9C"/>
    <w:rsid w:val="000F3FA7"/>
    <w:rsid w:val="000F44E3"/>
    <w:rsid w:val="000F5338"/>
    <w:rsid w:val="000F53E9"/>
    <w:rsid w:val="000F53EC"/>
    <w:rsid w:val="000F543F"/>
    <w:rsid w:val="000F54E1"/>
    <w:rsid w:val="000F55B3"/>
    <w:rsid w:val="000F55ED"/>
    <w:rsid w:val="000F56AD"/>
    <w:rsid w:val="000F5786"/>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C12"/>
    <w:rsid w:val="001133A3"/>
    <w:rsid w:val="001135DC"/>
    <w:rsid w:val="001136FC"/>
    <w:rsid w:val="001142FD"/>
    <w:rsid w:val="0011451E"/>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726"/>
    <w:rsid w:val="00121BEF"/>
    <w:rsid w:val="00121CE5"/>
    <w:rsid w:val="00121D88"/>
    <w:rsid w:val="00121E10"/>
    <w:rsid w:val="00121F50"/>
    <w:rsid w:val="001221B3"/>
    <w:rsid w:val="0012253F"/>
    <w:rsid w:val="0012271B"/>
    <w:rsid w:val="00122B59"/>
    <w:rsid w:val="00122D5A"/>
    <w:rsid w:val="00123128"/>
    <w:rsid w:val="00123252"/>
    <w:rsid w:val="00123280"/>
    <w:rsid w:val="00123986"/>
    <w:rsid w:val="00123A0A"/>
    <w:rsid w:val="00123A5C"/>
    <w:rsid w:val="00123BB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50D"/>
    <w:rsid w:val="0014597F"/>
    <w:rsid w:val="00145A77"/>
    <w:rsid w:val="001461F2"/>
    <w:rsid w:val="00146516"/>
    <w:rsid w:val="001465BA"/>
    <w:rsid w:val="001466B0"/>
    <w:rsid w:val="00146DBE"/>
    <w:rsid w:val="00146EFF"/>
    <w:rsid w:val="0014706A"/>
    <w:rsid w:val="00147360"/>
    <w:rsid w:val="0014738C"/>
    <w:rsid w:val="00147A79"/>
    <w:rsid w:val="00147D94"/>
    <w:rsid w:val="0015006A"/>
    <w:rsid w:val="001504AC"/>
    <w:rsid w:val="001506C4"/>
    <w:rsid w:val="00151196"/>
    <w:rsid w:val="001511E7"/>
    <w:rsid w:val="001513D3"/>
    <w:rsid w:val="001514E8"/>
    <w:rsid w:val="001515DC"/>
    <w:rsid w:val="0015170C"/>
    <w:rsid w:val="001519C0"/>
    <w:rsid w:val="00151EF1"/>
    <w:rsid w:val="00152216"/>
    <w:rsid w:val="0015250D"/>
    <w:rsid w:val="0015263F"/>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403"/>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A48"/>
    <w:rsid w:val="00166AF2"/>
    <w:rsid w:val="0016704D"/>
    <w:rsid w:val="001675A0"/>
    <w:rsid w:val="0016761D"/>
    <w:rsid w:val="0016798A"/>
    <w:rsid w:val="0017026C"/>
    <w:rsid w:val="00170293"/>
    <w:rsid w:val="00170703"/>
    <w:rsid w:val="00170783"/>
    <w:rsid w:val="00170BA3"/>
    <w:rsid w:val="0017122B"/>
    <w:rsid w:val="00171B56"/>
    <w:rsid w:val="0017210C"/>
    <w:rsid w:val="001723E2"/>
    <w:rsid w:val="00172565"/>
    <w:rsid w:val="001726CE"/>
    <w:rsid w:val="00172824"/>
    <w:rsid w:val="00172D95"/>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8ED"/>
    <w:rsid w:val="00176C52"/>
    <w:rsid w:val="00176D44"/>
    <w:rsid w:val="00176F94"/>
    <w:rsid w:val="00177841"/>
    <w:rsid w:val="00177E9C"/>
    <w:rsid w:val="00180262"/>
    <w:rsid w:val="0018029F"/>
    <w:rsid w:val="00180E15"/>
    <w:rsid w:val="0018142E"/>
    <w:rsid w:val="00181600"/>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45A6"/>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7F0"/>
    <w:rsid w:val="00191070"/>
    <w:rsid w:val="00191396"/>
    <w:rsid w:val="001916A0"/>
    <w:rsid w:val="00191A59"/>
    <w:rsid w:val="00191BA6"/>
    <w:rsid w:val="00191C29"/>
    <w:rsid w:val="00191CE9"/>
    <w:rsid w:val="00191D2C"/>
    <w:rsid w:val="00192879"/>
    <w:rsid w:val="00192D9A"/>
    <w:rsid w:val="00192EC7"/>
    <w:rsid w:val="00192F74"/>
    <w:rsid w:val="00193368"/>
    <w:rsid w:val="001934E2"/>
    <w:rsid w:val="00193586"/>
    <w:rsid w:val="001937EB"/>
    <w:rsid w:val="0019395B"/>
    <w:rsid w:val="00193AA7"/>
    <w:rsid w:val="00193CF2"/>
    <w:rsid w:val="00193EE9"/>
    <w:rsid w:val="00194007"/>
    <w:rsid w:val="001945BF"/>
    <w:rsid w:val="0019466A"/>
    <w:rsid w:val="001947DD"/>
    <w:rsid w:val="00194815"/>
    <w:rsid w:val="0019494E"/>
    <w:rsid w:val="00194F04"/>
    <w:rsid w:val="0019507B"/>
    <w:rsid w:val="0019552E"/>
    <w:rsid w:val="00195943"/>
    <w:rsid w:val="00195BCB"/>
    <w:rsid w:val="00195E7C"/>
    <w:rsid w:val="00195F3A"/>
    <w:rsid w:val="0019601C"/>
    <w:rsid w:val="0019662B"/>
    <w:rsid w:val="0019687B"/>
    <w:rsid w:val="001969B6"/>
    <w:rsid w:val="00196C07"/>
    <w:rsid w:val="0019715B"/>
    <w:rsid w:val="001971E8"/>
    <w:rsid w:val="00197354"/>
    <w:rsid w:val="001973E0"/>
    <w:rsid w:val="001973E2"/>
    <w:rsid w:val="001975F1"/>
    <w:rsid w:val="00197826"/>
    <w:rsid w:val="00197881"/>
    <w:rsid w:val="00197E97"/>
    <w:rsid w:val="00197F47"/>
    <w:rsid w:val="001A0307"/>
    <w:rsid w:val="001A03C9"/>
    <w:rsid w:val="001A08E5"/>
    <w:rsid w:val="001A0CEE"/>
    <w:rsid w:val="001A1290"/>
    <w:rsid w:val="001A13E2"/>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807"/>
    <w:rsid w:val="001B084E"/>
    <w:rsid w:val="001B106C"/>
    <w:rsid w:val="001B11B1"/>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AEC"/>
    <w:rsid w:val="001B7D20"/>
    <w:rsid w:val="001B7DF8"/>
    <w:rsid w:val="001C006C"/>
    <w:rsid w:val="001C01E2"/>
    <w:rsid w:val="001C0226"/>
    <w:rsid w:val="001C022F"/>
    <w:rsid w:val="001C0869"/>
    <w:rsid w:val="001C1172"/>
    <w:rsid w:val="001C16F6"/>
    <w:rsid w:val="001C1A6C"/>
    <w:rsid w:val="001C1FB0"/>
    <w:rsid w:val="001C23BB"/>
    <w:rsid w:val="001C23FD"/>
    <w:rsid w:val="001C292B"/>
    <w:rsid w:val="001C2CB5"/>
    <w:rsid w:val="001C3159"/>
    <w:rsid w:val="001C316E"/>
    <w:rsid w:val="001C33B0"/>
    <w:rsid w:val="001C3608"/>
    <w:rsid w:val="001C3923"/>
    <w:rsid w:val="001C3A0D"/>
    <w:rsid w:val="001C4327"/>
    <w:rsid w:val="001C444A"/>
    <w:rsid w:val="001C462B"/>
    <w:rsid w:val="001C4924"/>
    <w:rsid w:val="001C49EE"/>
    <w:rsid w:val="001C52E1"/>
    <w:rsid w:val="001C54C4"/>
    <w:rsid w:val="001C57D1"/>
    <w:rsid w:val="001C5D26"/>
    <w:rsid w:val="001C698D"/>
    <w:rsid w:val="001C6AD0"/>
    <w:rsid w:val="001C6C19"/>
    <w:rsid w:val="001C6DB0"/>
    <w:rsid w:val="001C6FE0"/>
    <w:rsid w:val="001C6FEB"/>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557"/>
    <w:rsid w:val="001D6FD0"/>
    <w:rsid w:val="001D70D4"/>
    <w:rsid w:val="001D7880"/>
    <w:rsid w:val="001D7986"/>
    <w:rsid w:val="001D7989"/>
    <w:rsid w:val="001D7E84"/>
    <w:rsid w:val="001E03AA"/>
    <w:rsid w:val="001E04B7"/>
    <w:rsid w:val="001E05D0"/>
    <w:rsid w:val="001E0663"/>
    <w:rsid w:val="001E1854"/>
    <w:rsid w:val="001E188F"/>
    <w:rsid w:val="001E22DE"/>
    <w:rsid w:val="001E23D0"/>
    <w:rsid w:val="001E26EB"/>
    <w:rsid w:val="001E2767"/>
    <w:rsid w:val="001E34E3"/>
    <w:rsid w:val="001E3B77"/>
    <w:rsid w:val="001E3EAC"/>
    <w:rsid w:val="001E3F7D"/>
    <w:rsid w:val="001E40D2"/>
    <w:rsid w:val="001E41CC"/>
    <w:rsid w:val="001E43BC"/>
    <w:rsid w:val="001E45E2"/>
    <w:rsid w:val="001E4BD4"/>
    <w:rsid w:val="001E4E65"/>
    <w:rsid w:val="001E57B2"/>
    <w:rsid w:val="001E5BA1"/>
    <w:rsid w:val="001E6507"/>
    <w:rsid w:val="001E72DA"/>
    <w:rsid w:val="001E7479"/>
    <w:rsid w:val="001E75AF"/>
    <w:rsid w:val="001E7F88"/>
    <w:rsid w:val="001F0101"/>
    <w:rsid w:val="001F0193"/>
    <w:rsid w:val="001F0BE5"/>
    <w:rsid w:val="001F0E30"/>
    <w:rsid w:val="001F1026"/>
    <w:rsid w:val="001F10BF"/>
    <w:rsid w:val="001F10C6"/>
    <w:rsid w:val="001F119A"/>
    <w:rsid w:val="001F14B9"/>
    <w:rsid w:val="001F1749"/>
    <w:rsid w:val="001F187E"/>
    <w:rsid w:val="001F1B7E"/>
    <w:rsid w:val="001F2340"/>
    <w:rsid w:val="001F25A1"/>
    <w:rsid w:val="001F2641"/>
    <w:rsid w:val="001F2B13"/>
    <w:rsid w:val="001F2DD1"/>
    <w:rsid w:val="001F31A7"/>
    <w:rsid w:val="001F3275"/>
    <w:rsid w:val="001F3291"/>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BA4"/>
    <w:rsid w:val="00201CDD"/>
    <w:rsid w:val="00201DBF"/>
    <w:rsid w:val="00202242"/>
    <w:rsid w:val="002026E8"/>
    <w:rsid w:val="00202ADD"/>
    <w:rsid w:val="00202B37"/>
    <w:rsid w:val="00202B71"/>
    <w:rsid w:val="00202EC8"/>
    <w:rsid w:val="002038E3"/>
    <w:rsid w:val="00203ADD"/>
    <w:rsid w:val="002042B2"/>
    <w:rsid w:val="00204915"/>
    <w:rsid w:val="00204AA5"/>
    <w:rsid w:val="00204C15"/>
    <w:rsid w:val="00204C18"/>
    <w:rsid w:val="00204D9B"/>
    <w:rsid w:val="002056BA"/>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D5"/>
    <w:rsid w:val="002164B4"/>
    <w:rsid w:val="00216C60"/>
    <w:rsid w:val="00216E85"/>
    <w:rsid w:val="00216ED0"/>
    <w:rsid w:val="0021715D"/>
    <w:rsid w:val="00217502"/>
    <w:rsid w:val="002175F4"/>
    <w:rsid w:val="002177F1"/>
    <w:rsid w:val="0021793E"/>
    <w:rsid w:val="002201EE"/>
    <w:rsid w:val="002203A0"/>
    <w:rsid w:val="00220565"/>
    <w:rsid w:val="002206DD"/>
    <w:rsid w:val="00220747"/>
    <w:rsid w:val="002208E8"/>
    <w:rsid w:val="00220A27"/>
    <w:rsid w:val="00220C76"/>
    <w:rsid w:val="00220F3A"/>
    <w:rsid w:val="002213E5"/>
    <w:rsid w:val="00221A8E"/>
    <w:rsid w:val="00221C34"/>
    <w:rsid w:val="00222004"/>
    <w:rsid w:val="00222021"/>
    <w:rsid w:val="00222781"/>
    <w:rsid w:val="00222851"/>
    <w:rsid w:val="00222C48"/>
    <w:rsid w:val="00222EC7"/>
    <w:rsid w:val="0022302B"/>
    <w:rsid w:val="002231F3"/>
    <w:rsid w:val="00223A0B"/>
    <w:rsid w:val="00223DF3"/>
    <w:rsid w:val="00224A6B"/>
    <w:rsid w:val="002250DC"/>
    <w:rsid w:val="00225457"/>
    <w:rsid w:val="00225D29"/>
    <w:rsid w:val="00225F1B"/>
    <w:rsid w:val="002262AF"/>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B17"/>
    <w:rsid w:val="00230D20"/>
    <w:rsid w:val="00231631"/>
    <w:rsid w:val="002316A5"/>
    <w:rsid w:val="0023199E"/>
    <w:rsid w:val="002325FF"/>
    <w:rsid w:val="002327E9"/>
    <w:rsid w:val="00233094"/>
    <w:rsid w:val="00233590"/>
    <w:rsid w:val="00233E52"/>
    <w:rsid w:val="00233FD9"/>
    <w:rsid w:val="002342FC"/>
    <w:rsid w:val="00234A3D"/>
    <w:rsid w:val="00234A52"/>
    <w:rsid w:val="00234AFC"/>
    <w:rsid w:val="00234CA8"/>
    <w:rsid w:val="00234FA4"/>
    <w:rsid w:val="00234FBE"/>
    <w:rsid w:val="0023514C"/>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DD2"/>
    <w:rsid w:val="00243E45"/>
    <w:rsid w:val="00243E56"/>
    <w:rsid w:val="0024404E"/>
    <w:rsid w:val="0024521E"/>
    <w:rsid w:val="00245278"/>
    <w:rsid w:val="002456F3"/>
    <w:rsid w:val="0024582D"/>
    <w:rsid w:val="00245D1D"/>
    <w:rsid w:val="00246158"/>
    <w:rsid w:val="00246949"/>
    <w:rsid w:val="00246A5D"/>
    <w:rsid w:val="00246C18"/>
    <w:rsid w:val="00247535"/>
    <w:rsid w:val="002475EE"/>
    <w:rsid w:val="0024779A"/>
    <w:rsid w:val="0024796D"/>
    <w:rsid w:val="00247C99"/>
    <w:rsid w:val="00247ED6"/>
    <w:rsid w:val="00250A2B"/>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D6"/>
    <w:rsid w:val="002548DD"/>
    <w:rsid w:val="00254A26"/>
    <w:rsid w:val="002551A1"/>
    <w:rsid w:val="002551B2"/>
    <w:rsid w:val="00255782"/>
    <w:rsid w:val="0025581F"/>
    <w:rsid w:val="00255BB6"/>
    <w:rsid w:val="00255C2D"/>
    <w:rsid w:val="00255CDE"/>
    <w:rsid w:val="00255D6A"/>
    <w:rsid w:val="00255E7A"/>
    <w:rsid w:val="002562E1"/>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5FA3"/>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237"/>
    <w:rsid w:val="002716F9"/>
    <w:rsid w:val="002718A3"/>
    <w:rsid w:val="002718BB"/>
    <w:rsid w:val="00272075"/>
    <w:rsid w:val="00272207"/>
    <w:rsid w:val="00272355"/>
    <w:rsid w:val="002723A4"/>
    <w:rsid w:val="002723F9"/>
    <w:rsid w:val="002725FF"/>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80A"/>
    <w:rsid w:val="00276C86"/>
    <w:rsid w:val="00277108"/>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637"/>
    <w:rsid w:val="002847A4"/>
    <w:rsid w:val="00284AE0"/>
    <w:rsid w:val="002850FC"/>
    <w:rsid w:val="002858A8"/>
    <w:rsid w:val="00285FA1"/>
    <w:rsid w:val="002860D0"/>
    <w:rsid w:val="0028631F"/>
    <w:rsid w:val="00286328"/>
    <w:rsid w:val="00286B35"/>
    <w:rsid w:val="00286B66"/>
    <w:rsid w:val="002872EC"/>
    <w:rsid w:val="0028732E"/>
    <w:rsid w:val="002877B3"/>
    <w:rsid w:val="00287A1F"/>
    <w:rsid w:val="002901D7"/>
    <w:rsid w:val="00290360"/>
    <w:rsid w:val="002908D0"/>
    <w:rsid w:val="00290EE2"/>
    <w:rsid w:val="00290F3E"/>
    <w:rsid w:val="002911C0"/>
    <w:rsid w:val="0029141B"/>
    <w:rsid w:val="002916DB"/>
    <w:rsid w:val="0029187C"/>
    <w:rsid w:val="002918DF"/>
    <w:rsid w:val="002919D1"/>
    <w:rsid w:val="0029223B"/>
    <w:rsid w:val="00292685"/>
    <w:rsid w:val="002926F1"/>
    <w:rsid w:val="00292D0C"/>
    <w:rsid w:val="00293594"/>
    <w:rsid w:val="0029379C"/>
    <w:rsid w:val="002937A3"/>
    <w:rsid w:val="00293F4E"/>
    <w:rsid w:val="00294135"/>
    <w:rsid w:val="002944B5"/>
    <w:rsid w:val="00294616"/>
    <w:rsid w:val="00294795"/>
    <w:rsid w:val="002949BA"/>
    <w:rsid w:val="00294B94"/>
    <w:rsid w:val="00294FAB"/>
    <w:rsid w:val="002953EA"/>
    <w:rsid w:val="00295408"/>
    <w:rsid w:val="00295973"/>
    <w:rsid w:val="00295C20"/>
    <w:rsid w:val="00295E2C"/>
    <w:rsid w:val="00295F0C"/>
    <w:rsid w:val="00296325"/>
    <w:rsid w:val="00296531"/>
    <w:rsid w:val="00296668"/>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910"/>
    <w:rsid w:val="002A1D6B"/>
    <w:rsid w:val="002A1EA0"/>
    <w:rsid w:val="002A20FA"/>
    <w:rsid w:val="002A21FB"/>
    <w:rsid w:val="002A2D9B"/>
    <w:rsid w:val="002A2F36"/>
    <w:rsid w:val="002A3FA1"/>
    <w:rsid w:val="002A40C9"/>
    <w:rsid w:val="002A4103"/>
    <w:rsid w:val="002A4136"/>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B0732"/>
    <w:rsid w:val="002B076F"/>
    <w:rsid w:val="002B0798"/>
    <w:rsid w:val="002B0838"/>
    <w:rsid w:val="002B0869"/>
    <w:rsid w:val="002B09B2"/>
    <w:rsid w:val="002B0A23"/>
    <w:rsid w:val="002B1706"/>
    <w:rsid w:val="002B173A"/>
    <w:rsid w:val="002B1AB9"/>
    <w:rsid w:val="002B1E30"/>
    <w:rsid w:val="002B1E5D"/>
    <w:rsid w:val="002B2A38"/>
    <w:rsid w:val="002B2F43"/>
    <w:rsid w:val="002B34ED"/>
    <w:rsid w:val="002B38EE"/>
    <w:rsid w:val="002B3A1A"/>
    <w:rsid w:val="002B3EDB"/>
    <w:rsid w:val="002B3EE8"/>
    <w:rsid w:val="002B43FC"/>
    <w:rsid w:val="002B47F2"/>
    <w:rsid w:val="002B4A52"/>
    <w:rsid w:val="002B4CAA"/>
    <w:rsid w:val="002B54A5"/>
    <w:rsid w:val="002B557B"/>
    <w:rsid w:val="002B564B"/>
    <w:rsid w:val="002B58EE"/>
    <w:rsid w:val="002B59C0"/>
    <w:rsid w:val="002B5C5D"/>
    <w:rsid w:val="002B61C8"/>
    <w:rsid w:val="002B6235"/>
    <w:rsid w:val="002B651E"/>
    <w:rsid w:val="002B6597"/>
    <w:rsid w:val="002B65BE"/>
    <w:rsid w:val="002B66ED"/>
    <w:rsid w:val="002B772F"/>
    <w:rsid w:val="002B7D25"/>
    <w:rsid w:val="002C02F3"/>
    <w:rsid w:val="002C0587"/>
    <w:rsid w:val="002C0854"/>
    <w:rsid w:val="002C0859"/>
    <w:rsid w:val="002C0C5B"/>
    <w:rsid w:val="002C0EE4"/>
    <w:rsid w:val="002C0EF4"/>
    <w:rsid w:val="002C10F4"/>
    <w:rsid w:val="002C1ADB"/>
    <w:rsid w:val="002C1C4E"/>
    <w:rsid w:val="002C1E5E"/>
    <w:rsid w:val="002C21C7"/>
    <w:rsid w:val="002C227A"/>
    <w:rsid w:val="002C236C"/>
    <w:rsid w:val="002C25AE"/>
    <w:rsid w:val="002C29F4"/>
    <w:rsid w:val="002C2C63"/>
    <w:rsid w:val="002C2D17"/>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DFC"/>
    <w:rsid w:val="002D1053"/>
    <w:rsid w:val="002D107B"/>
    <w:rsid w:val="002D130C"/>
    <w:rsid w:val="002D19B2"/>
    <w:rsid w:val="002D22B0"/>
    <w:rsid w:val="002D3156"/>
    <w:rsid w:val="002D3171"/>
    <w:rsid w:val="002D3323"/>
    <w:rsid w:val="002D367C"/>
    <w:rsid w:val="002D38D0"/>
    <w:rsid w:val="002D3A57"/>
    <w:rsid w:val="002D43AC"/>
    <w:rsid w:val="002D4DA7"/>
    <w:rsid w:val="002D4F4E"/>
    <w:rsid w:val="002D4F6D"/>
    <w:rsid w:val="002D53D3"/>
    <w:rsid w:val="002D5523"/>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C1C"/>
    <w:rsid w:val="002E0DDA"/>
    <w:rsid w:val="002E0E80"/>
    <w:rsid w:val="002E0FD2"/>
    <w:rsid w:val="002E10B5"/>
    <w:rsid w:val="002E1134"/>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90C"/>
    <w:rsid w:val="002E6952"/>
    <w:rsid w:val="002E6AEA"/>
    <w:rsid w:val="002E6EAB"/>
    <w:rsid w:val="002E7273"/>
    <w:rsid w:val="002E751D"/>
    <w:rsid w:val="002E7E38"/>
    <w:rsid w:val="002E7FE8"/>
    <w:rsid w:val="002F0279"/>
    <w:rsid w:val="002F0326"/>
    <w:rsid w:val="002F06E4"/>
    <w:rsid w:val="002F0A10"/>
    <w:rsid w:val="002F0C32"/>
    <w:rsid w:val="002F1040"/>
    <w:rsid w:val="002F115C"/>
    <w:rsid w:val="002F12C4"/>
    <w:rsid w:val="002F1E99"/>
    <w:rsid w:val="002F21C2"/>
    <w:rsid w:val="002F23DB"/>
    <w:rsid w:val="002F249F"/>
    <w:rsid w:val="002F2709"/>
    <w:rsid w:val="002F2994"/>
    <w:rsid w:val="002F2BDB"/>
    <w:rsid w:val="002F36BD"/>
    <w:rsid w:val="002F3783"/>
    <w:rsid w:val="002F3B04"/>
    <w:rsid w:val="002F3BDA"/>
    <w:rsid w:val="002F449B"/>
    <w:rsid w:val="002F44AC"/>
    <w:rsid w:val="002F44D6"/>
    <w:rsid w:val="002F464D"/>
    <w:rsid w:val="002F47D7"/>
    <w:rsid w:val="002F4C16"/>
    <w:rsid w:val="002F501E"/>
    <w:rsid w:val="002F52D8"/>
    <w:rsid w:val="002F5B69"/>
    <w:rsid w:val="002F5CA7"/>
    <w:rsid w:val="002F5F05"/>
    <w:rsid w:val="002F65B9"/>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3A20"/>
    <w:rsid w:val="00304043"/>
    <w:rsid w:val="0030457E"/>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38D"/>
    <w:rsid w:val="00310649"/>
    <w:rsid w:val="00310B18"/>
    <w:rsid w:val="00310C45"/>
    <w:rsid w:val="00310D8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4E7"/>
    <w:rsid w:val="003155A7"/>
    <w:rsid w:val="00315627"/>
    <w:rsid w:val="00315BFA"/>
    <w:rsid w:val="00315F09"/>
    <w:rsid w:val="00315F94"/>
    <w:rsid w:val="00315F9F"/>
    <w:rsid w:val="00316542"/>
    <w:rsid w:val="003165D8"/>
    <w:rsid w:val="00316B78"/>
    <w:rsid w:val="0031725D"/>
    <w:rsid w:val="0031727C"/>
    <w:rsid w:val="00317C26"/>
    <w:rsid w:val="00320053"/>
    <w:rsid w:val="00321339"/>
    <w:rsid w:val="0032165B"/>
    <w:rsid w:val="00321FEE"/>
    <w:rsid w:val="00322190"/>
    <w:rsid w:val="003221EE"/>
    <w:rsid w:val="00322386"/>
    <w:rsid w:val="003224C5"/>
    <w:rsid w:val="003229C7"/>
    <w:rsid w:val="00322ABF"/>
    <w:rsid w:val="00322F3D"/>
    <w:rsid w:val="00323547"/>
    <w:rsid w:val="003235D5"/>
    <w:rsid w:val="00323EE6"/>
    <w:rsid w:val="00324121"/>
    <w:rsid w:val="003241E1"/>
    <w:rsid w:val="0032457E"/>
    <w:rsid w:val="003248DB"/>
    <w:rsid w:val="003249AC"/>
    <w:rsid w:val="00324A12"/>
    <w:rsid w:val="00324D0D"/>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A21"/>
    <w:rsid w:val="00331A52"/>
    <w:rsid w:val="00331BDE"/>
    <w:rsid w:val="00332097"/>
    <w:rsid w:val="0033218D"/>
    <w:rsid w:val="003322DA"/>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F61"/>
    <w:rsid w:val="0033703F"/>
    <w:rsid w:val="0033714E"/>
    <w:rsid w:val="00337339"/>
    <w:rsid w:val="003374AD"/>
    <w:rsid w:val="0033778E"/>
    <w:rsid w:val="00337800"/>
    <w:rsid w:val="00337D4C"/>
    <w:rsid w:val="0034037F"/>
    <w:rsid w:val="00340507"/>
    <w:rsid w:val="003406A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62B4"/>
    <w:rsid w:val="00346FF2"/>
    <w:rsid w:val="00347247"/>
    <w:rsid w:val="003475FC"/>
    <w:rsid w:val="0034769F"/>
    <w:rsid w:val="00347781"/>
    <w:rsid w:val="00347974"/>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7B5"/>
    <w:rsid w:val="00352D53"/>
    <w:rsid w:val="003532FC"/>
    <w:rsid w:val="003537D4"/>
    <w:rsid w:val="00353E38"/>
    <w:rsid w:val="003540CD"/>
    <w:rsid w:val="003543E6"/>
    <w:rsid w:val="003543E7"/>
    <w:rsid w:val="00354586"/>
    <w:rsid w:val="00354B41"/>
    <w:rsid w:val="00354C0C"/>
    <w:rsid w:val="00354F9C"/>
    <w:rsid w:val="00354FA1"/>
    <w:rsid w:val="00355072"/>
    <w:rsid w:val="003554B0"/>
    <w:rsid w:val="00355705"/>
    <w:rsid w:val="0035573D"/>
    <w:rsid w:val="00355979"/>
    <w:rsid w:val="00355D36"/>
    <w:rsid w:val="00356009"/>
    <w:rsid w:val="00356543"/>
    <w:rsid w:val="00356732"/>
    <w:rsid w:val="00356835"/>
    <w:rsid w:val="00356B30"/>
    <w:rsid w:val="00356C39"/>
    <w:rsid w:val="00357590"/>
    <w:rsid w:val="003600CA"/>
    <w:rsid w:val="0036018B"/>
    <w:rsid w:val="00360A2D"/>
    <w:rsid w:val="00360EE5"/>
    <w:rsid w:val="0036109B"/>
    <w:rsid w:val="0036114F"/>
    <w:rsid w:val="00362011"/>
    <w:rsid w:val="00362052"/>
    <w:rsid w:val="0036219C"/>
    <w:rsid w:val="00362651"/>
    <w:rsid w:val="0036271A"/>
    <w:rsid w:val="00362864"/>
    <w:rsid w:val="003629BF"/>
    <w:rsid w:val="00362C77"/>
    <w:rsid w:val="00362C8C"/>
    <w:rsid w:val="00363AAE"/>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3051"/>
    <w:rsid w:val="003731DE"/>
    <w:rsid w:val="003739B1"/>
    <w:rsid w:val="00373AAF"/>
    <w:rsid w:val="00374169"/>
    <w:rsid w:val="00374719"/>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9F"/>
    <w:rsid w:val="0039129E"/>
    <w:rsid w:val="003912E4"/>
    <w:rsid w:val="0039176E"/>
    <w:rsid w:val="003919A9"/>
    <w:rsid w:val="003919AC"/>
    <w:rsid w:val="00391A38"/>
    <w:rsid w:val="0039219B"/>
    <w:rsid w:val="00392216"/>
    <w:rsid w:val="0039242D"/>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BB0"/>
    <w:rsid w:val="00397C39"/>
    <w:rsid w:val="00397DBB"/>
    <w:rsid w:val="00397E29"/>
    <w:rsid w:val="003A0418"/>
    <w:rsid w:val="003A0888"/>
    <w:rsid w:val="003A0DFC"/>
    <w:rsid w:val="003A1207"/>
    <w:rsid w:val="003A14D5"/>
    <w:rsid w:val="003A1710"/>
    <w:rsid w:val="003A183E"/>
    <w:rsid w:val="003A1935"/>
    <w:rsid w:val="003A195A"/>
    <w:rsid w:val="003A1BD0"/>
    <w:rsid w:val="003A1D36"/>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01B"/>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C59"/>
    <w:rsid w:val="003B1DA2"/>
    <w:rsid w:val="003B22C8"/>
    <w:rsid w:val="003B296B"/>
    <w:rsid w:val="003B2A12"/>
    <w:rsid w:val="003B2A76"/>
    <w:rsid w:val="003B2CD9"/>
    <w:rsid w:val="003B2CDE"/>
    <w:rsid w:val="003B2D30"/>
    <w:rsid w:val="003B2FC4"/>
    <w:rsid w:val="003B3071"/>
    <w:rsid w:val="003B3F70"/>
    <w:rsid w:val="003B4E43"/>
    <w:rsid w:val="003B563D"/>
    <w:rsid w:val="003B57C2"/>
    <w:rsid w:val="003B59BA"/>
    <w:rsid w:val="003B5C8D"/>
    <w:rsid w:val="003B5D96"/>
    <w:rsid w:val="003B6262"/>
    <w:rsid w:val="003B6691"/>
    <w:rsid w:val="003B6696"/>
    <w:rsid w:val="003B68FD"/>
    <w:rsid w:val="003B69F7"/>
    <w:rsid w:val="003B7AE5"/>
    <w:rsid w:val="003B7B2E"/>
    <w:rsid w:val="003B7BA3"/>
    <w:rsid w:val="003C02AB"/>
    <w:rsid w:val="003C0423"/>
    <w:rsid w:val="003C0602"/>
    <w:rsid w:val="003C061D"/>
    <w:rsid w:val="003C1399"/>
    <w:rsid w:val="003C1705"/>
    <w:rsid w:val="003C1891"/>
    <w:rsid w:val="003C1B5A"/>
    <w:rsid w:val="003C1B9F"/>
    <w:rsid w:val="003C2125"/>
    <w:rsid w:val="003C21C0"/>
    <w:rsid w:val="003C21D1"/>
    <w:rsid w:val="003C2238"/>
    <w:rsid w:val="003C236C"/>
    <w:rsid w:val="003C2500"/>
    <w:rsid w:val="003C2517"/>
    <w:rsid w:val="003C362F"/>
    <w:rsid w:val="003C37F6"/>
    <w:rsid w:val="003C3898"/>
    <w:rsid w:val="003C394A"/>
    <w:rsid w:val="003C3992"/>
    <w:rsid w:val="003C4082"/>
    <w:rsid w:val="003C46FB"/>
    <w:rsid w:val="003C4D40"/>
    <w:rsid w:val="003C5743"/>
    <w:rsid w:val="003C57BD"/>
    <w:rsid w:val="003C5A7B"/>
    <w:rsid w:val="003C5BD2"/>
    <w:rsid w:val="003C5C40"/>
    <w:rsid w:val="003C6106"/>
    <w:rsid w:val="003C61FE"/>
    <w:rsid w:val="003C64C7"/>
    <w:rsid w:val="003C679A"/>
    <w:rsid w:val="003C6FBF"/>
    <w:rsid w:val="003C7193"/>
    <w:rsid w:val="003C724A"/>
    <w:rsid w:val="003C7585"/>
    <w:rsid w:val="003D03CB"/>
    <w:rsid w:val="003D05D5"/>
    <w:rsid w:val="003D0B71"/>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8A4"/>
    <w:rsid w:val="003D79E2"/>
    <w:rsid w:val="003E0124"/>
    <w:rsid w:val="003E034C"/>
    <w:rsid w:val="003E0A90"/>
    <w:rsid w:val="003E0BBB"/>
    <w:rsid w:val="003E0C9F"/>
    <w:rsid w:val="003E0EBA"/>
    <w:rsid w:val="003E1481"/>
    <w:rsid w:val="003E15D6"/>
    <w:rsid w:val="003E2233"/>
    <w:rsid w:val="003E2814"/>
    <w:rsid w:val="003E29BF"/>
    <w:rsid w:val="003E2A32"/>
    <w:rsid w:val="003E3582"/>
    <w:rsid w:val="003E36E8"/>
    <w:rsid w:val="003E4268"/>
    <w:rsid w:val="003E50C4"/>
    <w:rsid w:val="003E56BE"/>
    <w:rsid w:val="003E56D7"/>
    <w:rsid w:val="003E5ACA"/>
    <w:rsid w:val="003E5D0D"/>
    <w:rsid w:val="003E5D1E"/>
    <w:rsid w:val="003E5D51"/>
    <w:rsid w:val="003E606D"/>
    <w:rsid w:val="003E65CB"/>
    <w:rsid w:val="003E6897"/>
    <w:rsid w:val="003E700D"/>
    <w:rsid w:val="003E7380"/>
    <w:rsid w:val="003E75C5"/>
    <w:rsid w:val="003E7C6D"/>
    <w:rsid w:val="003E7E16"/>
    <w:rsid w:val="003E7FEE"/>
    <w:rsid w:val="003F03D6"/>
    <w:rsid w:val="003F0632"/>
    <w:rsid w:val="003F0ADF"/>
    <w:rsid w:val="003F13C7"/>
    <w:rsid w:val="003F1588"/>
    <w:rsid w:val="003F18A1"/>
    <w:rsid w:val="003F1C2C"/>
    <w:rsid w:val="003F1DC6"/>
    <w:rsid w:val="003F1FEB"/>
    <w:rsid w:val="003F2467"/>
    <w:rsid w:val="003F2B00"/>
    <w:rsid w:val="003F2E95"/>
    <w:rsid w:val="003F359E"/>
    <w:rsid w:val="003F36FC"/>
    <w:rsid w:val="003F3AB8"/>
    <w:rsid w:val="003F40B5"/>
    <w:rsid w:val="003F416E"/>
    <w:rsid w:val="003F472A"/>
    <w:rsid w:val="003F4F06"/>
    <w:rsid w:val="003F5001"/>
    <w:rsid w:val="003F52BC"/>
    <w:rsid w:val="003F52DE"/>
    <w:rsid w:val="003F5621"/>
    <w:rsid w:val="003F586D"/>
    <w:rsid w:val="003F5B64"/>
    <w:rsid w:val="003F5C98"/>
    <w:rsid w:val="003F5FD8"/>
    <w:rsid w:val="003F6125"/>
    <w:rsid w:val="003F626B"/>
    <w:rsid w:val="003F6511"/>
    <w:rsid w:val="003F655B"/>
    <w:rsid w:val="003F65F7"/>
    <w:rsid w:val="003F664E"/>
    <w:rsid w:val="003F66BD"/>
    <w:rsid w:val="003F6BE1"/>
    <w:rsid w:val="003F7769"/>
    <w:rsid w:val="00400652"/>
    <w:rsid w:val="00400817"/>
    <w:rsid w:val="00400B74"/>
    <w:rsid w:val="004011D2"/>
    <w:rsid w:val="0040180C"/>
    <w:rsid w:val="00401DA7"/>
    <w:rsid w:val="00401F52"/>
    <w:rsid w:val="00402052"/>
    <w:rsid w:val="00402372"/>
    <w:rsid w:val="0040277D"/>
    <w:rsid w:val="00403067"/>
    <w:rsid w:val="0040352C"/>
    <w:rsid w:val="0040382A"/>
    <w:rsid w:val="00403855"/>
    <w:rsid w:val="00403A60"/>
    <w:rsid w:val="00403A85"/>
    <w:rsid w:val="00403B1C"/>
    <w:rsid w:val="00403E36"/>
    <w:rsid w:val="00403E40"/>
    <w:rsid w:val="004051CB"/>
    <w:rsid w:val="0040545F"/>
    <w:rsid w:val="00405973"/>
    <w:rsid w:val="00405AF6"/>
    <w:rsid w:val="00405E00"/>
    <w:rsid w:val="00405F5C"/>
    <w:rsid w:val="00406105"/>
    <w:rsid w:val="004063E6"/>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32A"/>
    <w:rsid w:val="00410691"/>
    <w:rsid w:val="00410D14"/>
    <w:rsid w:val="00410E8A"/>
    <w:rsid w:val="004111D0"/>
    <w:rsid w:val="004119CF"/>
    <w:rsid w:val="00411A31"/>
    <w:rsid w:val="00411F5A"/>
    <w:rsid w:val="00411F64"/>
    <w:rsid w:val="00412549"/>
    <w:rsid w:val="00412B13"/>
    <w:rsid w:val="00413593"/>
    <w:rsid w:val="0041363C"/>
    <w:rsid w:val="00413982"/>
    <w:rsid w:val="00413A01"/>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22"/>
    <w:rsid w:val="00420A36"/>
    <w:rsid w:val="00421D8B"/>
    <w:rsid w:val="00422427"/>
    <w:rsid w:val="00422501"/>
    <w:rsid w:val="004225CB"/>
    <w:rsid w:val="004225FF"/>
    <w:rsid w:val="00422653"/>
    <w:rsid w:val="00422663"/>
    <w:rsid w:val="00422A9C"/>
    <w:rsid w:val="00422ADD"/>
    <w:rsid w:val="00422C0A"/>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302D7"/>
    <w:rsid w:val="00430579"/>
    <w:rsid w:val="0043094F"/>
    <w:rsid w:val="00430AA2"/>
    <w:rsid w:val="00430E56"/>
    <w:rsid w:val="00430F15"/>
    <w:rsid w:val="00431080"/>
    <w:rsid w:val="0043125E"/>
    <w:rsid w:val="004313EF"/>
    <w:rsid w:val="00431438"/>
    <w:rsid w:val="004316E1"/>
    <w:rsid w:val="00432880"/>
    <w:rsid w:val="00432C55"/>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8F4"/>
    <w:rsid w:val="00441DBE"/>
    <w:rsid w:val="00442045"/>
    <w:rsid w:val="004420A7"/>
    <w:rsid w:val="0044216A"/>
    <w:rsid w:val="0044279B"/>
    <w:rsid w:val="004428E5"/>
    <w:rsid w:val="00442BE9"/>
    <w:rsid w:val="004434CA"/>
    <w:rsid w:val="004438AB"/>
    <w:rsid w:val="00443BC3"/>
    <w:rsid w:val="00443C6A"/>
    <w:rsid w:val="00443D4C"/>
    <w:rsid w:val="004443FF"/>
    <w:rsid w:val="00444F19"/>
    <w:rsid w:val="00445B72"/>
    <w:rsid w:val="00445CE7"/>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2E71"/>
    <w:rsid w:val="0045308F"/>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23B6"/>
    <w:rsid w:val="004626AF"/>
    <w:rsid w:val="00462C06"/>
    <w:rsid w:val="00462E12"/>
    <w:rsid w:val="00462E46"/>
    <w:rsid w:val="004636C7"/>
    <w:rsid w:val="00463942"/>
    <w:rsid w:val="00463D81"/>
    <w:rsid w:val="004642B3"/>
    <w:rsid w:val="00464745"/>
    <w:rsid w:val="00464893"/>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1AC7"/>
    <w:rsid w:val="00471B70"/>
    <w:rsid w:val="004721D3"/>
    <w:rsid w:val="0047220D"/>
    <w:rsid w:val="00472371"/>
    <w:rsid w:val="00472495"/>
    <w:rsid w:val="00472507"/>
    <w:rsid w:val="0047265D"/>
    <w:rsid w:val="00472A03"/>
    <w:rsid w:val="00472E30"/>
    <w:rsid w:val="00473118"/>
    <w:rsid w:val="004736F4"/>
    <w:rsid w:val="00473837"/>
    <w:rsid w:val="00473969"/>
    <w:rsid w:val="00473A9A"/>
    <w:rsid w:val="00474058"/>
    <w:rsid w:val="00474548"/>
    <w:rsid w:val="00474BB3"/>
    <w:rsid w:val="00474DD9"/>
    <w:rsid w:val="00474E2C"/>
    <w:rsid w:val="004753ED"/>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62F"/>
    <w:rsid w:val="00483364"/>
    <w:rsid w:val="004838D6"/>
    <w:rsid w:val="00483B8E"/>
    <w:rsid w:val="00483FEC"/>
    <w:rsid w:val="004840CA"/>
    <w:rsid w:val="00484442"/>
    <w:rsid w:val="00484770"/>
    <w:rsid w:val="004848EE"/>
    <w:rsid w:val="00484BBF"/>
    <w:rsid w:val="00485247"/>
    <w:rsid w:val="004852B5"/>
    <w:rsid w:val="00485652"/>
    <w:rsid w:val="0048589B"/>
    <w:rsid w:val="00485D9B"/>
    <w:rsid w:val="00485DC9"/>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250"/>
    <w:rsid w:val="004928E8"/>
    <w:rsid w:val="00492E47"/>
    <w:rsid w:val="004932AF"/>
    <w:rsid w:val="004932C0"/>
    <w:rsid w:val="004935B4"/>
    <w:rsid w:val="004936E3"/>
    <w:rsid w:val="00493832"/>
    <w:rsid w:val="0049401F"/>
    <w:rsid w:val="004944C5"/>
    <w:rsid w:val="00494A2D"/>
    <w:rsid w:val="00494FBB"/>
    <w:rsid w:val="00495207"/>
    <w:rsid w:val="00495283"/>
    <w:rsid w:val="004958D7"/>
    <w:rsid w:val="004959D2"/>
    <w:rsid w:val="00495BA8"/>
    <w:rsid w:val="00495E1F"/>
    <w:rsid w:val="00496212"/>
    <w:rsid w:val="00496A27"/>
    <w:rsid w:val="0049707F"/>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2FEC"/>
    <w:rsid w:val="004A300E"/>
    <w:rsid w:val="004A302E"/>
    <w:rsid w:val="004A3284"/>
    <w:rsid w:val="004A33CF"/>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E49"/>
    <w:rsid w:val="004B1F4F"/>
    <w:rsid w:val="004B2207"/>
    <w:rsid w:val="004B2348"/>
    <w:rsid w:val="004B2374"/>
    <w:rsid w:val="004B242A"/>
    <w:rsid w:val="004B2508"/>
    <w:rsid w:val="004B2694"/>
    <w:rsid w:val="004B26F4"/>
    <w:rsid w:val="004B28B5"/>
    <w:rsid w:val="004B2B13"/>
    <w:rsid w:val="004B2E33"/>
    <w:rsid w:val="004B303F"/>
    <w:rsid w:val="004B3197"/>
    <w:rsid w:val="004B332B"/>
    <w:rsid w:val="004B3477"/>
    <w:rsid w:val="004B3480"/>
    <w:rsid w:val="004B3B87"/>
    <w:rsid w:val="004B3D75"/>
    <w:rsid w:val="004B3EEC"/>
    <w:rsid w:val="004B4021"/>
    <w:rsid w:val="004B40DB"/>
    <w:rsid w:val="004B4E73"/>
    <w:rsid w:val="004B4FA2"/>
    <w:rsid w:val="004B509F"/>
    <w:rsid w:val="004B51E2"/>
    <w:rsid w:val="004B5619"/>
    <w:rsid w:val="004B56F5"/>
    <w:rsid w:val="004B5A65"/>
    <w:rsid w:val="004B5B51"/>
    <w:rsid w:val="004B6B56"/>
    <w:rsid w:val="004B6C54"/>
    <w:rsid w:val="004B6E1D"/>
    <w:rsid w:val="004B72FB"/>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7EB"/>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50B"/>
    <w:rsid w:val="004E3657"/>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F04AC"/>
    <w:rsid w:val="004F1B4A"/>
    <w:rsid w:val="004F1C51"/>
    <w:rsid w:val="004F1F74"/>
    <w:rsid w:val="004F230F"/>
    <w:rsid w:val="004F2387"/>
    <w:rsid w:val="004F27FB"/>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84"/>
    <w:rsid w:val="004F65B4"/>
    <w:rsid w:val="004F6937"/>
    <w:rsid w:val="004F6A2A"/>
    <w:rsid w:val="004F70CA"/>
    <w:rsid w:val="004F73B7"/>
    <w:rsid w:val="004F794B"/>
    <w:rsid w:val="004F7A99"/>
    <w:rsid w:val="004F7BBF"/>
    <w:rsid w:val="004F7D27"/>
    <w:rsid w:val="005001AA"/>
    <w:rsid w:val="00500469"/>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F7"/>
    <w:rsid w:val="005211AE"/>
    <w:rsid w:val="005218CD"/>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333"/>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EF"/>
    <w:rsid w:val="0053425A"/>
    <w:rsid w:val="005347D7"/>
    <w:rsid w:val="00534A42"/>
    <w:rsid w:val="00534B7B"/>
    <w:rsid w:val="005351A4"/>
    <w:rsid w:val="005353ED"/>
    <w:rsid w:val="005354D2"/>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664"/>
    <w:rsid w:val="00544F0E"/>
    <w:rsid w:val="0054516B"/>
    <w:rsid w:val="0054528D"/>
    <w:rsid w:val="0054530A"/>
    <w:rsid w:val="005453DC"/>
    <w:rsid w:val="005458AC"/>
    <w:rsid w:val="00546237"/>
    <w:rsid w:val="00546843"/>
    <w:rsid w:val="0054695E"/>
    <w:rsid w:val="00546A27"/>
    <w:rsid w:val="00547495"/>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8D7"/>
    <w:rsid w:val="00554D1C"/>
    <w:rsid w:val="00554E05"/>
    <w:rsid w:val="0055515D"/>
    <w:rsid w:val="005554A0"/>
    <w:rsid w:val="00555CE8"/>
    <w:rsid w:val="00555D91"/>
    <w:rsid w:val="00556196"/>
    <w:rsid w:val="0055659A"/>
    <w:rsid w:val="00556A4E"/>
    <w:rsid w:val="00556D53"/>
    <w:rsid w:val="00556F52"/>
    <w:rsid w:val="0055712A"/>
    <w:rsid w:val="00557A63"/>
    <w:rsid w:val="00560404"/>
    <w:rsid w:val="0056046C"/>
    <w:rsid w:val="0056060A"/>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551"/>
    <w:rsid w:val="00564871"/>
    <w:rsid w:val="00564CE4"/>
    <w:rsid w:val="00564FFE"/>
    <w:rsid w:val="005656B9"/>
    <w:rsid w:val="00565C94"/>
    <w:rsid w:val="00565F57"/>
    <w:rsid w:val="0056675B"/>
    <w:rsid w:val="00566AA8"/>
    <w:rsid w:val="00566F4A"/>
    <w:rsid w:val="00566FA6"/>
    <w:rsid w:val="00567196"/>
    <w:rsid w:val="00567294"/>
    <w:rsid w:val="00567747"/>
    <w:rsid w:val="00567993"/>
    <w:rsid w:val="005700A5"/>
    <w:rsid w:val="0057079D"/>
    <w:rsid w:val="00570F0C"/>
    <w:rsid w:val="005713DE"/>
    <w:rsid w:val="0057143A"/>
    <w:rsid w:val="00571523"/>
    <w:rsid w:val="005716B5"/>
    <w:rsid w:val="00571894"/>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FD6"/>
    <w:rsid w:val="00580887"/>
    <w:rsid w:val="00581442"/>
    <w:rsid w:val="00581827"/>
    <w:rsid w:val="00581928"/>
    <w:rsid w:val="00581AE1"/>
    <w:rsid w:val="00581F42"/>
    <w:rsid w:val="005822C5"/>
    <w:rsid w:val="005823DA"/>
    <w:rsid w:val="005825D1"/>
    <w:rsid w:val="005828D3"/>
    <w:rsid w:val="00582E0F"/>
    <w:rsid w:val="0058389C"/>
    <w:rsid w:val="00583D51"/>
    <w:rsid w:val="005841AD"/>
    <w:rsid w:val="005843CA"/>
    <w:rsid w:val="005843E6"/>
    <w:rsid w:val="0058483D"/>
    <w:rsid w:val="0058498F"/>
    <w:rsid w:val="005849A6"/>
    <w:rsid w:val="00584A79"/>
    <w:rsid w:val="00584D95"/>
    <w:rsid w:val="0058500B"/>
    <w:rsid w:val="0058509F"/>
    <w:rsid w:val="0058523F"/>
    <w:rsid w:val="005858CB"/>
    <w:rsid w:val="005859CD"/>
    <w:rsid w:val="00585E82"/>
    <w:rsid w:val="005864C2"/>
    <w:rsid w:val="0058670A"/>
    <w:rsid w:val="0058673A"/>
    <w:rsid w:val="005868CB"/>
    <w:rsid w:val="00586A4A"/>
    <w:rsid w:val="005872A0"/>
    <w:rsid w:val="005877AF"/>
    <w:rsid w:val="00587A3B"/>
    <w:rsid w:val="00587EEB"/>
    <w:rsid w:val="0059086F"/>
    <w:rsid w:val="005908E4"/>
    <w:rsid w:val="00590980"/>
    <w:rsid w:val="00590A85"/>
    <w:rsid w:val="00591A90"/>
    <w:rsid w:val="00591BF2"/>
    <w:rsid w:val="00591D3D"/>
    <w:rsid w:val="00592F3F"/>
    <w:rsid w:val="00592F4A"/>
    <w:rsid w:val="005934FB"/>
    <w:rsid w:val="0059366B"/>
    <w:rsid w:val="005936D1"/>
    <w:rsid w:val="0059388C"/>
    <w:rsid w:val="00593924"/>
    <w:rsid w:val="0059393C"/>
    <w:rsid w:val="00593DDF"/>
    <w:rsid w:val="00594182"/>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A000B"/>
    <w:rsid w:val="005A0118"/>
    <w:rsid w:val="005A0304"/>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DF1"/>
    <w:rsid w:val="005A3F59"/>
    <w:rsid w:val="005A3FB5"/>
    <w:rsid w:val="005A4268"/>
    <w:rsid w:val="005A4631"/>
    <w:rsid w:val="005A479E"/>
    <w:rsid w:val="005A489F"/>
    <w:rsid w:val="005A4CED"/>
    <w:rsid w:val="005A4D7C"/>
    <w:rsid w:val="005A5004"/>
    <w:rsid w:val="005A5257"/>
    <w:rsid w:val="005A5271"/>
    <w:rsid w:val="005A533B"/>
    <w:rsid w:val="005A5E7D"/>
    <w:rsid w:val="005A6A6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492"/>
    <w:rsid w:val="005B6F62"/>
    <w:rsid w:val="005B7717"/>
    <w:rsid w:val="005B7C44"/>
    <w:rsid w:val="005B7C62"/>
    <w:rsid w:val="005C0162"/>
    <w:rsid w:val="005C0A85"/>
    <w:rsid w:val="005C0D87"/>
    <w:rsid w:val="005C0E67"/>
    <w:rsid w:val="005C0FAF"/>
    <w:rsid w:val="005C16A8"/>
    <w:rsid w:val="005C17AB"/>
    <w:rsid w:val="005C18CA"/>
    <w:rsid w:val="005C1AA0"/>
    <w:rsid w:val="005C215B"/>
    <w:rsid w:val="005C22BD"/>
    <w:rsid w:val="005C23F3"/>
    <w:rsid w:val="005C2478"/>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53"/>
    <w:rsid w:val="005C5C88"/>
    <w:rsid w:val="005C5DAD"/>
    <w:rsid w:val="005C5FA4"/>
    <w:rsid w:val="005C608F"/>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DF3"/>
    <w:rsid w:val="005D3F24"/>
    <w:rsid w:val="005D43C3"/>
    <w:rsid w:val="005D4702"/>
    <w:rsid w:val="005D4875"/>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1FFC"/>
    <w:rsid w:val="005E2C3F"/>
    <w:rsid w:val="005E3145"/>
    <w:rsid w:val="005E328A"/>
    <w:rsid w:val="005E34E4"/>
    <w:rsid w:val="005E3540"/>
    <w:rsid w:val="005E3D49"/>
    <w:rsid w:val="005E3D7A"/>
    <w:rsid w:val="005E3E4B"/>
    <w:rsid w:val="005E3E9C"/>
    <w:rsid w:val="005E405C"/>
    <w:rsid w:val="005E40D4"/>
    <w:rsid w:val="005E46DF"/>
    <w:rsid w:val="005E474B"/>
    <w:rsid w:val="005E474F"/>
    <w:rsid w:val="005E496A"/>
    <w:rsid w:val="005E49D8"/>
    <w:rsid w:val="005E4E78"/>
    <w:rsid w:val="005E5226"/>
    <w:rsid w:val="005E5290"/>
    <w:rsid w:val="005E60FA"/>
    <w:rsid w:val="005E665E"/>
    <w:rsid w:val="005E66A8"/>
    <w:rsid w:val="005E6E1A"/>
    <w:rsid w:val="005E7120"/>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289"/>
    <w:rsid w:val="005F32DC"/>
    <w:rsid w:val="005F34F0"/>
    <w:rsid w:val="005F38BD"/>
    <w:rsid w:val="005F3A61"/>
    <w:rsid w:val="005F3AEA"/>
    <w:rsid w:val="005F3B49"/>
    <w:rsid w:val="005F3FA2"/>
    <w:rsid w:val="005F42EF"/>
    <w:rsid w:val="005F4FA6"/>
    <w:rsid w:val="005F5A1A"/>
    <w:rsid w:val="005F6755"/>
    <w:rsid w:val="005F71ED"/>
    <w:rsid w:val="005F7759"/>
    <w:rsid w:val="005F7849"/>
    <w:rsid w:val="00600393"/>
    <w:rsid w:val="006003BE"/>
    <w:rsid w:val="0060056F"/>
    <w:rsid w:val="00600DEC"/>
    <w:rsid w:val="00600E1E"/>
    <w:rsid w:val="00601969"/>
    <w:rsid w:val="00601CD0"/>
    <w:rsid w:val="00601E38"/>
    <w:rsid w:val="00602329"/>
    <w:rsid w:val="0060268A"/>
    <w:rsid w:val="00602B24"/>
    <w:rsid w:val="00603109"/>
    <w:rsid w:val="006033F9"/>
    <w:rsid w:val="006035D5"/>
    <w:rsid w:val="0060394B"/>
    <w:rsid w:val="006039C4"/>
    <w:rsid w:val="00603A30"/>
    <w:rsid w:val="00603AD7"/>
    <w:rsid w:val="00603C40"/>
    <w:rsid w:val="00603EA4"/>
    <w:rsid w:val="006041EC"/>
    <w:rsid w:val="0060425B"/>
    <w:rsid w:val="00604328"/>
    <w:rsid w:val="006043BA"/>
    <w:rsid w:val="0060479C"/>
    <w:rsid w:val="00604BF3"/>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118"/>
    <w:rsid w:val="00613293"/>
    <w:rsid w:val="00613410"/>
    <w:rsid w:val="006135DF"/>
    <w:rsid w:val="00613AC3"/>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7C34"/>
    <w:rsid w:val="00617ED1"/>
    <w:rsid w:val="00620339"/>
    <w:rsid w:val="00620ACA"/>
    <w:rsid w:val="00620B25"/>
    <w:rsid w:val="00621112"/>
    <w:rsid w:val="0062119B"/>
    <w:rsid w:val="00621E30"/>
    <w:rsid w:val="00622100"/>
    <w:rsid w:val="00622565"/>
    <w:rsid w:val="0062306E"/>
    <w:rsid w:val="006231EE"/>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2E3"/>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C79"/>
    <w:rsid w:val="00647DCB"/>
    <w:rsid w:val="00650706"/>
    <w:rsid w:val="00650780"/>
    <w:rsid w:val="0065094C"/>
    <w:rsid w:val="00650B40"/>
    <w:rsid w:val="00650C99"/>
    <w:rsid w:val="0065113E"/>
    <w:rsid w:val="00652311"/>
    <w:rsid w:val="0065251F"/>
    <w:rsid w:val="006527F5"/>
    <w:rsid w:val="00652975"/>
    <w:rsid w:val="00652BDE"/>
    <w:rsid w:val="00652DB5"/>
    <w:rsid w:val="00652E3B"/>
    <w:rsid w:val="006530C5"/>
    <w:rsid w:val="00653120"/>
    <w:rsid w:val="00653296"/>
    <w:rsid w:val="0065374C"/>
    <w:rsid w:val="006537C4"/>
    <w:rsid w:val="00653944"/>
    <w:rsid w:val="0065396B"/>
    <w:rsid w:val="00653DB4"/>
    <w:rsid w:val="006543DB"/>
    <w:rsid w:val="00654584"/>
    <w:rsid w:val="006546AC"/>
    <w:rsid w:val="00654A41"/>
    <w:rsid w:val="00655202"/>
    <w:rsid w:val="0065521F"/>
    <w:rsid w:val="0065526D"/>
    <w:rsid w:val="00655501"/>
    <w:rsid w:val="00655A13"/>
    <w:rsid w:val="006561DF"/>
    <w:rsid w:val="0065641A"/>
    <w:rsid w:val="0065645F"/>
    <w:rsid w:val="0065657A"/>
    <w:rsid w:val="006567DB"/>
    <w:rsid w:val="006570FC"/>
    <w:rsid w:val="0065777C"/>
    <w:rsid w:val="00657F62"/>
    <w:rsid w:val="006602E1"/>
    <w:rsid w:val="006606AF"/>
    <w:rsid w:val="0066079A"/>
    <w:rsid w:val="00660A72"/>
    <w:rsid w:val="00660D42"/>
    <w:rsid w:val="00660E00"/>
    <w:rsid w:val="00660FDF"/>
    <w:rsid w:val="00661034"/>
    <w:rsid w:val="006616F4"/>
    <w:rsid w:val="00661AC0"/>
    <w:rsid w:val="00661B13"/>
    <w:rsid w:val="00661BB5"/>
    <w:rsid w:val="00661F61"/>
    <w:rsid w:val="00662D37"/>
    <w:rsid w:val="00662F2F"/>
    <w:rsid w:val="00663465"/>
    <w:rsid w:val="00663BB4"/>
    <w:rsid w:val="00663BFA"/>
    <w:rsid w:val="006641CE"/>
    <w:rsid w:val="00664519"/>
    <w:rsid w:val="00664542"/>
    <w:rsid w:val="00664B2E"/>
    <w:rsid w:val="00664D0B"/>
    <w:rsid w:val="00664F9E"/>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574"/>
    <w:rsid w:val="00671B2F"/>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382"/>
    <w:rsid w:val="00682647"/>
    <w:rsid w:val="00682786"/>
    <w:rsid w:val="00682AAF"/>
    <w:rsid w:val="00682B8D"/>
    <w:rsid w:val="00683572"/>
    <w:rsid w:val="0068385E"/>
    <w:rsid w:val="00683B05"/>
    <w:rsid w:val="00683D10"/>
    <w:rsid w:val="006840C2"/>
    <w:rsid w:val="0068453D"/>
    <w:rsid w:val="006845CE"/>
    <w:rsid w:val="006852D8"/>
    <w:rsid w:val="00685301"/>
    <w:rsid w:val="0068537F"/>
    <w:rsid w:val="006862EA"/>
    <w:rsid w:val="006865B6"/>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D3"/>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08F"/>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D6A"/>
    <w:rsid w:val="006B03F7"/>
    <w:rsid w:val="006B0497"/>
    <w:rsid w:val="006B0C63"/>
    <w:rsid w:val="006B0D70"/>
    <w:rsid w:val="006B12F5"/>
    <w:rsid w:val="006B1707"/>
    <w:rsid w:val="006B1AA5"/>
    <w:rsid w:val="006B20FD"/>
    <w:rsid w:val="006B237A"/>
    <w:rsid w:val="006B248D"/>
    <w:rsid w:val="006B25AC"/>
    <w:rsid w:val="006B2BFD"/>
    <w:rsid w:val="006B32E3"/>
    <w:rsid w:val="006B3352"/>
    <w:rsid w:val="006B367A"/>
    <w:rsid w:val="006B3D9B"/>
    <w:rsid w:val="006B404D"/>
    <w:rsid w:val="006B4143"/>
    <w:rsid w:val="006B41F0"/>
    <w:rsid w:val="006B4926"/>
    <w:rsid w:val="006B4F6A"/>
    <w:rsid w:val="006B5130"/>
    <w:rsid w:val="006B54E6"/>
    <w:rsid w:val="006B5881"/>
    <w:rsid w:val="006B6188"/>
    <w:rsid w:val="006B6569"/>
    <w:rsid w:val="006B6C36"/>
    <w:rsid w:val="006B731F"/>
    <w:rsid w:val="006B7494"/>
    <w:rsid w:val="006B752F"/>
    <w:rsid w:val="006B765B"/>
    <w:rsid w:val="006B7D0C"/>
    <w:rsid w:val="006C0107"/>
    <w:rsid w:val="006C0167"/>
    <w:rsid w:val="006C0DA2"/>
    <w:rsid w:val="006C0E09"/>
    <w:rsid w:val="006C0E16"/>
    <w:rsid w:val="006C0E7E"/>
    <w:rsid w:val="006C12AE"/>
    <w:rsid w:val="006C1C1D"/>
    <w:rsid w:val="006C1C96"/>
    <w:rsid w:val="006C20C3"/>
    <w:rsid w:val="006C25B2"/>
    <w:rsid w:val="006C2988"/>
    <w:rsid w:val="006C2D80"/>
    <w:rsid w:val="006C32A5"/>
    <w:rsid w:val="006C3D8B"/>
    <w:rsid w:val="006C3E31"/>
    <w:rsid w:val="006C412F"/>
    <w:rsid w:val="006C4302"/>
    <w:rsid w:val="006C456F"/>
    <w:rsid w:val="006C48DB"/>
    <w:rsid w:val="006C4C4D"/>
    <w:rsid w:val="006C4E37"/>
    <w:rsid w:val="006C4E3B"/>
    <w:rsid w:val="006C4ED5"/>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2180"/>
    <w:rsid w:val="006D242B"/>
    <w:rsid w:val="006D2771"/>
    <w:rsid w:val="006D2A53"/>
    <w:rsid w:val="006D2E24"/>
    <w:rsid w:val="006D34BD"/>
    <w:rsid w:val="006D379B"/>
    <w:rsid w:val="006D4E98"/>
    <w:rsid w:val="006D4F3B"/>
    <w:rsid w:val="006D5646"/>
    <w:rsid w:val="006D6101"/>
    <w:rsid w:val="006D61F6"/>
    <w:rsid w:val="006D652C"/>
    <w:rsid w:val="006D65D5"/>
    <w:rsid w:val="006D664F"/>
    <w:rsid w:val="006D6CE3"/>
    <w:rsid w:val="006D6E21"/>
    <w:rsid w:val="006D6FF6"/>
    <w:rsid w:val="006D7323"/>
    <w:rsid w:val="006D76C1"/>
    <w:rsid w:val="006D783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1FA8"/>
    <w:rsid w:val="006E24EB"/>
    <w:rsid w:val="006E2F28"/>
    <w:rsid w:val="006E322D"/>
    <w:rsid w:val="006E33A8"/>
    <w:rsid w:val="006E3450"/>
    <w:rsid w:val="006E363D"/>
    <w:rsid w:val="006E3B1D"/>
    <w:rsid w:val="006E3D1B"/>
    <w:rsid w:val="006E4037"/>
    <w:rsid w:val="006E4CE7"/>
    <w:rsid w:val="006E5B0D"/>
    <w:rsid w:val="006E60B5"/>
    <w:rsid w:val="006E635C"/>
    <w:rsid w:val="006E6501"/>
    <w:rsid w:val="006E65A8"/>
    <w:rsid w:val="006E66E9"/>
    <w:rsid w:val="006E6B95"/>
    <w:rsid w:val="006E6EAC"/>
    <w:rsid w:val="006E70BD"/>
    <w:rsid w:val="006E79C5"/>
    <w:rsid w:val="006E7CCA"/>
    <w:rsid w:val="006E7D1E"/>
    <w:rsid w:val="006E7E32"/>
    <w:rsid w:val="006F0500"/>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4301"/>
    <w:rsid w:val="006F45B5"/>
    <w:rsid w:val="006F4959"/>
    <w:rsid w:val="006F4D77"/>
    <w:rsid w:val="006F4E47"/>
    <w:rsid w:val="006F507B"/>
    <w:rsid w:val="006F52A8"/>
    <w:rsid w:val="006F52BD"/>
    <w:rsid w:val="006F54B1"/>
    <w:rsid w:val="006F556B"/>
    <w:rsid w:val="006F69A6"/>
    <w:rsid w:val="006F6C96"/>
    <w:rsid w:val="006F73ED"/>
    <w:rsid w:val="006F743A"/>
    <w:rsid w:val="006F79F2"/>
    <w:rsid w:val="006F7B68"/>
    <w:rsid w:val="006F7E73"/>
    <w:rsid w:val="007000BD"/>
    <w:rsid w:val="0070024B"/>
    <w:rsid w:val="007004D9"/>
    <w:rsid w:val="007008CB"/>
    <w:rsid w:val="00700B21"/>
    <w:rsid w:val="00700BB6"/>
    <w:rsid w:val="00700E1D"/>
    <w:rsid w:val="0070101C"/>
    <w:rsid w:val="0070102B"/>
    <w:rsid w:val="0070160F"/>
    <w:rsid w:val="00702232"/>
    <w:rsid w:val="00702349"/>
    <w:rsid w:val="0070250B"/>
    <w:rsid w:val="00702551"/>
    <w:rsid w:val="007028D3"/>
    <w:rsid w:val="00702E20"/>
    <w:rsid w:val="00703376"/>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E89"/>
    <w:rsid w:val="00707FEA"/>
    <w:rsid w:val="0071019F"/>
    <w:rsid w:val="007101E3"/>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651"/>
    <w:rsid w:val="00721073"/>
    <w:rsid w:val="00721272"/>
    <w:rsid w:val="007213CC"/>
    <w:rsid w:val="0072154D"/>
    <w:rsid w:val="0072185D"/>
    <w:rsid w:val="00721D12"/>
    <w:rsid w:val="00721FC7"/>
    <w:rsid w:val="007220D8"/>
    <w:rsid w:val="007221E3"/>
    <w:rsid w:val="00722749"/>
    <w:rsid w:val="007228F4"/>
    <w:rsid w:val="00722B2A"/>
    <w:rsid w:val="0072301C"/>
    <w:rsid w:val="007231DB"/>
    <w:rsid w:val="007237E9"/>
    <w:rsid w:val="00723803"/>
    <w:rsid w:val="00723906"/>
    <w:rsid w:val="00723922"/>
    <w:rsid w:val="007245A7"/>
    <w:rsid w:val="00724860"/>
    <w:rsid w:val="007248D8"/>
    <w:rsid w:val="00724DFF"/>
    <w:rsid w:val="00724EE8"/>
    <w:rsid w:val="0072516F"/>
    <w:rsid w:val="0072595D"/>
    <w:rsid w:val="00725C1D"/>
    <w:rsid w:val="00725FD3"/>
    <w:rsid w:val="007260E6"/>
    <w:rsid w:val="007263AB"/>
    <w:rsid w:val="00726585"/>
    <w:rsid w:val="00726D77"/>
    <w:rsid w:val="00726EFF"/>
    <w:rsid w:val="00727192"/>
    <w:rsid w:val="00727250"/>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F97"/>
    <w:rsid w:val="0073204A"/>
    <w:rsid w:val="00732145"/>
    <w:rsid w:val="00732699"/>
    <w:rsid w:val="007326A7"/>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ACF"/>
    <w:rsid w:val="00736B69"/>
    <w:rsid w:val="007370A2"/>
    <w:rsid w:val="0073717E"/>
    <w:rsid w:val="00737594"/>
    <w:rsid w:val="0073797D"/>
    <w:rsid w:val="00737983"/>
    <w:rsid w:val="00737B7B"/>
    <w:rsid w:val="00737C2A"/>
    <w:rsid w:val="00737E0B"/>
    <w:rsid w:val="00740003"/>
    <w:rsid w:val="00740194"/>
    <w:rsid w:val="00740468"/>
    <w:rsid w:val="0074050C"/>
    <w:rsid w:val="0074053C"/>
    <w:rsid w:val="00740CA4"/>
    <w:rsid w:val="00741043"/>
    <w:rsid w:val="0074141C"/>
    <w:rsid w:val="00741606"/>
    <w:rsid w:val="007419BC"/>
    <w:rsid w:val="00741D1D"/>
    <w:rsid w:val="00741D45"/>
    <w:rsid w:val="00741E87"/>
    <w:rsid w:val="007424DC"/>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6D29"/>
    <w:rsid w:val="0075729E"/>
    <w:rsid w:val="007578E3"/>
    <w:rsid w:val="00757956"/>
    <w:rsid w:val="007602B1"/>
    <w:rsid w:val="007604E9"/>
    <w:rsid w:val="0076080C"/>
    <w:rsid w:val="007608A8"/>
    <w:rsid w:val="00760CB7"/>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6108"/>
    <w:rsid w:val="0077629E"/>
    <w:rsid w:val="00776A3F"/>
    <w:rsid w:val="007770D5"/>
    <w:rsid w:val="00777D96"/>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36A"/>
    <w:rsid w:val="00784964"/>
    <w:rsid w:val="00785649"/>
    <w:rsid w:val="00785DA7"/>
    <w:rsid w:val="00785E9D"/>
    <w:rsid w:val="0078638D"/>
    <w:rsid w:val="007867AA"/>
    <w:rsid w:val="00786A6D"/>
    <w:rsid w:val="00786F7D"/>
    <w:rsid w:val="0078717E"/>
    <w:rsid w:val="00787338"/>
    <w:rsid w:val="00787787"/>
    <w:rsid w:val="00787CD0"/>
    <w:rsid w:val="00787F63"/>
    <w:rsid w:val="00790304"/>
    <w:rsid w:val="00790378"/>
    <w:rsid w:val="007904B0"/>
    <w:rsid w:val="007907C7"/>
    <w:rsid w:val="00790A7B"/>
    <w:rsid w:val="00790FE1"/>
    <w:rsid w:val="00791001"/>
    <w:rsid w:val="00791A8C"/>
    <w:rsid w:val="00791C50"/>
    <w:rsid w:val="00791D9C"/>
    <w:rsid w:val="007926A8"/>
    <w:rsid w:val="007927F3"/>
    <w:rsid w:val="007928FE"/>
    <w:rsid w:val="007929C4"/>
    <w:rsid w:val="00792AF6"/>
    <w:rsid w:val="00792C30"/>
    <w:rsid w:val="0079356B"/>
    <w:rsid w:val="0079396A"/>
    <w:rsid w:val="00793A65"/>
    <w:rsid w:val="00793E00"/>
    <w:rsid w:val="00794420"/>
    <w:rsid w:val="00794AEE"/>
    <w:rsid w:val="00795114"/>
    <w:rsid w:val="007956B1"/>
    <w:rsid w:val="007959D0"/>
    <w:rsid w:val="00795B1E"/>
    <w:rsid w:val="00795C42"/>
    <w:rsid w:val="00795CCC"/>
    <w:rsid w:val="00795E7E"/>
    <w:rsid w:val="007960F7"/>
    <w:rsid w:val="007961E5"/>
    <w:rsid w:val="00796212"/>
    <w:rsid w:val="00796469"/>
    <w:rsid w:val="00796CB9"/>
    <w:rsid w:val="00796E62"/>
    <w:rsid w:val="007A006A"/>
    <w:rsid w:val="007A0567"/>
    <w:rsid w:val="007A09A0"/>
    <w:rsid w:val="007A0B3D"/>
    <w:rsid w:val="007A1425"/>
    <w:rsid w:val="007A14C3"/>
    <w:rsid w:val="007A16F9"/>
    <w:rsid w:val="007A1855"/>
    <w:rsid w:val="007A1956"/>
    <w:rsid w:val="007A1F71"/>
    <w:rsid w:val="007A2331"/>
    <w:rsid w:val="007A23A9"/>
    <w:rsid w:val="007A25A5"/>
    <w:rsid w:val="007A2AE1"/>
    <w:rsid w:val="007A2B92"/>
    <w:rsid w:val="007A2CA8"/>
    <w:rsid w:val="007A2D6A"/>
    <w:rsid w:val="007A3367"/>
    <w:rsid w:val="007A3743"/>
    <w:rsid w:val="007A3BE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EA0"/>
    <w:rsid w:val="007B30E8"/>
    <w:rsid w:val="007B3399"/>
    <w:rsid w:val="007B3927"/>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7B5"/>
    <w:rsid w:val="007C2CCC"/>
    <w:rsid w:val="007C2E76"/>
    <w:rsid w:val="007C343C"/>
    <w:rsid w:val="007C34F6"/>
    <w:rsid w:val="007C35CD"/>
    <w:rsid w:val="007C373E"/>
    <w:rsid w:val="007C3BA7"/>
    <w:rsid w:val="007C3DE5"/>
    <w:rsid w:val="007C40ED"/>
    <w:rsid w:val="007C4372"/>
    <w:rsid w:val="007C4374"/>
    <w:rsid w:val="007C4524"/>
    <w:rsid w:val="007C467D"/>
    <w:rsid w:val="007C4928"/>
    <w:rsid w:val="007C49A0"/>
    <w:rsid w:val="007C4C13"/>
    <w:rsid w:val="007C547B"/>
    <w:rsid w:val="007C5551"/>
    <w:rsid w:val="007C579A"/>
    <w:rsid w:val="007C5873"/>
    <w:rsid w:val="007C5A30"/>
    <w:rsid w:val="007C5B1D"/>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826"/>
    <w:rsid w:val="007D7A20"/>
    <w:rsid w:val="007D7C5B"/>
    <w:rsid w:val="007D7F2D"/>
    <w:rsid w:val="007D7F59"/>
    <w:rsid w:val="007E0000"/>
    <w:rsid w:val="007E0047"/>
    <w:rsid w:val="007E0499"/>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924"/>
    <w:rsid w:val="007E5AFA"/>
    <w:rsid w:val="007E5D93"/>
    <w:rsid w:val="007E64AB"/>
    <w:rsid w:val="007E6529"/>
    <w:rsid w:val="007E653E"/>
    <w:rsid w:val="007E67C7"/>
    <w:rsid w:val="007E6FE8"/>
    <w:rsid w:val="007E7226"/>
    <w:rsid w:val="007E75F8"/>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699"/>
    <w:rsid w:val="007F6E2D"/>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B73"/>
    <w:rsid w:val="00806DF3"/>
    <w:rsid w:val="00807170"/>
    <w:rsid w:val="00807397"/>
    <w:rsid w:val="008073D2"/>
    <w:rsid w:val="00810322"/>
    <w:rsid w:val="00810962"/>
    <w:rsid w:val="0081096A"/>
    <w:rsid w:val="00810F69"/>
    <w:rsid w:val="0081102C"/>
    <w:rsid w:val="008113BF"/>
    <w:rsid w:val="008115EC"/>
    <w:rsid w:val="00812224"/>
    <w:rsid w:val="00812331"/>
    <w:rsid w:val="0081269F"/>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82F"/>
    <w:rsid w:val="00820A3B"/>
    <w:rsid w:val="00821208"/>
    <w:rsid w:val="00821B50"/>
    <w:rsid w:val="0082203C"/>
    <w:rsid w:val="00822579"/>
    <w:rsid w:val="00822B19"/>
    <w:rsid w:val="00822D6B"/>
    <w:rsid w:val="00822E85"/>
    <w:rsid w:val="00822FDD"/>
    <w:rsid w:val="008230AD"/>
    <w:rsid w:val="0082335A"/>
    <w:rsid w:val="008236FC"/>
    <w:rsid w:val="00823BF6"/>
    <w:rsid w:val="00823DC7"/>
    <w:rsid w:val="00823FA5"/>
    <w:rsid w:val="00824359"/>
    <w:rsid w:val="00824639"/>
    <w:rsid w:val="008248A0"/>
    <w:rsid w:val="00824FE7"/>
    <w:rsid w:val="0082569A"/>
    <w:rsid w:val="00825992"/>
    <w:rsid w:val="00825A73"/>
    <w:rsid w:val="00825D63"/>
    <w:rsid w:val="00825E3D"/>
    <w:rsid w:val="00825EB2"/>
    <w:rsid w:val="00826171"/>
    <w:rsid w:val="00826603"/>
    <w:rsid w:val="00826B42"/>
    <w:rsid w:val="00826BA9"/>
    <w:rsid w:val="00826CA4"/>
    <w:rsid w:val="00826EEA"/>
    <w:rsid w:val="008273C2"/>
    <w:rsid w:val="0082747D"/>
    <w:rsid w:val="00827DF1"/>
    <w:rsid w:val="008300E0"/>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3111"/>
    <w:rsid w:val="00833836"/>
    <w:rsid w:val="00833B00"/>
    <w:rsid w:val="00833CEE"/>
    <w:rsid w:val="00833EA5"/>
    <w:rsid w:val="00834942"/>
    <w:rsid w:val="00834A9B"/>
    <w:rsid w:val="00834CAE"/>
    <w:rsid w:val="00835762"/>
    <w:rsid w:val="00835844"/>
    <w:rsid w:val="00835A63"/>
    <w:rsid w:val="00835A7D"/>
    <w:rsid w:val="00835B8A"/>
    <w:rsid w:val="00835BE8"/>
    <w:rsid w:val="00835EE3"/>
    <w:rsid w:val="00836001"/>
    <w:rsid w:val="0083622F"/>
    <w:rsid w:val="00836279"/>
    <w:rsid w:val="00836C0D"/>
    <w:rsid w:val="00836EF3"/>
    <w:rsid w:val="008372CC"/>
    <w:rsid w:val="008374A6"/>
    <w:rsid w:val="008374D1"/>
    <w:rsid w:val="00837588"/>
    <w:rsid w:val="008379D1"/>
    <w:rsid w:val="00837DB7"/>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A0A"/>
    <w:rsid w:val="00843C4E"/>
    <w:rsid w:val="00843C66"/>
    <w:rsid w:val="00843E7E"/>
    <w:rsid w:val="00843FE0"/>
    <w:rsid w:val="008449A5"/>
    <w:rsid w:val="00844AF1"/>
    <w:rsid w:val="00844BA2"/>
    <w:rsid w:val="00844D05"/>
    <w:rsid w:val="0084513E"/>
    <w:rsid w:val="00845253"/>
    <w:rsid w:val="00845405"/>
    <w:rsid w:val="00845933"/>
    <w:rsid w:val="00845CB0"/>
    <w:rsid w:val="00845D66"/>
    <w:rsid w:val="00846446"/>
    <w:rsid w:val="00846736"/>
    <w:rsid w:val="00846B7B"/>
    <w:rsid w:val="008471B5"/>
    <w:rsid w:val="0084732B"/>
    <w:rsid w:val="008476FC"/>
    <w:rsid w:val="00847D22"/>
    <w:rsid w:val="00847DE3"/>
    <w:rsid w:val="00850259"/>
    <w:rsid w:val="008502F4"/>
    <w:rsid w:val="0085090D"/>
    <w:rsid w:val="00850AAB"/>
    <w:rsid w:val="008513AD"/>
    <w:rsid w:val="008518C7"/>
    <w:rsid w:val="00852283"/>
    <w:rsid w:val="0085262F"/>
    <w:rsid w:val="008532CA"/>
    <w:rsid w:val="0085334D"/>
    <w:rsid w:val="00853B66"/>
    <w:rsid w:val="00853D1C"/>
    <w:rsid w:val="0085406D"/>
    <w:rsid w:val="0085436A"/>
    <w:rsid w:val="0085483E"/>
    <w:rsid w:val="00854FAC"/>
    <w:rsid w:val="00855349"/>
    <w:rsid w:val="00855695"/>
    <w:rsid w:val="00855B93"/>
    <w:rsid w:val="008561EC"/>
    <w:rsid w:val="00856272"/>
    <w:rsid w:val="008566D6"/>
    <w:rsid w:val="00856A65"/>
    <w:rsid w:val="00856F5C"/>
    <w:rsid w:val="00857712"/>
    <w:rsid w:val="00857719"/>
    <w:rsid w:val="00857A67"/>
    <w:rsid w:val="0086029F"/>
    <w:rsid w:val="00860523"/>
    <w:rsid w:val="0086057E"/>
    <w:rsid w:val="0086088E"/>
    <w:rsid w:val="0086090C"/>
    <w:rsid w:val="00860BD9"/>
    <w:rsid w:val="00860CC1"/>
    <w:rsid w:val="008614FD"/>
    <w:rsid w:val="00861BE0"/>
    <w:rsid w:val="00861CF8"/>
    <w:rsid w:val="0086217C"/>
    <w:rsid w:val="008622A3"/>
    <w:rsid w:val="0086284B"/>
    <w:rsid w:val="00862955"/>
    <w:rsid w:val="00862B72"/>
    <w:rsid w:val="00862CDE"/>
    <w:rsid w:val="00862F41"/>
    <w:rsid w:val="0086315A"/>
    <w:rsid w:val="008631DA"/>
    <w:rsid w:val="00863BDF"/>
    <w:rsid w:val="00863E3B"/>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848"/>
    <w:rsid w:val="00866B12"/>
    <w:rsid w:val="00866B92"/>
    <w:rsid w:val="00866C11"/>
    <w:rsid w:val="00866DBF"/>
    <w:rsid w:val="00867334"/>
    <w:rsid w:val="00867531"/>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2F83"/>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548"/>
    <w:rsid w:val="00884804"/>
    <w:rsid w:val="00884922"/>
    <w:rsid w:val="00884B17"/>
    <w:rsid w:val="00884D8A"/>
    <w:rsid w:val="00884FFF"/>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FAA"/>
    <w:rsid w:val="00894FC9"/>
    <w:rsid w:val="0089618E"/>
    <w:rsid w:val="0089638A"/>
    <w:rsid w:val="0089656F"/>
    <w:rsid w:val="008967EC"/>
    <w:rsid w:val="00896A67"/>
    <w:rsid w:val="00896E20"/>
    <w:rsid w:val="0089704F"/>
    <w:rsid w:val="008973B6"/>
    <w:rsid w:val="008978D0"/>
    <w:rsid w:val="008979D8"/>
    <w:rsid w:val="00897F8F"/>
    <w:rsid w:val="008A001F"/>
    <w:rsid w:val="008A16EA"/>
    <w:rsid w:val="008A1BE6"/>
    <w:rsid w:val="008A1C4E"/>
    <w:rsid w:val="008A1DFF"/>
    <w:rsid w:val="008A2099"/>
    <w:rsid w:val="008A23AC"/>
    <w:rsid w:val="008A2601"/>
    <w:rsid w:val="008A2ABD"/>
    <w:rsid w:val="008A3704"/>
    <w:rsid w:val="008A3D2B"/>
    <w:rsid w:val="008A3F3A"/>
    <w:rsid w:val="008A405B"/>
    <w:rsid w:val="008A4384"/>
    <w:rsid w:val="008A4E71"/>
    <w:rsid w:val="008A550E"/>
    <w:rsid w:val="008A5B19"/>
    <w:rsid w:val="008A5C5F"/>
    <w:rsid w:val="008A5D04"/>
    <w:rsid w:val="008A5DC7"/>
    <w:rsid w:val="008A5E39"/>
    <w:rsid w:val="008A60FD"/>
    <w:rsid w:val="008A61D7"/>
    <w:rsid w:val="008A6257"/>
    <w:rsid w:val="008A628F"/>
    <w:rsid w:val="008A6497"/>
    <w:rsid w:val="008A64BD"/>
    <w:rsid w:val="008A693E"/>
    <w:rsid w:val="008A6B76"/>
    <w:rsid w:val="008A6E22"/>
    <w:rsid w:val="008A6EEC"/>
    <w:rsid w:val="008A789D"/>
    <w:rsid w:val="008A7CFB"/>
    <w:rsid w:val="008A7DE7"/>
    <w:rsid w:val="008A7F63"/>
    <w:rsid w:val="008B0319"/>
    <w:rsid w:val="008B09F1"/>
    <w:rsid w:val="008B0A2E"/>
    <w:rsid w:val="008B0C18"/>
    <w:rsid w:val="008B0F29"/>
    <w:rsid w:val="008B13B8"/>
    <w:rsid w:val="008B148A"/>
    <w:rsid w:val="008B1586"/>
    <w:rsid w:val="008B15E6"/>
    <w:rsid w:val="008B1BDB"/>
    <w:rsid w:val="008B1D54"/>
    <w:rsid w:val="008B1F20"/>
    <w:rsid w:val="008B2F47"/>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4E"/>
    <w:rsid w:val="008B542C"/>
    <w:rsid w:val="008B5717"/>
    <w:rsid w:val="008B57BC"/>
    <w:rsid w:val="008B5ABB"/>
    <w:rsid w:val="008B64D4"/>
    <w:rsid w:val="008B684D"/>
    <w:rsid w:val="008B74E8"/>
    <w:rsid w:val="008B76F0"/>
    <w:rsid w:val="008B772D"/>
    <w:rsid w:val="008B7999"/>
    <w:rsid w:val="008B7A16"/>
    <w:rsid w:val="008B7E30"/>
    <w:rsid w:val="008C0136"/>
    <w:rsid w:val="008C0218"/>
    <w:rsid w:val="008C024C"/>
    <w:rsid w:val="008C041F"/>
    <w:rsid w:val="008C056C"/>
    <w:rsid w:val="008C0730"/>
    <w:rsid w:val="008C08A5"/>
    <w:rsid w:val="008C0D12"/>
    <w:rsid w:val="008C1179"/>
    <w:rsid w:val="008C121B"/>
    <w:rsid w:val="008C1964"/>
    <w:rsid w:val="008C21A3"/>
    <w:rsid w:val="008C2206"/>
    <w:rsid w:val="008C22D3"/>
    <w:rsid w:val="008C2BB1"/>
    <w:rsid w:val="008C2C21"/>
    <w:rsid w:val="008C2E82"/>
    <w:rsid w:val="008C37FF"/>
    <w:rsid w:val="008C3867"/>
    <w:rsid w:val="008C38E6"/>
    <w:rsid w:val="008C3F53"/>
    <w:rsid w:val="008C4416"/>
    <w:rsid w:val="008C47EF"/>
    <w:rsid w:val="008C4C88"/>
    <w:rsid w:val="008C4EF6"/>
    <w:rsid w:val="008C5135"/>
    <w:rsid w:val="008C515E"/>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157D"/>
    <w:rsid w:val="008D15D2"/>
    <w:rsid w:val="008D1E3F"/>
    <w:rsid w:val="008D1FB2"/>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912"/>
    <w:rsid w:val="008D6D34"/>
    <w:rsid w:val="008D6E38"/>
    <w:rsid w:val="008D7177"/>
    <w:rsid w:val="008D746C"/>
    <w:rsid w:val="008D76BE"/>
    <w:rsid w:val="008D76F6"/>
    <w:rsid w:val="008D77B4"/>
    <w:rsid w:val="008E08B6"/>
    <w:rsid w:val="008E15A1"/>
    <w:rsid w:val="008E1893"/>
    <w:rsid w:val="008E1A22"/>
    <w:rsid w:val="008E1B06"/>
    <w:rsid w:val="008E1B7C"/>
    <w:rsid w:val="008E245A"/>
    <w:rsid w:val="008E295F"/>
    <w:rsid w:val="008E2FE2"/>
    <w:rsid w:val="008E3018"/>
    <w:rsid w:val="008E3284"/>
    <w:rsid w:val="008E3339"/>
    <w:rsid w:val="008E36AA"/>
    <w:rsid w:val="008E37E7"/>
    <w:rsid w:val="008E41A7"/>
    <w:rsid w:val="008E4530"/>
    <w:rsid w:val="008E4598"/>
    <w:rsid w:val="008E4AC6"/>
    <w:rsid w:val="008E4B2B"/>
    <w:rsid w:val="008E527D"/>
    <w:rsid w:val="008E5453"/>
    <w:rsid w:val="008E57D1"/>
    <w:rsid w:val="008E58D2"/>
    <w:rsid w:val="008E5E0B"/>
    <w:rsid w:val="008E607B"/>
    <w:rsid w:val="008E6356"/>
    <w:rsid w:val="008E6450"/>
    <w:rsid w:val="008E65FC"/>
    <w:rsid w:val="008E6665"/>
    <w:rsid w:val="008E6C02"/>
    <w:rsid w:val="008E6D7D"/>
    <w:rsid w:val="008E6D95"/>
    <w:rsid w:val="008E6DFE"/>
    <w:rsid w:val="008E7012"/>
    <w:rsid w:val="008E7A27"/>
    <w:rsid w:val="008E7C37"/>
    <w:rsid w:val="008E7EDF"/>
    <w:rsid w:val="008E7FAA"/>
    <w:rsid w:val="008F0202"/>
    <w:rsid w:val="008F04CC"/>
    <w:rsid w:val="008F28C6"/>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F7A"/>
    <w:rsid w:val="008F7FF7"/>
    <w:rsid w:val="00900253"/>
    <w:rsid w:val="00900517"/>
    <w:rsid w:val="00900538"/>
    <w:rsid w:val="00900584"/>
    <w:rsid w:val="009005CB"/>
    <w:rsid w:val="0090083A"/>
    <w:rsid w:val="0090095A"/>
    <w:rsid w:val="00900AA8"/>
    <w:rsid w:val="00900ACE"/>
    <w:rsid w:val="009010BA"/>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53C"/>
    <w:rsid w:val="009037B9"/>
    <w:rsid w:val="00903AF1"/>
    <w:rsid w:val="0090416A"/>
    <w:rsid w:val="00904D96"/>
    <w:rsid w:val="009057EA"/>
    <w:rsid w:val="009058F7"/>
    <w:rsid w:val="00905B71"/>
    <w:rsid w:val="00905DEB"/>
    <w:rsid w:val="009063B9"/>
    <w:rsid w:val="00906474"/>
    <w:rsid w:val="00906596"/>
    <w:rsid w:val="00906B1B"/>
    <w:rsid w:val="00906C4B"/>
    <w:rsid w:val="00906E25"/>
    <w:rsid w:val="009072AA"/>
    <w:rsid w:val="009074B5"/>
    <w:rsid w:val="0090755B"/>
    <w:rsid w:val="00907DE4"/>
    <w:rsid w:val="0091010A"/>
    <w:rsid w:val="0091019B"/>
    <w:rsid w:val="009103DC"/>
    <w:rsid w:val="009103F3"/>
    <w:rsid w:val="009104E4"/>
    <w:rsid w:val="0091051D"/>
    <w:rsid w:val="00910676"/>
    <w:rsid w:val="00910A67"/>
    <w:rsid w:val="00910B47"/>
    <w:rsid w:val="00910B83"/>
    <w:rsid w:val="00910E5A"/>
    <w:rsid w:val="00910F9F"/>
    <w:rsid w:val="00910FAC"/>
    <w:rsid w:val="009116E9"/>
    <w:rsid w:val="00911C5A"/>
    <w:rsid w:val="00911CF0"/>
    <w:rsid w:val="00911E17"/>
    <w:rsid w:val="00911F55"/>
    <w:rsid w:val="0091226C"/>
    <w:rsid w:val="0091269F"/>
    <w:rsid w:val="009128A2"/>
    <w:rsid w:val="00912BC0"/>
    <w:rsid w:val="00912F98"/>
    <w:rsid w:val="009136D0"/>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1E9"/>
    <w:rsid w:val="009202AE"/>
    <w:rsid w:val="00920D86"/>
    <w:rsid w:val="00920F68"/>
    <w:rsid w:val="00921166"/>
    <w:rsid w:val="00921315"/>
    <w:rsid w:val="0092137A"/>
    <w:rsid w:val="00921463"/>
    <w:rsid w:val="0092151D"/>
    <w:rsid w:val="00921B9B"/>
    <w:rsid w:val="009220D7"/>
    <w:rsid w:val="009220F6"/>
    <w:rsid w:val="009233A8"/>
    <w:rsid w:val="0092354C"/>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863"/>
    <w:rsid w:val="00930988"/>
    <w:rsid w:val="00930AA6"/>
    <w:rsid w:val="00931486"/>
    <w:rsid w:val="00931604"/>
    <w:rsid w:val="00931867"/>
    <w:rsid w:val="00931FC9"/>
    <w:rsid w:val="00932117"/>
    <w:rsid w:val="00932366"/>
    <w:rsid w:val="00932526"/>
    <w:rsid w:val="009326B6"/>
    <w:rsid w:val="00932A96"/>
    <w:rsid w:val="00932EFF"/>
    <w:rsid w:val="00932F7C"/>
    <w:rsid w:val="00933A4B"/>
    <w:rsid w:val="0093414F"/>
    <w:rsid w:val="009341FF"/>
    <w:rsid w:val="009348A0"/>
    <w:rsid w:val="00934DFA"/>
    <w:rsid w:val="009353FA"/>
    <w:rsid w:val="00935633"/>
    <w:rsid w:val="00935691"/>
    <w:rsid w:val="00935C17"/>
    <w:rsid w:val="00935FD9"/>
    <w:rsid w:val="00936513"/>
    <w:rsid w:val="00936C62"/>
    <w:rsid w:val="009371E7"/>
    <w:rsid w:val="00937636"/>
    <w:rsid w:val="0093766A"/>
    <w:rsid w:val="0093784C"/>
    <w:rsid w:val="00937851"/>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701"/>
    <w:rsid w:val="00943917"/>
    <w:rsid w:val="009441C5"/>
    <w:rsid w:val="009443DF"/>
    <w:rsid w:val="00944490"/>
    <w:rsid w:val="00944BE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31E"/>
    <w:rsid w:val="009506FF"/>
    <w:rsid w:val="00950FCF"/>
    <w:rsid w:val="009515E4"/>
    <w:rsid w:val="009519D0"/>
    <w:rsid w:val="00951C31"/>
    <w:rsid w:val="00952046"/>
    <w:rsid w:val="00952101"/>
    <w:rsid w:val="00952723"/>
    <w:rsid w:val="00952998"/>
    <w:rsid w:val="00952BB4"/>
    <w:rsid w:val="0095310E"/>
    <w:rsid w:val="009534F0"/>
    <w:rsid w:val="00953696"/>
    <w:rsid w:val="0095424C"/>
    <w:rsid w:val="00954297"/>
    <w:rsid w:val="009542ED"/>
    <w:rsid w:val="00954B15"/>
    <w:rsid w:val="00955684"/>
    <w:rsid w:val="009559BA"/>
    <w:rsid w:val="00955B03"/>
    <w:rsid w:val="009568E1"/>
    <w:rsid w:val="009569CB"/>
    <w:rsid w:val="00956BA9"/>
    <w:rsid w:val="009570E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48C"/>
    <w:rsid w:val="009648D5"/>
    <w:rsid w:val="009658BC"/>
    <w:rsid w:val="00965B48"/>
    <w:rsid w:val="0096606C"/>
    <w:rsid w:val="0096627C"/>
    <w:rsid w:val="00966F24"/>
    <w:rsid w:val="009677CC"/>
    <w:rsid w:val="00967B2F"/>
    <w:rsid w:val="00967F64"/>
    <w:rsid w:val="00967FB9"/>
    <w:rsid w:val="009701E3"/>
    <w:rsid w:val="00970931"/>
    <w:rsid w:val="00970A11"/>
    <w:rsid w:val="00970E9D"/>
    <w:rsid w:val="00971009"/>
    <w:rsid w:val="00971154"/>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3D64"/>
    <w:rsid w:val="009741E5"/>
    <w:rsid w:val="009743C0"/>
    <w:rsid w:val="00974B33"/>
    <w:rsid w:val="00974B57"/>
    <w:rsid w:val="0097508F"/>
    <w:rsid w:val="00975537"/>
    <w:rsid w:val="009757E3"/>
    <w:rsid w:val="00975D74"/>
    <w:rsid w:val="00976F72"/>
    <w:rsid w:val="00976F94"/>
    <w:rsid w:val="00977E9D"/>
    <w:rsid w:val="009802A0"/>
    <w:rsid w:val="009803C0"/>
    <w:rsid w:val="009808A6"/>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7B5"/>
    <w:rsid w:val="0098618A"/>
    <w:rsid w:val="0098649A"/>
    <w:rsid w:val="00986781"/>
    <w:rsid w:val="00986824"/>
    <w:rsid w:val="009869C1"/>
    <w:rsid w:val="00986E95"/>
    <w:rsid w:val="009879E8"/>
    <w:rsid w:val="00987C76"/>
    <w:rsid w:val="00987DCD"/>
    <w:rsid w:val="00990315"/>
    <w:rsid w:val="0099035E"/>
    <w:rsid w:val="0099089B"/>
    <w:rsid w:val="00990984"/>
    <w:rsid w:val="00990C82"/>
    <w:rsid w:val="00991624"/>
    <w:rsid w:val="00991B74"/>
    <w:rsid w:val="00991BE3"/>
    <w:rsid w:val="00991CCD"/>
    <w:rsid w:val="009923B6"/>
    <w:rsid w:val="00992530"/>
    <w:rsid w:val="0099289C"/>
    <w:rsid w:val="00992BE9"/>
    <w:rsid w:val="00992FD8"/>
    <w:rsid w:val="00993CF5"/>
    <w:rsid w:val="0099413B"/>
    <w:rsid w:val="009945F6"/>
    <w:rsid w:val="009948EF"/>
    <w:rsid w:val="00994970"/>
    <w:rsid w:val="009949D0"/>
    <w:rsid w:val="00994DC8"/>
    <w:rsid w:val="0099515F"/>
    <w:rsid w:val="00995C09"/>
    <w:rsid w:val="00995D3E"/>
    <w:rsid w:val="00996063"/>
    <w:rsid w:val="00996113"/>
    <w:rsid w:val="00996767"/>
    <w:rsid w:val="00996A60"/>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2D7B"/>
    <w:rsid w:val="009A3459"/>
    <w:rsid w:val="009A38C6"/>
    <w:rsid w:val="009A3937"/>
    <w:rsid w:val="009A3CCD"/>
    <w:rsid w:val="009A3D6F"/>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68C"/>
    <w:rsid w:val="009C3718"/>
    <w:rsid w:val="009C4241"/>
    <w:rsid w:val="009C42B0"/>
    <w:rsid w:val="009C5995"/>
    <w:rsid w:val="009C5F2C"/>
    <w:rsid w:val="009C6081"/>
    <w:rsid w:val="009C6235"/>
    <w:rsid w:val="009C62C7"/>
    <w:rsid w:val="009C6325"/>
    <w:rsid w:val="009C6503"/>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D6"/>
    <w:rsid w:val="009D2900"/>
    <w:rsid w:val="009D2C18"/>
    <w:rsid w:val="009D3505"/>
    <w:rsid w:val="009D3FC1"/>
    <w:rsid w:val="009D43ED"/>
    <w:rsid w:val="009D4639"/>
    <w:rsid w:val="009D4BA0"/>
    <w:rsid w:val="009D50B6"/>
    <w:rsid w:val="009D539F"/>
    <w:rsid w:val="009D5621"/>
    <w:rsid w:val="009D5B9F"/>
    <w:rsid w:val="009D6D79"/>
    <w:rsid w:val="009D7559"/>
    <w:rsid w:val="009D78A7"/>
    <w:rsid w:val="009D7912"/>
    <w:rsid w:val="009D7920"/>
    <w:rsid w:val="009D7D8D"/>
    <w:rsid w:val="009E041D"/>
    <w:rsid w:val="009E06BE"/>
    <w:rsid w:val="009E08B1"/>
    <w:rsid w:val="009E0936"/>
    <w:rsid w:val="009E09AD"/>
    <w:rsid w:val="009E0A41"/>
    <w:rsid w:val="009E0F7A"/>
    <w:rsid w:val="009E13F2"/>
    <w:rsid w:val="009E1ADD"/>
    <w:rsid w:val="009E1B4A"/>
    <w:rsid w:val="009E1BFB"/>
    <w:rsid w:val="009E1CD4"/>
    <w:rsid w:val="009E1D32"/>
    <w:rsid w:val="009E2467"/>
    <w:rsid w:val="009E276A"/>
    <w:rsid w:val="009E27D0"/>
    <w:rsid w:val="009E29CA"/>
    <w:rsid w:val="009E2BAC"/>
    <w:rsid w:val="009E2F40"/>
    <w:rsid w:val="009E31DA"/>
    <w:rsid w:val="009E35D6"/>
    <w:rsid w:val="009E38FD"/>
    <w:rsid w:val="009E4038"/>
    <w:rsid w:val="009E45DD"/>
    <w:rsid w:val="009E46CB"/>
    <w:rsid w:val="009E48C3"/>
    <w:rsid w:val="009E4BA1"/>
    <w:rsid w:val="009E50AE"/>
    <w:rsid w:val="009E5A07"/>
    <w:rsid w:val="009E5B0E"/>
    <w:rsid w:val="009E6165"/>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670"/>
    <w:rsid w:val="00A02791"/>
    <w:rsid w:val="00A029BE"/>
    <w:rsid w:val="00A02A05"/>
    <w:rsid w:val="00A02BCE"/>
    <w:rsid w:val="00A02DC8"/>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795"/>
    <w:rsid w:val="00A12BEF"/>
    <w:rsid w:val="00A12C16"/>
    <w:rsid w:val="00A12E5C"/>
    <w:rsid w:val="00A13346"/>
    <w:rsid w:val="00A135E2"/>
    <w:rsid w:val="00A13A37"/>
    <w:rsid w:val="00A13D22"/>
    <w:rsid w:val="00A13F2B"/>
    <w:rsid w:val="00A13F78"/>
    <w:rsid w:val="00A14230"/>
    <w:rsid w:val="00A1435A"/>
    <w:rsid w:val="00A144C2"/>
    <w:rsid w:val="00A14A86"/>
    <w:rsid w:val="00A150F3"/>
    <w:rsid w:val="00A15100"/>
    <w:rsid w:val="00A1515F"/>
    <w:rsid w:val="00A151E9"/>
    <w:rsid w:val="00A15594"/>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7BC"/>
    <w:rsid w:val="00A259B4"/>
    <w:rsid w:val="00A25D5A"/>
    <w:rsid w:val="00A25FB2"/>
    <w:rsid w:val="00A260C7"/>
    <w:rsid w:val="00A2630F"/>
    <w:rsid w:val="00A265CE"/>
    <w:rsid w:val="00A268AF"/>
    <w:rsid w:val="00A268F9"/>
    <w:rsid w:val="00A26F96"/>
    <w:rsid w:val="00A27887"/>
    <w:rsid w:val="00A27ABC"/>
    <w:rsid w:val="00A27ACD"/>
    <w:rsid w:val="00A27B65"/>
    <w:rsid w:val="00A27DBE"/>
    <w:rsid w:val="00A30483"/>
    <w:rsid w:val="00A3096F"/>
    <w:rsid w:val="00A30BA2"/>
    <w:rsid w:val="00A30E6B"/>
    <w:rsid w:val="00A316D6"/>
    <w:rsid w:val="00A319A7"/>
    <w:rsid w:val="00A31DD4"/>
    <w:rsid w:val="00A31F9C"/>
    <w:rsid w:val="00A320C3"/>
    <w:rsid w:val="00A3252C"/>
    <w:rsid w:val="00A32578"/>
    <w:rsid w:val="00A32653"/>
    <w:rsid w:val="00A32A9B"/>
    <w:rsid w:val="00A32B04"/>
    <w:rsid w:val="00A32BEB"/>
    <w:rsid w:val="00A33141"/>
    <w:rsid w:val="00A33147"/>
    <w:rsid w:val="00A332D2"/>
    <w:rsid w:val="00A33402"/>
    <w:rsid w:val="00A33543"/>
    <w:rsid w:val="00A33654"/>
    <w:rsid w:val="00A33EBA"/>
    <w:rsid w:val="00A3453B"/>
    <w:rsid w:val="00A35137"/>
    <w:rsid w:val="00A3541E"/>
    <w:rsid w:val="00A35512"/>
    <w:rsid w:val="00A355E6"/>
    <w:rsid w:val="00A357C1"/>
    <w:rsid w:val="00A359ED"/>
    <w:rsid w:val="00A35DB4"/>
    <w:rsid w:val="00A36124"/>
    <w:rsid w:val="00A363A4"/>
    <w:rsid w:val="00A36ABD"/>
    <w:rsid w:val="00A375F9"/>
    <w:rsid w:val="00A37643"/>
    <w:rsid w:val="00A376D9"/>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C81"/>
    <w:rsid w:val="00A5116B"/>
    <w:rsid w:val="00A51191"/>
    <w:rsid w:val="00A51344"/>
    <w:rsid w:val="00A51352"/>
    <w:rsid w:val="00A5149B"/>
    <w:rsid w:val="00A51944"/>
    <w:rsid w:val="00A51AAE"/>
    <w:rsid w:val="00A51E4A"/>
    <w:rsid w:val="00A525E8"/>
    <w:rsid w:val="00A526B1"/>
    <w:rsid w:val="00A526F0"/>
    <w:rsid w:val="00A529E2"/>
    <w:rsid w:val="00A52A10"/>
    <w:rsid w:val="00A52D7E"/>
    <w:rsid w:val="00A53006"/>
    <w:rsid w:val="00A533F1"/>
    <w:rsid w:val="00A53548"/>
    <w:rsid w:val="00A53555"/>
    <w:rsid w:val="00A53794"/>
    <w:rsid w:val="00A53C42"/>
    <w:rsid w:val="00A53E3D"/>
    <w:rsid w:val="00A53F5B"/>
    <w:rsid w:val="00A5431C"/>
    <w:rsid w:val="00A54560"/>
    <w:rsid w:val="00A546A5"/>
    <w:rsid w:val="00A54D9C"/>
    <w:rsid w:val="00A55098"/>
    <w:rsid w:val="00A55358"/>
    <w:rsid w:val="00A555A2"/>
    <w:rsid w:val="00A55C66"/>
    <w:rsid w:val="00A55F4F"/>
    <w:rsid w:val="00A56120"/>
    <w:rsid w:val="00A56286"/>
    <w:rsid w:val="00A564E5"/>
    <w:rsid w:val="00A56510"/>
    <w:rsid w:val="00A56715"/>
    <w:rsid w:val="00A56CD4"/>
    <w:rsid w:val="00A56CF0"/>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11"/>
    <w:rsid w:val="00A66481"/>
    <w:rsid w:val="00A667D3"/>
    <w:rsid w:val="00A6718F"/>
    <w:rsid w:val="00A6729E"/>
    <w:rsid w:val="00A676A1"/>
    <w:rsid w:val="00A6797B"/>
    <w:rsid w:val="00A67BDF"/>
    <w:rsid w:val="00A70840"/>
    <w:rsid w:val="00A70D3E"/>
    <w:rsid w:val="00A70F90"/>
    <w:rsid w:val="00A7130C"/>
    <w:rsid w:val="00A71480"/>
    <w:rsid w:val="00A71A1C"/>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E4"/>
    <w:rsid w:val="00A75BCB"/>
    <w:rsid w:val="00A75D04"/>
    <w:rsid w:val="00A75E14"/>
    <w:rsid w:val="00A76378"/>
    <w:rsid w:val="00A765D4"/>
    <w:rsid w:val="00A76B62"/>
    <w:rsid w:val="00A76E17"/>
    <w:rsid w:val="00A772CC"/>
    <w:rsid w:val="00A773CB"/>
    <w:rsid w:val="00A77461"/>
    <w:rsid w:val="00A77960"/>
    <w:rsid w:val="00A77FAF"/>
    <w:rsid w:val="00A80DFB"/>
    <w:rsid w:val="00A80F87"/>
    <w:rsid w:val="00A81167"/>
    <w:rsid w:val="00A81220"/>
    <w:rsid w:val="00A8167B"/>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33"/>
    <w:rsid w:val="00A8501F"/>
    <w:rsid w:val="00A85104"/>
    <w:rsid w:val="00A851A6"/>
    <w:rsid w:val="00A85957"/>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6FB9"/>
    <w:rsid w:val="00A97041"/>
    <w:rsid w:val="00A972F3"/>
    <w:rsid w:val="00A97343"/>
    <w:rsid w:val="00A97462"/>
    <w:rsid w:val="00A975E8"/>
    <w:rsid w:val="00A97703"/>
    <w:rsid w:val="00A978A4"/>
    <w:rsid w:val="00AA013D"/>
    <w:rsid w:val="00AA0369"/>
    <w:rsid w:val="00AA0451"/>
    <w:rsid w:val="00AA06D6"/>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31B8"/>
    <w:rsid w:val="00AA3931"/>
    <w:rsid w:val="00AA3C60"/>
    <w:rsid w:val="00AA523C"/>
    <w:rsid w:val="00AA5379"/>
    <w:rsid w:val="00AA54A1"/>
    <w:rsid w:val="00AA585F"/>
    <w:rsid w:val="00AA5F6D"/>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B2"/>
    <w:rsid w:val="00AB251B"/>
    <w:rsid w:val="00AB26E7"/>
    <w:rsid w:val="00AB2879"/>
    <w:rsid w:val="00AB2E88"/>
    <w:rsid w:val="00AB3571"/>
    <w:rsid w:val="00AB3AE2"/>
    <w:rsid w:val="00AB3AFA"/>
    <w:rsid w:val="00AB3B9A"/>
    <w:rsid w:val="00AB3F4B"/>
    <w:rsid w:val="00AB425D"/>
    <w:rsid w:val="00AB4322"/>
    <w:rsid w:val="00AB4BB1"/>
    <w:rsid w:val="00AB5106"/>
    <w:rsid w:val="00AB5480"/>
    <w:rsid w:val="00AB584C"/>
    <w:rsid w:val="00AB59B2"/>
    <w:rsid w:val="00AB5EBC"/>
    <w:rsid w:val="00AB61C4"/>
    <w:rsid w:val="00AB66A7"/>
    <w:rsid w:val="00AB66BD"/>
    <w:rsid w:val="00AB6716"/>
    <w:rsid w:val="00AB6810"/>
    <w:rsid w:val="00AB68A7"/>
    <w:rsid w:val="00AB6901"/>
    <w:rsid w:val="00AB6A08"/>
    <w:rsid w:val="00AB6FAF"/>
    <w:rsid w:val="00AB7D79"/>
    <w:rsid w:val="00AC0601"/>
    <w:rsid w:val="00AC0CFA"/>
    <w:rsid w:val="00AC1173"/>
    <w:rsid w:val="00AC1AF4"/>
    <w:rsid w:val="00AC1C5A"/>
    <w:rsid w:val="00AC1D08"/>
    <w:rsid w:val="00AC1D31"/>
    <w:rsid w:val="00AC1DE4"/>
    <w:rsid w:val="00AC2479"/>
    <w:rsid w:val="00AC2809"/>
    <w:rsid w:val="00AC28D0"/>
    <w:rsid w:val="00AC2946"/>
    <w:rsid w:val="00AC2ADD"/>
    <w:rsid w:val="00AC30BE"/>
    <w:rsid w:val="00AC3203"/>
    <w:rsid w:val="00AC35BD"/>
    <w:rsid w:val="00AC39FF"/>
    <w:rsid w:val="00AC3F7F"/>
    <w:rsid w:val="00AC40F9"/>
    <w:rsid w:val="00AC4B2B"/>
    <w:rsid w:val="00AC54CF"/>
    <w:rsid w:val="00AC5FC3"/>
    <w:rsid w:val="00AC6120"/>
    <w:rsid w:val="00AC62CF"/>
    <w:rsid w:val="00AC6951"/>
    <w:rsid w:val="00AC7510"/>
    <w:rsid w:val="00AC757B"/>
    <w:rsid w:val="00AC7712"/>
    <w:rsid w:val="00AD00D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539B"/>
    <w:rsid w:val="00AD53EC"/>
    <w:rsid w:val="00AD54FF"/>
    <w:rsid w:val="00AD5AA7"/>
    <w:rsid w:val="00AD5F0C"/>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EA3"/>
    <w:rsid w:val="00AE10D7"/>
    <w:rsid w:val="00AE1141"/>
    <w:rsid w:val="00AE11E5"/>
    <w:rsid w:val="00AE14AD"/>
    <w:rsid w:val="00AE16A7"/>
    <w:rsid w:val="00AE1A95"/>
    <w:rsid w:val="00AE1F5F"/>
    <w:rsid w:val="00AE2096"/>
    <w:rsid w:val="00AE216C"/>
    <w:rsid w:val="00AE2524"/>
    <w:rsid w:val="00AE2587"/>
    <w:rsid w:val="00AE2669"/>
    <w:rsid w:val="00AE2782"/>
    <w:rsid w:val="00AE294A"/>
    <w:rsid w:val="00AE29C6"/>
    <w:rsid w:val="00AE2DE9"/>
    <w:rsid w:val="00AE2F4F"/>
    <w:rsid w:val="00AE302F"/>
    <w:rsid w:val="00AE30F7"/>
    <w:rsid w:val="00AE31F4"/>
    <w:rsid w:val="00AE3397"/>
    <w:rsid w:val="00AE35A0"/>
    <w:rsid w:val="00AE3E6A"/>
    <w:rsid w:val="00AE3E7A"/>
    <w:rsid w:val="00AE4124"/>
    <w:rsid w:val="00AE441E"/>
    <w:rsid w:val="00AE4468"/>
    <w:rsid w:val="00AE5065"/>
    <w:rsid w:val="00AE5124"/>
    <w:rsid w:val="00AE526C"/>
    <w:rsid w:val="00AE599F"/>
    <w:rsid w:val="00AE5C7B"/>
    <w:rsid w:val="00AE5DC5"/>
    <w:rsid w:val="00AE5F1B"/>
    <w:rsid w:val="00AE60B6"/>
    <w:rsid w:val="00AE62D6"/>
    <w:rsid w:val="00AE685E"/>
    <w:rsid w:val="00AE6924"/>
    <w:rsid w:val="00AE6BF6"/>
    <w:rsid w:val="00AE718C"/>
    <w:rsid w:val="00AE77B2"/>
    <w:rsid w:val="00AE7C8A"/>
    <w:rsid w:val="00AE7D52"/>
    <w:rsid w:val="00AF0058"/>
    <w:rsid w:val="00AF04BB"/>
    <w:rsid w:val="00AF0A41"/>
    <w:rsid w:val="00AF0BEB"/>
    <w:rsid w:val="00AF0FAF"/>
    <w:rsid w:val="00AF0FFA"/>
    <w:rsid w:val="00AF107A"/>
    <w:rsid w:val="00AF15A3"/>
    <w:rsid w:val="00AF16F3"/>
    <w:rsid w:val="00AF1964"/>
    <w:rsid w:val="00AF1B06"/>
    <w:rsid w:val="00AF1BCF"/>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861"/>
    <w:rsid w:val="00B00F48"/>
    <w:rsid w:val="00B00F4A"/>
    <w:rsid w:val="00B012B4"/>
    <w:rsid w:val="00B01349"/>
    <w:rsid w:val="00B0142D"/>
    <w:rsid w:val="00B01714"/>
    <w:rsid w:val="00B017C3"/>
    <w:rsid w:val="00B01ABC"/>
    <w:rsid w:val="00B01B8F"/>
    <w:rsid w:val="00B02916"/>
    <w:rsid w:val="00B02C9E"/>
    <w:rsid w:val="00B02EF9"/>
    <w:rsid w:val="00B0306A"/>
    <w:rsid w:val="00B03304"/>
    <w:rsid w:val="00B03775"/>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7F8"/>
    <w:rsid w:val="00B07433"/>
    <w:rsid w:val="00B074F0"/>
    <w:rsid w:val="00B0790A"/>
    <w:rsid w:val="00B07D2A"/>
    <w:rsid w:val="00B10065"/>
    <w:rsid w:val="00B100C4"/>
    <w:rsid w:val="00B1044F"/>
    <w:rsid w:val="00B10723"/>
    <w:rsid w:val="00B10CEF"/>
    <w:rsid w:val="00B10EF1"/>
    <w:rsid w:val="00B12BE6"/>
    <w:rsid w:val="00B12C35"/>
    <w:rsid w:val="00B12EF9"/>
    <w:rsid w:val="00B1324A"/>
    <w:rsid w:val="00B1349C"/>
    <w:rsid w:val="00B139AB"/>
    <w:rsid w:val="00B13B49"/>
    <w:rsid w:val="00B13BD6"/>
    <w:rsid w:val="00B1445B"/>
    <w:rsid w:val="00B146D7"/>
    <w:rsid w:val="00B147D4"/>
    <w:rsid w:val="00B14D93"/>
    <w:rsid w:val="00B15324"/>
    <w:rsid w:val="00B1560B"/>
    <w:rsid w:val="00B15632"/>
    <w:rsid w:val="00B1569B"/>
    <w:rsid w:val="00B157A6"/>
    <w:rsid w:val="00B16503"/>
    <w:rsid w:val="00B1694A"/>
    <w:rsid w:val="00B16969"/>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1F3"/>
    <w:rsid w:val="00B2292F"/>
    <w:rsid w:val="00B22CBF"/>
    <w:rsid w:val="00B23103"/>
    <w:rsid w:val="00B231E5"/>
    <w:rsid w:val="00B23936"/>
    <w:rsid w:val="00B23AA4"/>
    <w:rsid w:val="00B2405A"/>
    <w:rsid w:val="00B24384"/>
    <w:rsid w:val="00B24410"/>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AC6"/>
    <w:rsid w:val="00B40E56"/>
    <w:rsid w:val="00B40E9D"/>
    <w:rsid w:val="00B40EF6"/>
    <w:rsid w:val="00B410F2"/>
    <w:rsid w:val="00B41476"/>
    <w:rsid w:val="00B41972"/>
    <w:rsid w:val="00B41AB8"/>
    <w:rsid w:val="00B421C2"/>
    <w:rsid w:val="00B42218"/>
    <w:rsid w:val="00B42496"/>
    <w:rsid w:val="00B4262B"/>
    <w:rsid w:val="00B426D1"/>
    <w:rsid w:val="00B42A37"/>
    <w:rsid w:val="00B42B73"/>
    <w:rsid w:val="00B42B84"/>
    <w:rsid w:val="00B42DBE"/>
    <w:rsid w:val="00B43475"/>
    <w:rsid w:val="00B4351B"/>
    <w:rsid w:val="00B436EA"/>
    <w:rsid w:val="00B43C87"/>
    <w:rsid w:val="00B43E7C"/>
    <w:rsid w:val="00B44952"/>
    <w:rsid w:val="00B453DA"/>
    <w:rsid w:val="00B45860"/>
    <w:rsid w:val="00B45EBD"/>
    <w:rsid w:val="00B4634B"/>
    <w:rsid w:val="00B46506"/>
    <w:rsid w:val="00B466AB"/>
    <w:rsid w:val="00B46C66"/>
    <w:rsid w:val="00B46D71"/>
    <w:rsid w:val="00B46E53"/>
    <w:rsid w:val="00B46FA9"/>
    <w:rsid w:val="00B47177"/>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D19"/>
    <w:rsid w:val="00B541D2"/>
    <w:rsid w:val="00B548B4"/>
    <w:rsid w:val="00B54C52"/>
    <w:rsid w:val="00B54CCC"/>
    <w:rsid w:val="00B54F37"/>
    <w:rsid w:val="00B551EC"/>
    <w:rsid w:val="00B552A0"/>
    <w:rsid w:val="00B5550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D3C"/>
    <w:rsid w:val="00B60F39"/>
    <w:rsid w:val="00B61633"/>
    <w:rsid w:val="00B61830"/>
    <w:rsid w:val="00B61949"/>
    <w:rsid w:val="00B61A4B"/>
    <w:rsid w:val="00B61CEC"/>
    <w:rsid w:val="00B627D5"/>
    <w:rsid w:val="00B6300D"/>
    <w:rsid w:val="00B6365B"/>
    <w:rsid w:val="00B63FC9"/>
    <w:rsid w:val="00B64187"/>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8A9"/>
    <w:rsid w:val="00B67D33"/>
    <w:rsid w:val="00B7050D"/>
    <w:rsid w:val="00B70921"/>
    <w:rsid w:val="00B7097D"/>
    <w:rsid w:val="00B70A54"/>
    <w:rsid w:val="00B70C47"/>
    <w:rsid w:val="00B715DB"/>
    <w:rsid w:val="00B71CB2"/>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9DD"/>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B16"/>
    <w:rsid w:val="00B82D6E"/>
    <w:rsid w:val="00B830BF"/>
    <w:rsid w:val="00B83BD5"/>
    <w:rsid w:val="00B84387"/>
    <w:rsid w:val="00B845C2"/>
    <w:rsid w:val="00B852B9"/>
    <w:rsid w:val="00B85B06"/>
    <w:rsid w:val="00B85CFF"/>
    <w:rsid w:val="00B86152"/>
    <w:rsid w:val="00B867AB"/>
    <w:rsid w:val="00B86ABA"/>
    <w:rsid w:val="00B87058"/>
    <w:rsid w:val="00B8744C"/>
    <w:rsid w:val="00B87551"/>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4CA"/>
    <w:rsid w:val="00B92966"/>
    <w:rsid w:val="00B92A8A"/>
    <w:rsid w:val="00B92B3D"/>
    <w:rsid w:val="00B92C1B"/>
    <w:rsid w:val="00B92E6C"/>
    <w:rsid w:val="00B938E5"/>
    <w:rsid w:val="00B93BB8"/>
    <w:rsid w:val="00B94532"/>
    <w:rsid w:val="00B945F9"/>
    <w:rsid w:val="00B94686"/>
    <w:rsid w:val="00B95266"/>
    <w:rsid w:val="00B953C7"/>
    <w:rsid w:val="00B9565C"/>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866"/>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4B9"/>
    <w:rsid w:val="00BB0804"/>
    <w:rsid w:val="00BB0EF4"/>
    <w:rsid w:val="00BB12AA"/>
    <w:rsid w:val="00BB12E1"/>
    <w:rsid w:val="00BB1DFF"/>
    <w:rsid w:val="00BB1FB9"/>
    <w:rsid w:val="00BB216C"/>
    <w:rsid w:val="00BB221E"/>
    <w:rsid w:val="00BB22C6"/>
    <w:rsid w:val="00BB2371"/>
    <w:rsid w:val="00BB2767"/>
    <w:rsid w:val="00BB2912"/>
    <w:rsid w:val="00BB300F"/>
    <w:rsid w:val="00BB3B88"/>
    <w:rsid w:val="00BB4277"/>
    <w:rsid w:val="00BB443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A39"/>
    <w:rsid w:val="00BC0E94"/>
    <w:rsid w:val="00BC181E"/>
    <w:rsid w:val="00BC23F9"/>
    <w:rsid w:val="00BC2412"/>
    <w:rsid w:val="00BC2946"/>
    <w:rsid w:val="00BC2A31"/>
    <w:rsid w:val="00BC2FEF"/>
    <w:rsid w:val="00BC35EE"/>
    <w:rsid w:val="00BC365A"/>
    <w:rsid w:val="00BC378B"/>
    <w:rsid w:val="00BC3C7F"/>
    <w:rsid w:val="00BC3C93"/>
    <w:rsid w:val="00BC3D5A"/>
    <w:rsid w:val="00BC417E"/>
    <w:rsid w:val="00BC4506"/>
    <w:rsid w:val="00BC4970"/>
    <w:rsid w:val="00BC4AEB"/>
    <w:rsid w:val="00BC4C82"/>
    <w:rsid w:val="00BC55B3"/>
    <w:rsid w:val="00BC5F62"/>
    <w:rsid w:val="00BC6162"/>
    <w:rsid w:val="00BC63B8"/>
    <w:rsid w:val="00BC6507"/>
    <w:rsid w:val="00BC65E3"/>
    <w:rsid w:val="00BC69F9"/>
    <w:rsid w:val="00BC6E3C"/>
    <w:rsid w:val="00BC74C4"/>
    <w:rsid w:val="00BC7530"/>
    <w:rsid w:val="00BC7D96"/>
    <w:rsid w:val="00BC7EFC"/>
    <w:rsid w:val="00BD047F"/>
    <w:rsid w:val="00BD0803"/>
    <w:rsid w:val="00BD0E01"/>
    <w:rsid w:val="00BD0EBB"/>
    <w:rsid w:val="00BD1595"/>
    <w:rsid w:val="00BD179F"/>
    <w:rsid w:val="00BD186A"/>
    <w:rsid w:val="00BD187B"/>
    <w:rsid w:val="00BD1BD9"/>
    <w:rsid w:val="00BD2381"/>
    <w:rsid w:val="00BD2BB2"/>
    <w:rsid w:val="00BD2BFC"/>
    <w:rsid w:val="00BD3887"/>
    <w:rsid w:val="00BD418A"/>
    <w:rsid w:val="00BD435D"/>
    <w:rsid w:val="00BD4375"/>
    <w:rsid w:val="00BD44D9"/>
    <w:rsid w:val="00BD4B38"/>
    <w:rsid w:val="00BD52C6"/>
    <w:rsid w:val="00BD5384"/>
    <w:rsid w:val="00BD5AC4"/>
    <w:rsid w:val="00BD631B"/>
    <w:rsid w:val="00BD6437"/>
    <w:rsid w:val="00BD65E3"/>
    <w:rsid w:val="00BD6641"/>
    <w:rsid w:val="00BD68BA"/>
    <w:rsid w:val="00BD6D1A"/>
    <w:rsid w:val="00BD6DB7"/>
    <w:rsid w:val="00BD6E5D"/>
    <w:rsid w:val="00BD72C5"/>
    <w:rsid w:val="00BD72FF"/>
    <w:rsid w:val="00BD75C6"/>
    <w:rsid w:val="00BD77D3"/>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4F33"/>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B29"/>
    <w:rsid w:val="00C00E50"/>
    <w:rsid w:val="00C012A1"/>
    <w:rsid w:val="00C0143D"/>
    <w:rsid w:val="00C01FC8"/>
    <w:rsid w:val="00C02082"/>
    <w:rsid w:val="00C022A7"/>
    <w:rsid w:val="00C02413"/>
    <w:rsid w:val="00C02556"/>
    <w:rsid w:val="00C02BB1"/>
    <w:rsid w:val="00C02DCE"/>
    <w:rsid w:val="00C0364C"/>
    <w:rsid w:val="00C03AE4"/>
    <w:rsid w:val="00C040F3"/>
    <w:rsid w:val="00C04BA6"/>
    <w:rsid w:val="00C050BD"/>
    <w:rsid w:val="00C05131"/>
    <w:rsid w:val="00C0514C"/>
    <w:rsid w:val="00C0521F"/>
    <w:rsid w:val="00C0528F"/>
    <w:rsid w:val="00C057E5"/>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6D2"/>
    <w:rsid w:val="00C1386B"/>
    <w:rsid w:val="00C13A6E"/>
    <w:rsid w:val="00C13D4B"/>
    <w:rsid w:val="00C13E24"/>
    <w:rsid w:val="00C141FA"/>
    <w:rsid w:val="00C14224"/>
    <w:rsid w:val="00C1439D"/>
    <w:rsid w:val="00C14464"/>
    <w:rsid w:val="00C1456F"/>
    <w:rsid w:val="00C145C7"/>
    <w:rsid w:val="00C14B53"/>
    <w:rsid w:val="00C14DD2"/>
    <w:rsid w:val="00C1541D"/>
    <w:rsid w:val="00C15954"/>
    <w:rsid w:val="00C15FC4"/>
    <w:rsid w:val="00C16041"/>
    <w:rsid w:val="00C1678F"/>
    <w:rsid w:val="00C178CF"/>
    <w:rsid w:val="00C17DBD"/>
    <w:rsid w:val="00C203EC"/>
    <w:rsid w:val="00C2045D"/>
    <w:rsid w:val="00C206A2"/>
    <w:rsid w:val="00C21205"/>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BF5"/>
    <w:rsid w:val="00C27DAA"/>
    <w:rsid w:val="00C27F02"/>
    <w:rsid w:val="00C30620"/>
    <w:rsid w:val="00C30AAF"/>
    <w:rsid w:val="00C30D72"/>
    <w:rsid w:val="00C310BB"/>
    <w:rsid w:val="00C313EB"/>
    <w:rsid w:val="00C31C48"/>
    <w:rsid w:val="00C31E35"/>
    <w:rsid w:val="00C32001"/>
    <w:rsid w:val="00C323B7"/>
    <w:rsid w:val="00C32B8B"/>
    <w:rsid w:val="00C33307"/>
    <w:rsid w:val="00C33453"/>
    <w:rsid w:val="00C33A06"/>
    <w:rsid w:val="00C33C48"/>
    <w:rsid w:val="00C33F69"/>
    <w:rsid w:val="00C3449D"/>
    <w:rsid w:val="00C34C15"/>
    <w:rsid w:val="00C34C92"/>
    <w:rsid w:val="00C352E2"/>
    <w:rsid w:val="00C354E1"/>
    <w:rsid w:val="00C355C6"/>
    <w:rsid w:val="00C36BD6"/>
    <w:rsid w:val="00C36FD0"/>
    <w:rsid w:val="00C3760A"/>
    <w:rsid w:val="00C3764E"/>
    <w:rsid w:val="00C37F45"/>
    <w:rsid w:val="00C40008"/>
    <w:rsid w:val="00C4060D"/>
    <w:rsid w:val="00C407A2"/>
    <w:rsid w:val="00C408F3"/>
    <w:rsid w:val="00C409DA"/>
    <w:rsid w:val="00C409F3"/>
    <w:rsid w:val="00C40BF7"/>
    <w:rsid w:val="00C40C3E"/>
    <w:rsid w:val="00C40FD8"/>
    <w:rsid w:val="00C41A90"/>
    <w:rsid w:val="00C41D3E"/>
    <w:rsid w:val="00C4229E"/>
    <w:rsid w:val="00C4230F"/>
    <w:rsid w:val="00C425C8"/>
    <w:rsid w:val="00C42710"/>
    <w:rsid w:val="00C42A5B"/>
    <w:rsid w:val="00C43006"/>
    <w:rsid w:val="00C43AA7"/>
    <w:rsid w:val="00C43B86"/>
    <w:rsid w:val="00C43D84"/>
    <w:rsid w:val="00C449D4"/>
    <w:rsid w:val="00C44E74"/>
    <w:rsid w:val="00C44FD5"/>
    <w:rsid w:val="00C45278"/>
    <w:rsid w:val="00C4543B"/>
    <w:rsid w:val="00C4551A"/>
    <w:rsid w:val="00C459E8"/>
    <w:rsid w:val="00C4614A"/>
    <w:rsid w:val="00C4626D"/>
    <w:rsid w:val="00C46295"/>
    <w:rsid w:val="00C462F8"/>
    <w:rsid w:val="00C46F91"/>
    <w:rsid w:val="00C47252"/>
    <w:rsid w:val="00C479F2"/>
    <w:rsid w:val="00C47BE1"/>
    <w:rsid w:val="00C47EAC"/>
    <w:rsid w:val="00C501A0"/>
    <w:rsid w:val="00C50346"/>
    <w:rsid w:val="00C503EB"/>
    <w:rsid w:val="00C506B5"/>
    <w:rsid w:val="00C50F2C"/>
    <w:rsid w:val="00C51123"/>
    <w:rsid w:val="00C515B6"/>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BD4"/>
    <w:rsid w:val="00C55D7A"/>
    <w:rsid w:val="00C56EE7"/>
    <w:rsid w:val="00C5723D"/>
    <w:rsid w:val="00C579C4"/>
    <w:rsid w:val="00C57D8D"/>
    <w:rsid w:val="00C606AB"/>
    <w:rsid w:val="00C60B77"/>
    <w:rsid w:val="00C60E27"/>
    <w:rsid w:val="00C61869"/>
    <w:rsid w:val="00C61B02"/>
    <w:rsid w:val="00C61B86"/>
    <w:rsid w:val="00C6215E"/>
    <w:rsid w:val="00C62771"/>
    <w:rsid w:val="00C62AC9"/>
    <w:rsid w:val="00C62CC9"/>
    <w:rsid w:val="00C62F18"/>
    <w:rsid w:val="00C62FAC"/>
    <w:rsid w:val="00C6373D"/>
    <w:rsid w:val="00C63871"/>
    <w:rsid w:val="00C63AF0"/>
    <w:rsid w:val="00C640B3"/>
    <w:rsid w:val="00C6416D"/>
    <w:rsid w:val="00C644AD"/>
    <w:rsid w:val="00C64A78"/>
    <w:rsid w:val="00C64B54"/>
    <w:rsid w:val="00C6541B"/>
    <w:rsid w:val="00C65682"/>
    <w:rsid w:val="00C65B7A"/>
    <w:rsid w:val="00C65C4C"/>
    <w:rsid w:val="00C664CF"/>
    <w:rsid w:val="00C66C9A"/>
    <w:rsid w:val="00C66F05"/>
    <w:rsid w:val="00C66F4B"/>
    <w:rsid w:val="00C66FAB"/>
    <w:rsid w:val="00C673D1"/>
    <w:rsid w:val="00C6747B"/>
    <w:rsid w:val="00C67ACF"/>
    <w:rsid w:val="00C67BD2"/>
    <w:rsid w:val="00C67E48"/>
    <w:rsid w:val="00C702EE"/>
    <w:rsid w:val="00C70633"/>
    <w:rsid w:val="00C7108D"/>
    <w:rsid w:val="00C71132"/>
    <w:rsid w:val="00C71316"/>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ADF"/>
    <w:rsid w:val="00C82E64"/>
    <w:rsid w:val="00C82FB8"/>
    <w:rsid w:val="00C8383A"/>
    <w:rsid w:val="00C83BE5"/>
    <w:rsid w:val="00C83E4E"/>
    <w:rsid w:val="00C83F40"/>
    <w:rsid w:val="00C844F0"/>
    <w:rsid w:val="00C849D9"/>
    <w:rsid w:val="00C84A19"/>
    <w:rsid w:val="00C84DB7"/>
    <w:rsid w:val="00C85201"/>
    <w:rsid w:val="00C85B0A"/>
    <w:rsid w:val="00C85F3D"/>
    <w:rsid w:val="00C862D9"/>
    <w:rsid w:val="00C863CE"/>
    <w:rsid w:val="00C86B24"/>
    <w:rsid w:val="00C86E85"/>
    <w:rsid w:val="00C8738A"/>
    <w:rsid w:val="00C876B0"/>
    <w:rsid w:val="00C87932"/>
    <w:rsid w:val="00C87CBE"/>
    <w:rsid w:val="00C87D87"/>
    <w:rsid w:val="00C90081"/>
    <w:rsid w:val="00C90E42"/>
    <w:rsid w:val="00C914BB"/>
    <w:rsid w:val="00C915C9"/>
    <w:rsid w:val="00C9162D"/>
    <w:rsid w:val="00C919E5"/>
    <w:rsid w:val="00C91CAF"/>
    <w:rsid w:val="00C91F8B"/>
    <w:rsid w:val="00C9202A"/>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36C"/>
    <w:rsid w:val="00CA343D"/>
    <w:rsid w:val="00CA3E20"/>
    <w:rsid w:val="00CA3EC0"/>
    <w:rsid w:val="00CA4027"/>
    <w:rsid w:val="00CA4028"/>
    <w:rsid w:val="00CA434F"/>
    <w:rsid w:val="00CA43BE"/>
    <w:rsid w:val="00CA482D"/>
    <w:rsid w:val="00CA48BB"/>
    <w:rsid w:val="00CA4C41"/>
    <w:rsid w:val="00CA5ED0"/>
    <w:rsid w:val="00CA5FA0"/>
    <w:rsid w:val="00CA62BB"/>
    <w:rsid w:val="00CA63F3"/>
    <w:rsid w:val="00CA670A"/>
    <w:rsid w:val="00CA6E12"/>
    <w:rsid w:val="00CA70FA"/>
    <w:rsid w:val="00CA7151"/>
    <w:rsid w:val="00CA73DD"/>
    <w:rsid w:val="00CA746B"/>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4BB"/>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E65"/>
    <w:rsid w:val="00CC0F00"/>
    <w:rsid w:val="00CC1878"/>
    <w:rsid w:val="00CC191B"/>
    <w:rsid w:val="00CC1976"/>
    <w:rsid w:val="00CC1DA8"/>
    <w:rsid w:val="00CC23C8"/>
    <w:rsid w:val="00CC2588"/>
    <w:rsid w:val="00CC282A"/>
    <w:rsid w:val="00CC2912"/>
    <w:rsid w:val="00CC29CD"/>
    <w:rsid w:val="00CC2C7E"/>
    <w:rsid w:val="00CC2D41"/>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7A1"/>
    <w:rsid w:val="00CD4C98"/>
    <w:rsid w:val="00CD5160"/>
    <w:rsid w:val="00CD53C4"/>
    <w:rsid w:val="00CD53E3"/>
    <w:rsid w:val="00CD5424"/>
    <w:rsid w:val="00CD54F5"/>
    <w:rsid w:val="00CD5BE4"/>
    <w:rsid w:val="00CD5C6A"/>
    <w:rsid w:val="00CD6B62"/>
    <w:rsid w:val="00CD714B"/>
    <w:rsid w:val="00CD72E3"/>
    <w:rsid w:val="00CD77AA"/>
    <w:rsid w:val="00CD7AB6"/>
    <w:rsid w:val="00CD7C7D"/>
    <w:rsid w:val="00CE01AF"/>
    <w:rsid w:val="00CE0424"/>
    <w:rsid w:val="00CE083D"/>
    <w:rsid w:val="00CE0C0E"/>
    <w:rsid w:val="00CE0EDD"/>
    <w:rsid w:val="00CE103F"/>
    <w:rsid w:val="00CE13CF"/>
    <w:rsid w:val="00CE1975"/>
    <w:rsid w:val="00CE1EFB"/>
    <w:rsid w:val="00CE2526"/>
    <w:rsid w:val="00CE28B3"/>
    <w:rsid w:val="00CE29C3"/>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2081"/>
    <w:rsid w:val="00CF20D4"/>
    <w:rsid w:val="00CF25F8"/>
    <w:rsid w:val="00CF2876"/>
    <w:rsid w:val="00CF36D2"/>
    <w:rsid w:val="00CF388D"/>
    <w:rsid w:val="00CF3C16"/>
    <w:rsid w:val="00CF41D9"/>
    <w:rsid w:val="00CF4A48"/>
    <w:rsid w:val="00CF4BEE"/>
    <w:rsid w:val="00CF4CD5"/>
    <w:rsid w:val="00CF505D"/>
    <w:rsid w:val="00CF537B"/>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F4"/>
    <w:rsid w:val="00CF7D9A"/>
    <w:rsid w:val="00D00193"/>
    <w:rsid w:val="00D00EAF"/>
    <w:rsid w:val="00D00F07"/>
    <w:rsid w:val="00D01387"/>
    <w:rsid w:val="00D017F6"/>
    <w:rsid w:val="00D01FD7"/>
    <w:rsid w:val="00D02404"/>
    <w:rsid w:val="00D025A4"/>
    <w:rsid w:val="00D02736"/>
    <w:rsid w:val="00D02740"/>
    <w:rsid w:val="00D027A5"/>
    <w:rsid w:val="00D02FD5"/>
    <w:rsid w:val="00D034E1"/>
    <w:rsid w:val="00D03B64"/>
    <w:rsid w:val="00D042BC"/>
    <w:rsid w:val="00D04A5E"/>
    <w:rsid w:val="00D0517C"/>
    <w:rsid w:val="00D053D9"/>
    <w:rsid w:val="00D060BA"/>
    <w:rsid w:val="00D06174"/>
    <w:rsid w:val="00D06290"/>
    <w:rsid w:val="00D0633F"/>
    <w:rsid w:val="00D06425"/>
    <w:rsid w:val="00D064EC"/>
    <w:rsid w:val="00D06AE4"/>
    <w:rsid w:val="00D06B8D"/>
    <w:rsid w:val="00D06CF1"/>
    <w:rsid w:val="00D077AD"/>
    <w:rsid w:val="00D07D5B"/>
    <w:rsid w:val="00D07FF3"/>
    <w:rsid w:val="00D10071"/>
    <w:rsid w:val="00D10314"/>
    <w:rsid w:val="00D106CF"/>
    <w:rsid w:val="00D10B1B"/>
    <w:rsid w:val="00D11456"/>
    <w:rsid w:val="00D11D26"/>
    <w:rsid w:val="00D12003"/>
    <w:rsid w:val="00D12AF9"/>
    <w:rsid w:val="00D12F5E"/>
    <w:rsid w:val="00D13044"/>
    <w:rsid w:val="00D130BA"/>
    <w:rsid w:val="00D13AA6"/>
    <w:rsid w:val="00D142CF"/>
    <w:rsid w:val="00D1439D"/>
    <w:rsid w:val="00D14848"/>
    <w:rsid w:val="00D14C10"/>
    <w:rsid w:val="00D14C29"/>
    <w:rsid w:val="00D14C79"/>
    <w:rsid w:val="00D14E48"/>
    <w:rsid w:val="00D14F76"/>
    <w:rsid w:val="00D14FB0"/>
    <w:rsid w:val="00D15075"/>
    <w:rsid w:val="00D15B06"/>
    <w:rsid w:val="00D15C4B"/>
    <w:rsid w:val="00D15F81"/>
    <w:rsid w:val="00D16566"/>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568"/>
    <w:rsid w:val="00D2664D"/>
    <w:rsid w:val="00D26CF5"/>
    <w:rsid w:val="00D26FBE"/>
    <w:rsid w:val="00D26FF2"/>
    <w:rsid w:val="00D2741E"/>
    <w:rsid w:val="00D27B6A"/>
    <w:rsid w:val="00D27ECA"/>
    <w:rsid w:val="00D27FCF"/>
    <w:rsid w:val="00D3046E"/>
    <w:rsid w:val="00D30837"/>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534F"/>
    <w:rsid w:val="00D35391"/>
    <w:rsid w:val="00D3549F"/>
    <w:rsid w:val="00D356BA"/>
    <w:rsid w:val="00D3592D"/>
    <w:rsid w:val="00D35E0A"/>
    <w:rsid w:val="00D35E0D"/>
    <w:rsid w:val="00D35EAD"/>
    <w:rsid w:val="00D360E8"/>
    <w:rsid w:val="00D368F7"/>
    <w:rsid w:val="00D36A0A"/>
    <w:rsid w:val="00D3702F"/>
    <w:rsid w:val="00D37A5C"/>
    <w:rsid w:val="00D37FF5"/>
    <w:rsid w:val="00D40328"/>
    <w:rsid w:val="00D4055C"/>
    <w:rsid w:val="00D40B19"/>
    <w:rsid w:val="00D40DBE"/>
    <w:rsid w:val="00D41009"/>
    <w:rsid w:val="00D411A4"/>
    <w:rsid w:val="00D4145C"/>
    <w:rsid w:val="00D41578"/>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9F2"/>
    <w:rsid w:val="00D45EEA"/>
    <w:rsid w:val="00D4611C"/>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38A"/>
    <w:rsid w:val="00D504CC"/>
    <w:rsid w:val="00D508FC"/>
    <w:rsid w:val="00D50900"/>
    <w:rsid w:val="00D50A07"/>
    <w:rsid w:val="00D50B06"/>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AD0"/>
    <w:rsid w:val="00D55BC1"/>
    <w:rsid w:val="00D55BC7"/>
    <w:rsid w:val="00D55E53"/>
    <w:rsid w:val="00D5615D"/>
    <w:rsid w:val="00D56913"/>
    <w:rsid w:val="00D56AAA"/>
    <w:rsid w:val="00D56D94"/>
    <w:rsid w:val="00D57E94"/>
    <w:rsid w:val="00D60097"/>
    <w:rsid w:val="00D6034D"/>
    <w:rsid w:val="00D60364"/>
    <w:rsid w:val="00D60642"/>
    <w:rsid w:val="00D6073D"/>
    <w:rsid w:val="00D621BA"/>
    <w:rsid w:val="00D62404"/>
    <w:rsid w:val="00D62D42"/>
    <w:rsid w:val="00D62E7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71BD"/>
    <w:rsid w:val="00D6744D"/>
    <w:rsid w:val="00D67682"/>
    <w:rsid w:val="00D678D6"/>
    <w:rsid w:val="00D6791B"/>
    <w:rsid w:val="00D67AD6"/>
    <w:rsid w:val="00D67BD2"/>
    <w:rsid w:val="00D67DD7"/>
    <w:rsid w:val="00D703AD"/>
    <w:rsid w:val="00D70788"/>
    <w:rsid w:val="00D71A3F"/>
    <w:rsid w:val="00D72905"/>
    <w:rsid w:val="00D729D3"/>
    <w:rsid w:val="00D72B0E"/>
    <w:rsid w:val="00D72C0D"/>
    <w:rsid w:val="00D72CEB"/>
    <w:rsid w:val="00D72D91"/>
    <w:rsid w:val="00D731C5"/>
    <w:rsid w:val="00D73333"/>
    <w:rsid w:val="00D735B3"/>
    <w:rsid w:val="00D7371F"/>
    <w:rsid w:val="00D73B11"/>
    <w:rsid w:val="00D73B3D"/>
    <w:rsid w:val="00D74039"/>
    <w:rsid w:val="00D74172"/>
    <w:rsid w:val="00D742E8"/>
    <w:rsid w:val="00D7456B"/>
    <w:rsid w:val="00D7537C"/>
    <w:rsid w:val="00D7541E"/>
    <w:rsid w:val="00D75860"/>
    <w:rsid w:val="00D759BB"/>
    <w:rsid w:val="00D75E7C"/>
    <w:rsid w:val="00D75FB0"/>
    <w:rsid w:val="00D760FC"/>
    <w:rsid w:val="00D761AA"/>
    <w:rsid w:val="00D7646E"/>
    <w:rsid w:val="00D76771"/>
    <w:rsid w:val="00D76DE3"/>
    <w:rsid w:val="00D76E50"/>
    <w:rsid w:val="00D76FF2"/>
    <w:rsid w:val="00D77D97"/>
    <w:rsid w:val="00D80487"/>
    <w:rsid w:val="00D809D5"/>
    <w:rsid w:val="00D80A84"/>
    <w:rsid w:val="00D81063"/>
    <w:rsid w:val="00D8131D"/>
    <w:rsid w:val="00D815F2"/>
    <w:rsid w:val="00D81D6E"/>
    <w:rsid w:val="00D81EE3"/>
    <w:rsid w:val="00D81EF6"/>
    <w:rsid w:val="00D82130"/>
    <w:rsid w:val="00D823A8"/>
    <w:rsid w:val="00D82638"/>
    <w:rsid w:val="00D8276F"/>
    <w:rsid w:val="00D829C7"/>
    <w:rsid w:val="00D82C71"/>
    <w:rsid w:val="00D8399B"/>
    <w:rsid w:val="00D83C32"/>
    <w:rsid w:val="00D84063"/>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2FE"/>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D93"/>
    <w:rsid w:val="00D970FB"/>
    <w:rsid w:val="00D978C2"/>
    <w:rsid w:val="00D97E4C"/>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A7FFE"/>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643"/>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C88"/>
    <w:rsid w:val="00DC012C"/>
    <w:rsid w:val="00DC01A3"/>
    <w:rsid w:val="00DC029C"/>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B93"/>
    <w:rsid w:val="00DD5D5D"/>
    <w:rsid w:val="00DD60CD"/>
    <w:rsid w:val="00DD61EE"/>
    <w:rsid w:val="00DD62E9"/>
    <w:rsid w:val="00DD673D"/>
    <w:rsid w:val="00DD6854"/>
    <w:rsid w:val="00DD6A06"/>
    <w:rsid w:val="00DD77DF"/>
    <w:rsid w:val="00DD7F16"/>
    <w:rsid w:val="00DE04BD"/>
    <w:rsid w:val="00DE0965"/>
    <w:rsid w:val="00DE0BD3"/>
    <w:rsid w:val="00DE0E6D"/>
    <w:rsid w:val="00DE1686"/>
    <w:rsid w:val="00DE1858"/>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49B"/>
    <w:rsid w:val="00DE57CE"/>
    <w:rsid w:val="00DE58D1"/>
    <w:rsid w:val="00DE5CB3"/>
    <w:rsid w:val="00DE69C1"/>
    <w:rsid w:val="00DE6B42"/>
    <w:rsid w:val="00DE73E9"/>
    <w:rsid w:val="00DE7993"/>
    <w:rsid w:val="00DE79F5"/>
    <w:rsid w:val="00DE79FF"/>
    <w:rsid w:val="00DF034D"/>
    <w:rsid w:val="00DF0376"/>
    <w:rsid w:val="00DF07B5"/>
    <w:rsid w:val="00DF0F27"/>
    <w:rsid w:val="00DF1A16"/>
    <w:rsid w:val="00DF202B"/>
    <w:rsid w:val="00DF2299"/>
    <w:rsid w:val="00DF23F3"/>
    <w:rsid w:val="00DF29AB"/>
    <w:rsid w:val="00DF2FD7"/>
    <w:rsid w:val="00DF32CB"/>
    <w:rsid w:val="00DF3DA6"/>
    <w:rsid w:val="00DF410A"/>
    <w:rsid w:val="00DF4184"/>
    <w:rsid w:val="00DF463B"/>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AE4"/>
    <w:rsid w:val="00E01147"/>
    <w:rsid w:val="00E0126D"/>
    <w:rsid w:val="00E01735"/>
    <w:rsid w:val="00E01923"/>
    <w:rsid w:val="00E01B56"/>
    <w:rsid w:val="00E01FAA"/>
    <w:rsid w:val="00E02360"/>
    <w:rsid w:val="00E024B7"/>
    <w:rsid w:val="00E027FC"/>
    <w:rsid w:val="00E02B71"/>
    <w:rsid w:val="00E02D5E"/>
    <w:rsid w:val="00E02F3C"/>
    <w:rsid w:val="00E02FA1"/>
    <w:rsid w:val="00E0334F"/>
    <w:rsid w:val="00E03F37"/>
    <w:rsid w:val="00E04917"/>
    <w:rsid w:val="00E05003"/>
    <w:rsid w:val="00E050A2"/>
    <w:rsid w:val="00E051F1"/>
    <w:rsid w:val="00E0530D"/>
    <w:rsid w:val="00E0549C"/>
    <w:rsid w:val="00E0592C"/>
    <w:rsid w:val="00E05982"/>
    <w:rsid w:val="00E05C5F"/>
    <w:rsid w:val="00E05C98"/>
    <w:rsid w:val="00E05E5C"/>
    <w:rsid w:val="00E05F0C"/>
    <w:rsid w:val="00E0622D"/>
    <w:rsid w:val="00E06CAA"/>
    <w:rsid w:val="00E07061"/>
    <w:rsid w:val="00E07417"/>
    <w:rsid w:val="00E07509"/>
    <w:rsid w:val="00E075E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6FF8"/>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696"/>
    <w:rsid w:val="00E23D1F"/>
    <w:rsid w:val="00E24054"/>
    <w:rsid w:val="00E24452"/>
    <w:rsid w:val="00E246A2"/>
    <w:rsid w:val="00E24728"/>
    <w:rsid w:val="00E24E9C"/>
    <w:rsid w:val="00E24F60"/>
    <w:rsid w:val="00E25256"/>
    <w:rsid w:val="00E253A4"/>
    <w:rsid w:val="00E2570D"/>
    <w:rsid w:val="00E25DFD"/>
    <w:rsid w:val="00E260D6"/>
    <w:rsid w:val="00E26207"/>
    <w:rsid w:val="00E265AD"/>
    <w:rsid w:val="00E2669B"/>
    <w:rsid w:val="00E2680A"/>
    <w:rsid w:val="00E26B13"/>
    <w:rsid w:val="00E26C22"/>
    <w:rsid w:val="00E272B9"/>
    <w:rsid w:val="00E272C4"/>
    <w:rsid w:val="00E2744D"/>
    <w:rsid w:val="00E2783A"/>
    <w:rsid w:val="00E27B60"/>
    <w:rsid w:val="00E27C39"/>
    <w:rsid w:val="00E27E6A"/>
    <w:rsid w:val="00E27EBC"/>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11"/>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A1E"/>
    <w:rsid w:val="00E37A2C"/>
    <w:rsid w:val="00E4016E"/>
    <w:rsid w:val="00E40A50"/>
    <w:rsid w:val="00E41639"/>
    <w:rsid w:val="00E417A6"/>
    <w:rsid w:val="00E41982"/>
    <w:rsid w:val="00E41AC1"/>
    <w:rsid w:val="00E41B79"/>
    <w:rsid w:val="00E41BDA"/>
    <w:rsid w:val="00E426BF"/>
    <w:rsid w:val="00E42ED3"/>
    <w:rsid w:val="00E43406"/>
    <w:rsid w:val="00E4352D"/>
    <w:rsid w:val="00E43647"/>
    <w:rsid w:val="00E43983"/>
    <w:rsid w:val="00E43E04"/>
    <w:rsid w:val="00E43E37"/>
    <w:rsid w:val="00E43F58"/>
    <w:rsid w:val="00E440A0"/>
    <w:rsid w:val="00E44106"/>
    <w:rsid w:val="00E4424D"/>
    <w:rsid w:val="00E446A2"/>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3FB"/>
    <w:rsid w:val="00E506FF"/>
    <w:rsid w:val="00E50BCE"/>
    <w:rsid w:val="00E50E93"/>
    <w:rsid w:val="00E51222"/>
    <w:rsid w:val="00E513E9"/>
    <w:rsid w:val="00E516A3"/>
    <w:rsid w:val="00E5190B"/>
    <w:rsid w:val="00E51C09"/>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6484"/>
    <w:rsid w:val="00E6671C"/>
    <w:rsid w:val="00E66D5E"/>
    <w:rsid w:val="00E67383"/>
    <w:rsid w:val="00E6768E"/>
    <w:rsid w:val="00E678B7"/>
    <w:rsid w:val="00E67BA1"/>
    <w:rsid w:val="00E67FD7"/>
    <w:rsid w:val="00E67FE6"/>
    <w:rsid w:val="00E7024D"/>
    <w:rsid w:val="00E70D3E"/>
    <w:rsid w:val="00E71030"/>
    <w:rsid w:val="00E71394"/>
    <w:rsid w:val="00E719BC"/>
    <w:rsid w:val="00E71E5E"/>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7EE"/>
    <w:rsid w:val="00E75D41"/>
    <w:rsid w:val="00E75E54"/>
    <w:rsid w:val="00E760A9"/>
    <w:rsid w:val="00E7624B"/>
    <w:rsid w:val="00E76624"/>
    <w:rsid w:val="00E767AD"/>
    <w:rsid w:val="00E76E58"/>
    <w:rsid w:val="00E76EFE"/>
    <w:rsid w:val="00E76FE4"/>
    <w:rsid w:val="00E77314"/>
    <w:rsid w:val="00E774FF"/>
    <w:rsid w:val="00E77609"/>
    <w:rsid w:val="00E777F9"/>
    <w:rsid w:val="00E77A94"/>
    <w:rsid w:val="00E803A0"/>
    <w:rsid w:val="00E80819"/>
    <w:rsid w:val="00E808E7"/>
    <w:rsid w:val="00E80966"/>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441"/>
    <w:rsid w:val="00E876F6"/>
    <w:rsid w:val="00E900E4"/>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569"/>
    <w:rsid w:val="00E94201"/>
    <w:rsid w:val="00E94CEE"/>
    <w:rsid w:val="00E94D17"/>
    <w:rsid w:val="00E9536C"/>
    <w:rsid w:val="00E95739"/>
    <w:rsid w:val="00E964EA"/>
    <w:rsid w:val="00E96549"/>
    <w:rsid w:val="00E965DC"/>
    <w:rsid w:val="00E96667"/>
    <w:rsid w:val="00E966A8"/>
    <w:rsid w:val="00E966D6"/>
    <w:rsid w:val="00E976EE"/>
    <w:rsid w:val="00E9779A"/>
    <w:rsid w:val="00E977C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3E9"/>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C9C"/>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2EE"/>
    <w:rsid w:val="00ED56BD"/>
    <w:rsid w:val="00ED6D50"/>
    <w:rsid w:val="00ED6E39"/>
    <w:rsid w:val="00ED6E7D"/>
    <w:rsid w:val="00ED70C9"/>
    <w:rsid w:val="00ED7FAC"/>
    <w:rsid w:val="00EE0ACD"/>
    <w:rsid w:val="00EE1015"/>
    <w:rsid w:val="00EE12D4"/>
    <w:rsid w:val="00EE1349"/>
    <w:rsid w:val="00EE1519"/>
    <w:rsid w:val="00EE152E"/>
    <w:rsid w:val="00EE1A50"/>
    <w:rsid w:val="00EE2284"/>
    <w:rsid w:val="00EE308D"/>
    <w:rsid w:val="00EE339D"/>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41F1"/>
    <w:rsid w:val="00EF4832"/>
    <w:rsid w:val="00EF48F4"/>
    <w:rsid w:val="00EF4B8A"/>
    <w:rsid w:val="00EF59AF"/>
    <w:rsid w:val="00EF5A21"/>
    <w:rsid w:val="00EF6123"/>
    <w:rsid w:val="00EF61BD"/>
    <w:rsid w:val="00EF66A4"/>
    <w:rsid w:val="00EF6DDF"/>
    <w:rsid w:val="00EF719B"/>
    <w:rsid w:val="00EF72E2"/>
    <w:rsid w:val="00F002AC"/>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E95"/>
    <w:rsid w:val="00F03152"/>
    <w:rsid w:val="00F0321C"/>
    <w:rsid w:val="00F03258"/>
    <w:rsid w:val="00F037C1"/>
    <w:rsid w:val="00F0391B"/>
    <w:rsid w:val="00F03DD7"/>
    <w:rsid w:val="00F05D6F"/>
    <w:rsid w:val="00F061A7"/>
    <w:rsid w:val="00F06277"/>
    <w:rsid w:val="00F06413"/>
    <w:rsid w:val="00F065B1"/>
    <w:rsid w:val="00F066DA"/>
    <w:rsid w:val="00F06C7F"/>
    <w:rsid w:val="00F06EC9"/>
    <w:rsid w:val="00F072B5"/>
    <w:rsid w:val="00F0780F"/>
    <w:rsid w:val="00F07983"/>
    <w:rsid w:val="00F07D4D"/>
    <w:rsid w:val="00F10346"/>
    <w:rsid w:val="00F10C17"/>
    <w:rsid w:val="00F11154"/>
    <w:rsid w:val="00F11359"/>
    <w:rsid w:val="00F11CB2"/>
    <w:rsid w:val="00F11D44"/>
    <w:rsid w:val="00F11FF7"/>
    <w:rsid w:val="00F1276D"/>
    <w:rsid w:val="00F12BD5"/>
    <w:rsid w:val="00F12BEF"/>
    <w:rsid w:val="00F12D73"/>
    <w:rsid w:val="00F12DBA"/>
    <w:rsid w:val="00F1337E"/>
    <w:rsid w:val="00F13428"/>
    <w:rsid w:val="00F13727"/>
    <w:rsid w:val="00F13FAF"/>
    <w:rsid w:val="00F141C1"/>
    <w:rsid w:val="00F1424A"/>
    <w:rsid w:val="00F1447C"/>
    <w:rsid w:val="00F14505"/>
    <w:rsid w:val="00F14D12"/>
    <w:rsid w:val="00F14DA9"/>
    <w:rsid w:val="00F15416"/>
    <w:rsid w:val="00F155AB"/>
    <w:rsid w:val="00F15AE4"/>
    <w:rsid w:val="00F15F35"/>
    <w:rsid w:val="00F1652B"/>
    <w:rsid w:val="00F1707B"/>
    <w:rsid w:val="00F1740B"/>
    <w:rsid w:val="00F17877"/>
    <w:rsid w:val="00F17966"/>
    <w:rsid w:val="00F179B2"/>
    <w:rsid w:val="00F17AFB"/>
    <w:rsid w:val="00F17D2C"/>
    <w:rsid w:val="00F17F38"/>
    <w:rsid w:val="00F202AB"/>
    <w:rsid w:val="00F20C17"/>
    <w:rsid w:val="00F2128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5786"/>
    <w:rsid w:val="00F25C4E"/>
    <w:rsid w:val="00F25D8A"/>
    <w:rsid w:val="00F26033"/>
    <w:rsid w:val="00F2634D"/>
    <w:rsid w:val="00F2696D"/>
    <w:rsid w:val="00F26CEE"/>
    <w:rsid w:val="00F27198"/>
    <w:rsid w:val="00F277B9"/>
    <w:rsid w:val="00F27B38"/>
    <w:rsid w:val="00F27D58"/>
    <w:rsid w:val="00F27E06"/>
    <w:rsid w:val="00F27F08"/>
    <w:rsid w:val="00F3049B"/>
    <w:rsid w:val="00F304E0"/>
    <w:rsid w:val="00F307BB"/>
    <w:rsid w:val="00F30C28"/>
    <w:rsid w:val="00F30DBF"/>
    <w:rsid w:val="00F314F2"/>
    <w:rsid w:val="00F315BF"/>
    <w:rsid w:val="00F31DDD"/>
    <w:rsid w:val="00F3226D"/>
    <w:rsid w:val="00F3279C"/>
    <w:rsid w:val="00F327BF"/>
    <w:rsid w:val="00F3298C"/>
    <w:rsid w:val="00F32B32"/>
    <w:rsid w:val="00F3304D"/>
    <w:rsid w:val="00F330C4"/>
    <w:rsid w:val="00F33973"/>
    <w:rsid w:val="00F33F5B"/>
    <w:rsid w:val="00F33FE5"/>
    <w:rsid w:val="00F343B5"/>
    <w:rsid w:val="00F3475E"/>
    <w:rsid w:val="00F34809"/>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E9F"/>
    <w:rsid w:val="00F37ED0"/>
    <w:rsid w:val="00F40532"/>
    <w:rsid w:val="00F4075D"/>
    <w:rsid w:val="00F40782"/>
    <w:rsid w:val="00F407F9"/>
    <w:rsid w:val="00F40B62"/>
    <w:rsid w:val="00F40BB2"/>
    <w:rsid w:val="00F40D10"/>
    <w:rsid w:val="00F4278E"/>
    <w:rsid w:val="00F42C09"/>
    <w:rsid w:val="00F42D78"/>
    <w:rsid w:val="00F42EBB"/>
    <w:rsid w:val="00F4335C"/>
    <w:rsid w:val="00F4348B"/>
    <w:rsid w:val="00F43557"/>
    <w:rsid w:val="00F43909"/>
    <w:rsid w:val="00F43A78"/>
    <w:rsid w:val="00F44261"/>
    <w:rsid w:val="00F44742"/>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610"/>
    <w:rsid w:val="00F52A12"/>
    <w:rsid w:val="00F52E48"/>
    <w:rsid w:val="00F52EE7"/>
    <w:rsid w:val="00F53737"/>
    <w:rsid w:val="00F53A3D"/>
    <w:rsid w:val="00F53E3E"/>
    <w:rsid w:val="00F5461D"/>
    <w:rsid w:val="00F547AB"/>
    <w:rsid w:val="00F54B81"/>
    <w:rsid w:val="00F54FD6"/>
    <w:rsid w:val="00F55388"/>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1B2"/>
    <w:rsid w:val="00F6130E"/>
    <w:rsid w:val="00F61848"/>
    <w:rsid w:val="00F61A0D"/>
    <w:rsid w:val="00F61B5B"/>
    <w:rsid w:val="00F61EBD"/>
    <w:rsid w:val="00F61EFF"/>
    <w:rsid w:val="00F6216B"/>
    <w:rsid w:val="00F62218"/>
    <w:rsid w:val="00F62434"/>
    <w:rsid w:val="00F62616"/>
    <w:rsid w:val="00F62943"/>
    <w:rsid w:val="00F62E38"/>
    <w:rsid w:val="00F63242"/>
    <w:rsid w:val="00F63AAD"/>
    <w:rsid w:val="00F63C3E"/>
    <w:rsid w:val="00F641E7"/>
    <w:rsid w:val="00F64359"/>
    <w:rsid w:val="00F6480A"/>
    <w:rsid w:val="00F64BF5"/>
    <w:rsid w:val="00F64F01"/>
    <w:rsid w:val="00F652DD"/>
    <w:rsid w:val="00F65763"/>
    <w:rsid w:val="00F657D4"/>
    <w:rsid w:val="00F6599B"/>
    <w:rsid w:val="00F65BE0"/>
    <w:rsid w:val="00F660C1"/>
    <w:rsid w:val="00F66410"/>
    <w:rsid w:val="00F66958"/>
    <w:rsid w:val="00F66AF4"/>
    <w:rsid w:val="00F66BF6"/>
    <w:rsid w:val="00F66E91"/>
    <w:rsid w:val="00F6730B"/>
    <w:rsid w:val="00F67654"/>
    <w:rsid w:val="00F67E63"/>
    <w:rsid w:val="00F67EAD"/>
    <w:rsid w:val="00F67F63"/>
    <w:rsid w:val="00F700CE"/>
    <w:rsid w:val="00F70282"/>
    <w:rsid w:val="00F70336"/>
    <w:rsid w:val="00F708F6"/>
    <w:rsid w:val="00F70E7E"/>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1CE2"/>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451"/>
    <w:rsid w:val="00F8687B"/>
    <w:rsid w:val="00F86ED7"/>
    <w:rsid w:val="00F87069"/>
    <w:rsid w:val="00F873DC"/>
    <w:rsid w:val="00F875E9"/>
    <w:rsid w:val="00F879B0"/>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2EF1"/>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50F5"/>
    <w:rsid w:val="00F9570B"/>
    <w:rsid w:val="00F95911"/>
    <w:rsid w:val="00F95CF9"/>
    <w:rsid w:val="00F95D07"/>
    <w:rsid w:val="00F95D32"/>
    <w:rsid w:val="00F95DE6"/>
    <w:rsid w:val="00F95E16"/>
    <w:rsid w:val="00F95E91"/>
    <w:rsid w:val="00F95F97"/>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519"/>
    <w:rsid w:val="00FB1701"/>
    <w:rsid w:val="00FB1809"/>
    <w:rsid w:val="00FB19B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F3D"/>
    <w:rsid w:val="00FC01DA"/>
    <w:rsid w:val="00FC026A"/>
    <w:rsid w:val="00FC04B6"/>
    <w:rsid w:val="00FC08E4"/>
    <w:rsid w:val="00FC1174"/>
    <w:rsid w:val="00FC1BA6"/>
    <w:rsid w:val="00FC1DF5"/>
    <w:rsid w:val="00FC2268"/>
    <w:rsid w:val="00FC23B1"/>
    <w:rsid w:val="00FC2495"/>
    <w:rsid w:val="00FC249D"/>
    <w:rsid w:val="00FC25D2"/>
    <w:rsid w:val="00FC3FF0"/>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4D1"/>
    <w:rsid w:val="00FD2746"/>
    <w:rsid w:val="00FD2811"/>
    <w:rsid w:val="00FD2923"/>
    <w:rsid w:val="00FD329C"/>
    <w:rsid w:val="00FD3448"/>
    <w:rsid w:val="00FD3512"/>
    <w:rsid w:val="00FD3553"/>
    <w:rsid w:val="00FD3977"/>
    <w:rsid w:val="00FD3B2E"/>
    <w:rsid w:val="00FD3EC7"/>
    <w:rsid w:val="00FD4407"/>
    <w:rsid w:val="00FD482C"/>
    <w:rsid w:val="00FD4DF3"/>
    <w:rsid w:val="00FD5028"/>
    <w:rsid w:val="00FD5098"/>
    <w:rsid w:val="00FD55D8"/>
    <w:rsid w:val="00FD57C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52101"/>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C258EA"/>
    <w:pPr>
      <w:keepNext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360"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iprzypiswdolnych">
    <w:name w:val="Znaki przypisów dolnych"/>
    <w:qFormat/>
    <w:rsid w:val="003E7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10587182">
      <w:bodyDiv w:val="1"/>
      <w:marLeft w:val="0"/>
      <w:marRight w:val="0"/>
      <w:marTop w:val="0"/>
      <w:marBottom w:val="0"/>
      <w:divBdr>
        <w:top w:val="none" w:sz="0" w:space="0" w:color="auto"/>
        <w:left w:val="none" w:sz="0" w:space="0" w:color="auto"/>
        <w:bottom w:val="none" w:sz="0" w:space="0" w:color="auto"/>
        <w:right w:val="none" w:sz="0" w:space="0" w:color="auto"/>
      </w:divBdr>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0212581">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13396918">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194608514">
      <w:bodyDiv w:val="1"/>
      <w:marLeft w:val="0"/>
      <w:marRight w:val="0"/>
      <w:marTop w:val="0"/>
      <w:marBottom w:val="0"/>
      <w:divBdr>
        <w:top w:val="none" w:sz="0" w:space="0" w:color="auto"/>
        <w:left w:val="none" w:sz="0" w:space="0" w:color="auto"/>
        <w:bottom w:val="none" w:sz="0" w:space="0" w:color="auto"/>
        <w:right w:val="none" w:sz="0" w:space="0" w:color="auto"/>
      </w:divBdr>
    </w:div>
    <w:div w:id="1209075506">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44267606">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Props1.xml><?xml version="1.0" encoding="utf-8"?>
<ds:datastoreItem xmlns:ds="http://schemas.openxmlformats.org/officeDocument/2006/customXml" ds:itemID="{632085D5-ECCC-4E91-BE57-996388401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FAE66-9F73-4720-A1E4-F2E2B878B837}">
  <ds:schemaRefs>
    <ds:schemaRef ds:uri="http://schemas.openxmlformats.org/officeDocument/2006/bibliography"/>
  </ds:schemaRefs>
</ds:datastoreItem>
</file>

<file path=customXml/itemProps3.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4.xml><?xml version="1.0" encoding="utf-8"?>
<ds:datastoreItem xmlns:ds="http://schemas.openxmlformats.org/officeDocument/2006/customXml" ds:itemID="{231F9BFB-0D55-4484-A8A8-E2B80F7BC92D}">
  <ds:schemaRef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299af297-33cc-4c76-9b57-57f9360794ee"/>
    <ds:schemaRef ds:uri="http://schemas.openxmlformats.org/package/2006/metadata/core-properties"/>
    <ds:schemaRef ds:uri="3b5ac75e-1b60-4641-a837-e7f9d3f39ff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2393</Words>
  <Characters>18403</Characters>
  <DocSecurity>0</DocSecurity>
  <Lines>153</Lines>
  <Paragraphs>41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20755</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2023-10-31T11:36:00Z</cp:lastPrinted>
  <dcterms:created xsi:type="dcterms:W3CDTF">2024-05-14T08:00:00Z</dcterms:created>
  <dcterms:modified xsi:type="dcterms:W3CDTF">2024-09-30T12:55:00Z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