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CF002E" w:rsidRDefault="00CF002E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b/>
          <w:sz w:val="22"/>
          <w:szCs w:val="22"/>
          <w:lang w:val="pl-PL" w:eastAsia="ar-SA"/>
        </w:rPr>
      </w:pPr>
      <w:r w:rsidRPr="005F5523">
        <w:rPr>
          <w:rFonts w:eastAsia="Times New Roman"/>
          <w:b/>
          <w:sz w:val="22"/>
          <w:szCs w:val="22"/>
          <w:lang w:val="pl-PL" w:eastAsia="ar-SA"/>
        </w:rPr>
        <w:t>Nr sprawy: GCR/</w:t>
      </w:r>
      <w:r w:rsidR="00567106">
        <w:rPr>
          <w:rFonts w:eastAsia="Times New Roman"/>
          <w:b/>
          <w:sz w:val="22"/>
          <w:szCs w:val="22"/>
          <w:lang w:val="pl-PL" w:eastAsia="ar-SA"/>
        </w:rPr>
        <w:t>28</w:t>
      </w:r>
      <w:r w:rsidR="004E155E">
        <w:rPr>
          <w:rFonts w:eastAsia="Times New Roman"/>
          <w:b/>
          <w:sz w:val="22"/>
          <w:szCs w:val="22"/>
          <w:lang w:val="pl-PL" w:eastAsia="ar-SA"/>
        </w:rPr>
        <w:t>/ZP/2024</w:t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  <w:t xml:space="preserve"> </w:t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</w:r>
      <w:r w:rsidRPr="005F5523">
        <w:rPr>
          <w:rFonts w:eastAsia="Times New Roman"/>
          <w:b/>
          <w:sz w:val="22"/>
          <w:szCs w:val="22"/>
          <w:lang w:val="pl-PL" w:eastAsia="ar-SA"/>
        </w:rPr>
        <w:tab/>
        <w:t xml:space="preserve">                  </w:t>
      </w:r>
      <w:r w:rsidRPr="005F5523">
        <w:rPr>
          <w:rFonts w:eastAsia="Times New Roman"/>
          <w:b/>
          <w:bCs/>
          <w:sz w:val="22"/>
          <w:szCs w:val="22"/>
          <w:lang w:val="pl-PL" w:eastAsia="ar-SA"/>
        </w:rPr>
        <w:t>Załącznik nr 1</w:t>
      </w:r>
    </w:p>
    <w:p w:rsidR="005F5523" w:rsidRPr="005F5523" w:rsidRDefault="005F5523" w:rsidP="005F5523">
      <w:pPr>
        <w:suppressAutoHyphens/>
        <w:rPr>
          <w:rFonts w:eastAsia="Times New Roman"/>
          <w:b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jc w:val="center"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jc w:val="center"/>
        <w:rPr>
          <w:rFonts w:eastAsia="Times New Roman"/>
          <w:b/>
          <w:sz w:val="22"/>
          <w:szCs w:val="22"/>
          <w:lang w:val="pl-PL" w:eastAsia="ar-SA"/>
        </w:rPr>
      </w:pPr>
      <w:r w:rsidRPr="005F5523">
        <w:rPr>
          <w:rFonts w:eastAsia="Times New Roman"/>
          <w:b/>
          <w:sz w:val="22"/>
          <w:szCs w:val="22"/>
          <w:lang w:val="pl-PL" w:eastAsia="ar-SA"/>
        </w:rPr>
        <w:t>SZCZEGÓŁOWY  OPIS  PRZEDMIOTU  ZAMÓWIENIA</w:t>
      </w:r>
    </w:p>
    <w:p w:rsidR="005F5523" w:rsidRPr="005F5523" w:rsidRDefault="005F5523" w:rsidP="005F5523">
      <w:pPr>
        <w:suppressAutoHyphens/>
        <w:jc w:val="center"/>
        <w:rPr>
          <w:rFonts w:eastAsia="Times New Roman"/>
          <w:b/>
          <w:sz w:val="22"/>
          <w:szCs w:val="22"/>
          <w:lang w:val="pl-PL" w:eastAsia="ar-SA"/>
        </w:rPr>
      </w:pPr>
      <w:r w:rsidRPr="005F5523">
        <w:rPr>
          <w:rFonts w:eastAsia="Times New Roman"/>
          <w:b/>
          <w:sz w:val="22"/>
          <w:szCs w:val="22"/>
          <w:lang w:val="pl-PL" w:eastAsia="ar-SA"/>
        </w:rPr>
        <w:t>Zestawienie wymaganych minimalnych parametrów technicznych, jakościowych  i funkcjonalnych                          oraz   warunków koniecznych do spełnienia</w:t>
      </w: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4E155E" w:rsidRDefault="005F5523" w:rsidP="005F5523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  <w:r w:rsidRPr="005F5523">
        <w:rPr>
          <w:rFonts w:eastAsia="Times New Roman"/>
          <w:sz w:val="22"/>
          <w:szCs w:val="22"/>
          <w:lang w:val="pl-PL" w:eastAsia="ar-SA"/>
        </w:rPr>
        <w:t>Załącznik nr 1 do SWZ</w:t>
      </w:r>
      <w:r w:rsidRPr="005F5523">
        <w:rPr>
          <w:rFonts w:eastAsia="Times New Roman"/>
          <w:i/>
          <w:sz w:val="22"/>
          <w:szCs w:val="22"/>
          <w:lang w:val="pl-PL" w:eastAsia="ar-SA"/>
        </w:rPr>
        <w:t xml:space="preserve"> - Szczegółowy opis przedmiotu zamówienia, wymagane minimalne parametry  techniczne, jakościowe  i funkcjonalne oraz  warunki konieczne do spełnienia</w:t>
      </w:r>
      <w:r w:rsidRPr="005F5523">
        <w:rPr>
          <w:rFonts w:eastAsia="Times New Roman"/>
          <w:sz w:val="22"/>
          <w:szCs w:val="22"/>
          <w:lang w:val="pl-PL" w:eastAsia="ar-SA"/>
        </w:rPr>
        <w:t xml:space="preserve">, po wypełnieniu przez Wykonawcę stanowi szczegółowy opis oferowanych przez Wykonawcę parametrów przedmiotu zamówienia. </w:t>
      </w:r>
    </w:p>
    <w:p w:rsidR="005F5523" w:rsidRPr="00CF002E" w:rsidRDefault="005F5523" w:rsidP="005F5523">
      <w:pPr>
        <w:suppressAutoHyphens/>
        <w:jc w:val="both"/>
        <w:rPr>
          <w:rFonts w:eastAsia="Times New Roman"/>
          <w:color w:val="auto"/>
          <w:sz w:val="22"/>
          <w:szCs w:val="22"/>
          <w:lang w:val="pl-PL" w:eastAsia="ar-SA"/>
        </w:rPr>
      </w:pPr>
      <w:r w:rsidRPr="00CF002E">
        <w:rPr>
          <w:rFonts w:eastAsia="Times New Roman"/>
          <w:color w:val="auto"/>
          <w:sz w:val="22"/>
          <w:szCs w:val="22"/>
          <w:lang w:val="pl-PL" w:eastAsia="ar-SA"/>
        </w:rPr>
        <w:t>Należy wypełnić  na wszystkie Części,  na które Wykonawca składa ofertę.</w:t>
      </w:r>
    </w:p>
    <w:p w:rsidR="005F5523" w:rsidRPr="005F5523" w:rsidRDefault="005F5523" w:rsidP="005F5523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  <w:r w:rsidRPr="005F5523">
        <w:rPr>
          <w:rFonts w:eastAsia="Times New Roman"/>
          <w:sz w:val="22"/>
          <w:szCs w:val="22"/>
          <w:lang w:val="pl-PL" w:eastAsia="ar-SA"/>
        </w:rPr>
        <w:t>Wypełniony  Załącznik nr 1 do SWZ</w:t>
      </w:r>
      <w:r w:rsidRPr="005F5523">
        <w:rPr>
          <w:rFonts w:eastAsia="Times New Roman"/>
          <w:i/>
          <w:sz w:val="22"/>
          <w:szCs w:val="22"/>
          <w:lang w:val="pl-PL" w:eastAsia="ar-SA"/>
        </w:rPr>
        <w:t xml:space="preserve">  </w:t>
      </w:r>
      <w:r w:rsidRPr="005F5523">
        <w:rPr>
          <w:rFonts w:eastAsia="Times New Roman"/>
          <w:sz w:val="22"/>
          <w:szCs w:val="22"/>
          <w:lang w:val="pl-PL" w:eastAsia="ar-SA"/>
        </w:rPr>
        <w:t>stanowi integralną część Formularza ofertowego.</w:t>
      </w:r>
    </w:p>
    <w:p w:rsidR="005F5523" w:rsidRPr="005F5523" w:rsidRDefault="005F5523" w:rsidP="005F5523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  <w:r w:rsidRPr="005F5523">
        <w:rPr>
          <w:rFonts w:eastAsia="Times New Roman"/>
          <w:sz w:val="22"/>
          <w:szCs w:val="22"/>
          <w:lang w:val="pl-PL" w:eastAsia="ar-SA"/>
        </w:rPr>
        <w:t>W przypadku nie dołączenia do Formularza oferty - Załącznika nr 1 do SWZ, Zamawiający odrzuci ofertę Wykonawcy.</w:t>
      </w:r>
    </w:p>
    <w:p w:rsidR="005F5523" w:rsidRPr="005F5523" w:rsidRDefault="005F5523" w:rsidP="005F5523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927D5" w:rsidRDefault="006927D5" w:rsidP="006927D5">
      <w:pPr>
        <w:widowControl w:val="0"/>
        <w:tabs>
          <w:tab w:val="left" w:pos="0"/>
        </w:tabs>
        <w:suppressAutoHyphens/>
        <w:rPr>
          <w:rFonts w:eastAsia="Times New Roman"/>
          <w:b/>
          <w:sz w:val="22"/>
          <w:szCs w:val="22"/>
          <w:lang w:val="pl-PL" w:eastAsia="ar-SA"/>
        </w:rPr>
      </w:pPr>
    </w:p>
    <w:p w:rsidR="004E155E" w:rsidRDefault="004E155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567106" w:rsidRDefault="00567106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567106" w:rsidRDefault="00567106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567106" w:rsidRDefault="00567106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CF002E" w:rsidRDefault="00CF002E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286C5B" w:rsidRDefault="00286C5B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4836BA" w:rsidRDefault="004836BA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  <w:bookmarkStart w:id="0" w:name="_GoBack"/>
      <w:bookmarkEnd w:id="0"/>
    </w:p>
    <w:p w:rsidR="00567106" w:rsidRPr="006927D5" w:rsidRDefault="00567106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6927D5" w:rsidRPr="006927D5" w:rsidRDefault="006927D5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lastRenderedPageBreak/>
        <w:t xml:space="preserve">Nr sprawy: </w:t>
      </w:r>
      <w:r w:rsidR="00286C5B">
        <w:rPr>
          <w:rFonts w:eastAsia="Tahoma"/>
          <w:b/>
          <w:color w:val="auto"/>
          <w:kern w:val="2"/>
          <w:sz w:val="22"/>
          <w:szCs w:val="22"/>
          <w:lang w:val="pl-PL"/>
        </w:rPr>
        <w:t>GCR/28</w:t>
      </w:r>
      <w:r w:rsidR="004E155E">
        <w:rPr>
          <w:rFonts w:eastAsia="Tahoma"/>
          <w:b/>
          <w:color w:val="auto"/>
          <w:kern w:val="2"/>
          <w:sz w:val="22"/>
          <w:szCs w:val="22"/>
          <w:lang w:val="pl-PL"/>
        </w:rPr>
        <w:t>/ZP/2024</w:t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  <w:t xml:space="preserve"> </w:t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 w:rsidRPr="006927D5">
        <w:rPr>
          <w:rFonts w:eastAsia="Tahoma"/>
          <w:b/>
          <w:color w:val="auto"/>
          <w:kern w:val="2"/>
          <w:sz w:val="22"/>
          <w:szCs w:val="22"/>
          <w:lang w:val="pl-PL"/>
        </w:rPr>
        <w:tab/>
      </w:r>
      <w:r>
        <w:rPr>
          <w:rFonts w:eastAsia="Tahoma"/>
          <w:b/>
          <w:color w:val="auto"/>
          <w:kern w:val="2"/>
          <w:sz w:val="22"/>
          <w:szCs w:val="22"/>
          <w:lang w:val="pl-PL"/>
        </w:rPr>
        <w:t xml:space="preserve">                </w:t>
      </w:r>
      <w:r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>Załącznik nr 1</w:t>
      </w:r>
    </w:p>
    <w:p w:rsidR="006927D5" w:rsidRPr="006927D5" w:rsidRDefault="006927D5" w:rsidP="006927D5">
      <w:pPr>
        <w:tabs>
          <w:tab w:val="left" w:pos="0"/>
        </w:tabs>
        <w:suppressAutoHyphens/>
        <w:jc w:val="both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B61902" w:rsidRDefault="00B61902" w:rsidP="00B61902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B61902" w:rsidRPr="00B61902" w:rsidRDefault="00B61902" w:rsidP="000F6CD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B61902">
        <w:rPr>
          <w:rFonts w:eastAsia="Times New Roman"/>
          <w:b/>
          <w:color w:val="auto"/>
          <w:sz w:val="22"/>
          <w:szCs w:val="22"/>
          <w:lang w:val="pl-PL" w:eastAsia="ar-SA"/>
        </w:rPr>
        <w:t>Część nr 1</w:t>
      </w:r>
      <w:bookmarkStart w:id="1" w:name="_Hlk178243158"/>
      <w:r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. </w:t>
      </w:r>
      <w:r w:rsidR="000F6CD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</w:t>
      </w:r>
      <w:r w:rsidRPr="00B61902">
        <w:rPr>
          <w:b/>
          <w:color w:val="auto"/>
          <w:sz w:val="22"/>
          <w:szCs w:val="22"/>
          <w:lang w:val="pl-PL"/>
        </w:rPr>
        <w:t>Urządzenie</w:t>
      </w:r>
      <w:r w:rsidRPr="00B61902">
        <w:rPr>
          <w:b/>
          <w:color w:val="auto"/>
          <w:sz w:val="22"/>
          <w:szCs w:val="22"/>
        </w:rPr>
        <w:t xml:space="preserve"> do </w:t>
      </w:r>
      <w:r w:rsidRPr="00B61902">
        <w:rPr>
          <w:b/>
          <w:color w:val="auto"/>
          <w:sz w:val="22"/>
          <w:szCs w:val="22"/>
          <w:lang w:val="pl-PL"/>
        </w:rPr>
        <w:t>ćwiczeń</w:t>
      </w:r>
      <w:r w:rsidRPr="00B61902">
        <w:rPr>
          <w:b/>
          <w:color w:val="auto"/>
          <w:sz w:val="22"/>
          <w:szCs w:val="22"/>
        </w:rPr>
        <w:t xml:space="preserve"> w </w:t>
      </w:r>
      <w:r w:rsidRPr="00B61902">
        <w:rPr>
          <w:b/>
          <w:color w:val="auto"/>
          <w:sz w:val="22"/>
          <w:szCs w:val="22"/>
          <w:lang w:val="pl-PL"/>
        </w:rPr>
        <w:t>podwieszeniu</w:t>
      </w:r>
      <w:r w:rsidRPr="00B61902">
        <w:rPr>
          <w:b/>
          <w:color w:val="auto"/>
          <w:sz w:val="22"/>
          <w:szCs w:val="22"/>
        </w:rPr>
        <w:t xml:space="preserve"> – </w:t>
      </w:r>
      <w:r w:rsidRPr="00B61902">
        <w:rPr>
          <w:b/>
          <w:color w:val="auto"/>
          <w:sz w:val="22"/>
          <w:szCs w:val="22"/>
          <w:lang w:val="pl-PL"/>
        </w:rPr>
        <w:t>konstrukcja</w:t>
      </w:r>
      <w:r w:rsidRPr="00B61902">
        <w:rPr>
          <w:b/>
          <w:color w:val="auto"/>
          <w:sz w:val="22"/>
          <w:szCs w:val="22"/>
        </w:rPr>
        <w:t xml:space="preserve"> </w:t>
      </w:r>
      <w:r w:rsidRPr="00B61902">
        <w:rPr>
          <w:b/>
          <w:color w:val="auto"/>
          <w:sz w:val="22"/>
          <w:szCs w:val="22"/>
          <w:lang w:val="pl-PL"/>
        </w:rPr>
        <w:t>wolnostojąca</w:t>
      </w:r>
      <w:r w:rsidRPr="00B61902">
        <w:rPr>
          <w:b/>
          <w:color w:val="auto"/>
          <w:sz w:val="22"/>
          <w:szCs w:val="22"/>
        </w:rPr>
        <w:t xml:space="preserve">  </w:t>
      </w:r>
      <w:bookmarkEnd w:id="1"/>
      <w:r w:rsidRPr="00B61902">
        <w:rPr>
          <w:rFonts w:eastAsia="Times New Roman"/>
          <w:b/>
          <w:color w:val="auto"/>
          <w:sz w:val="22"/>
          <w:szCs w:val="22"/>
          <w:lang w:val="pl-PL" w:eastAsia="ar-SA"/>
        </w:rPr>
        <w:t>- 4 szt.</w:t>
      </w:r>
    </w:p>
    <w:p w:rsidR="006927D5" w:rsidRPr="006927D5" w:rsidRDefault="006927D5" w:rsidP="006927D5">
      <w:pPr>
        <w:suppressAutoHyphens/>
        <w:rPr>
          <w:rFonts w:eastAsia="Times New Roman"/>
          <w:b/>
          <w:color w:val="auto"/>
          <w:sz w:val="22"/>
          <w:szCs w:val="22"/>
          <w:u w:val="single"/>
          <w:lang w:val="pl-PL" w:eastAsia="ar-SA"/>
        </w:rPr>
      </w:pPr>
    </w:p>
    <w:p w:rsidR="006927D5" w:rsidRPr="006927D5" w:rsidRDefault="006927D5" w:rsidP="006927D5">
      <w:pPr>
        <w:rPr>
          <w:rFonts w:eastAsia="Times New Roman"/>
          <w:b/>
          <w:bCs/>
          <w:color w:val="auto"/>
          <w:sz w:val="22"/>
          <w:szCs w:val="22"/>
          <w:lang w:val="pl-PL" w:eastAsia="pl-PL"/>
        </w:rPr>
      </w:pPr>
    </w:p>
    <w:p w:rsidR="006927D5" w:rsidRPr="006927D5" w:rsidRDefault="006927D5" w:rsidP="00F06265">
      <w:pPr>
        <w:spacing w:line="360" w:lineRule="auto"/>
        <w:rPr>
          <w:rFonts w:eastAsia="Times New Roman"/>
          <w:b/>
          <w:bCs/>
          <w:color w:val="auto"/>
          <w:sz w:val="22"/>
          <w:szCs w:val="22"/>
          <w:lang w:val="pl-PL" w:eastAsia="pl-PL"/>
        </w:rPr>
      </w:pPr>
      <w:r w:rsidRPr="006927D5"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 xml:space="preserve">            Producent ……………………………………………………………………………………….</w:t>
      </w:r>
    </w:p>
    <w:p w:rsidR="006927D5" w:rsidRPr="006927D5" w:rsidRDefault="006927D5" w:rsidP="00F06265">
      <w:pPr>
        <w:spacing w:line="360" w:lineRule="auto"/>
        <w:rPr>
          <w:rFonts w:eastAsia="Times New Roman"/>
          <w:b/>
          <w:bCs/>
          <w:color w:val="auto"/>
          <w:sz w:val="22"/>
          <w:szCs w:val="22"/>
          <w:lang w:val="pl-PL" w:eastAsia="pl-PL"/>
        </w:rPr>
      </w:pPr>
      <w:r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 xml:space="preserve">            </w:t>
      </w:r>
      <w:r w:rsidRPr="006927D5"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6927D5"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ab/>
      </w:r>
    </w:p>
    <w:p w:rsidR="00F06265" w:rsidRDefault="006927D5" w:rsidP="00F06265">
      <w:pPr>
        <w:spacing w:line="360" w:lineRule="auto"/>
        <w:rPr>
          <w:rFonts w:eastAsia="Times New Roman"/>
          <w:b/>
          <w:bCs/>
          <w:color w:val="auto"/>
          <w:sz w:val="22"/>
          <w:szCs w:val="22"/>
          <w:lang w:val="pl-PL" w:eastAsia="pl-PL"/>
        </w:rPr>
      </w:pPr>
      <w:r w:rsidRPr="006927D5">
        <w:rPr>
          <w:rFonts w:eastAsia="Times New Roman"/>
          <w:b/>
          <w:bCs/>
          <w:color w:val="auto"/>
          <w:sz w:val="22"/>
          <w:szCs w:val="22"/>
          <w:lang w:val="pl-PL" w:eastAsia="pl-PL"/>
        </w:rPr>
        <w:t xml:space="preserve">            Rok produkcji …………………………………………………………………………………..</w:t>
      </w:r>
    </w:p>
    <w:p w:rsidR="00B61902" w:rsidRDefault="00B61902" w:rsidP="00F06265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16"/>
          <w:szCs w:val="16"/>
          <w:lang w:val="pl-PL" w:eastAsia="ar-SA"/>
        </w:rPr>
      </w:pPr>
    </w:p>
    <w:p w:rsidR="00F06265" w:rsidRDefault="00F06265" w:rsidP="006927D5">
      <w:pPr>
        <w:tabs>
          <w:tab w:val="left" w:pos="4962"/>
        </w:tabs>
        <w:suppressAutoHyphens/>
        <w:ind w:right="-285"/>
        <w:jc w:val="right"/>
        <w:rPr>
          <w:rFonts w:eastAsia="Times New Roman"/>
          <w:color w:val="auto"/>
          <w:sz w:val="16"/>
          <w:szCs w:val="16"/>
          <w:lang w:val="pl-PL" w:eastAsia="ar-SA"/>
        </w:rPr>
      </w:pPr>
    </w:p>
    <w:tbl>
      <w:tblPr>
        <w:tblW w:w="0" w:type="auto"/>
        <w:jc w:val="center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374"/>
        <w:gridCol w:w="1620"/>
        <w:gridCol w:w="1909"/>
      </w:tblGrid>
      <w:tr w:rsidR="007A4EF8" w:rsidRPr="00624354" w:rsidTr="000F6CD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4EF8" w:rsidRPr="000F6CD4" w:rsidRDefault="007A4EF8" w:rsidP="000F6CD4">
            <w:pPr>
              <w:jc w:val="center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0F6CD4">
              <w:rPr>
                <w:b/>
                <w:bCs/>
                <w:color w:val="auto"/>
                <w:sz w:val="20"/>
                <w:szCs w:val="20"/>
                <w:lang w:val="pl-PL"/>
              </w:rPr>
              <w:t>L. p.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4EF8" w:rsidRPr="000F6CD4" w:rsidRDefault="007A4EF8" w:rsidP="000F6CD4">
            <w:pPr>
              <w:jc w:val="center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4EF8" w:rsidRPr="000F6CD4" w:rsidRDefault="007A4EF8" w:rsidP="000F6CD4">
            <w:pPr>
              <w:jc w:val="center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A4EF8" w:rsidRPr="000F6CD4" w:rsidRDefault="007A4EF8" w:rsidP="000F6CD4">
            <w:pPr>
              <w:jc w:val="center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7A4EF8" w:rsidRPr="00624354" w:rsidTr="00BD12A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Urządzenie do ćwiczeń </w:t>
            </w:r>
            <w:r w:rsidR="00BD12A4">
              <w:rPr>
                <w:color w:val="auto"/>
                <w:sz w:val="22"/>
                <w:szCs w:val="22"/>
                <w:lang w:val="pl-PL"/>
              </w:rPr>
              <w:t xml:space="preserve">w </w:t>
            </w:r>
            <w:r w:rsidRPr="00BD12A4">
              <w:rPr>
                <w:color w:val="auto"/>
                <w:sz w:val="22"/>
                <w:szCs w:val="22"/>
                <w:lang w:val="pl-PL"/>
              </w:rPr>
              <w:t>podwieszeniu – konstrukcja wolnostojąca, urządzenie wyposażone w system 2 aparatów regulowanych wzdłużnie i 2 poprzecznie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snapToGrid w:val="0"/>
                <w:color w:val="auto"/>
                <w:sz w:val="22"/>
                <w:szCs w:val="22"/>
                <w:lang w:val="pl-PL"/>
              </w:rPr>
            </w:pPr>
            <w:r w:rsidRPr="00BD12A4">
              <w:rPr>
                <w:snapToGrid w:val="0"/>
                <w:color w:val="auto"/>
                <w:sz w:val="22"/>
                <w:szCs w:val="22"/>
                <w:lang w:val="pl-PL"/>
              </w:rPr>
              <w:t>Urządzenie pozwala na całkowitą eliminację kompresji w stawach, redukcja siły grawitacji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tabs>
                <w:tab w:val="center" w:leader="dot" w:pos="10081"/>
              </w:tabs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Przesuwny system dwóch prowadnic, na których mocuje się elementy przesuwne służące do zamocowania systemu linek i </w:t>
            </w:r>
            <w:r w:rsidR="00BD12A4">
              <w:rPr>
                <w:color w:val="auto"/>
                <w:sz w:val="22"/>
                <w:szCs w:val="22"/>
                <w:lang w:val="pl-PL"/>
              </w:rPr>
              <w:t>podwieszek.</w:t>
            </w:r>
          </w:p>
          <w:p w:rsidR="007A4EF8" w:rsidRPr="00BD12A4" w:rsidRDefault="007A4EF8" w:rsidP="00BD12A4">
            <w:pPr>
              <w:tabs>
                <w:tab w:val="center" w:leader="dot" w:pos="10081"/>
              </w:tabs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Zestaw zawiera 2 aparaty regulowane wzdłużnie i 2 poprzecznie zapewniając pełne podwieszenie ciała oraz nieograniczone możliwości ćwiczeń.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pStyle w:val="Tekstpodstawowy"/>
              <w:rPr>
                <w:rFonts w:ascii="Times New Roman" w:hAnsi="Times New Roman" w:cs="Times New Roman"/>
              </w:rPr>
            </w:pPr>
            <w:r w:rsidRPr="00BD12A4">
              <w:rPr>
                <w:rFonts w:ascii="Times New Roman" w:hAnsi="Times New Roman" w:cs="Times New Roman"/>
              </w:rPr>
              <w:t>Wymiary konstrukcji wolnostojącej: +/- 5%</w:t>
            </w:r>
          </w:p>
          <w:p w:rsidR="007A4EF8" w:rsidRPr="00BD12A4" w:rsidRDefault="007A4EF8" w:rsidP="000F6CD4">
            <w:pPr>
              <w:rPr>
                <w:rFonts w:eastAsia="Batang"/>
                <w:color w:val="auto"/>
                <w:sz w:val="22"/>
                <w:szCs w:val="22"/>
                <w:lang w:val="pl-PL" w:eastAsia="ko-KR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Długość max.: </w:t>
            </w:r>
            <w:r w:rsidRPr="00BD12A4">
              <w:rPr>
                <w:rFonts w:eastAsia="Batang"/>
                <w:color w:val="auto"/>
                <w:sz w:val="22"/>
                <w:szCs w:val="22"/>
                <w:lang w:val="pl-PL" w:eastAsia="ko-KR"/>
              </w:rPr>
              <w:t>3224 mm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Szerokość max: 1200 mm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Wysokość max: 2106 mm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0F6CD4">
        <w:trPr>
          <w:trHeight w:val="7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Wyposażenie: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ramion i ud 0,57x0,15m – 6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pod miednicę 0,9x0,22m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z otworem pod głowę 0,62x017m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pod klatkę piersiową 0,78x0,24m – 1 szt.</w:t>
            </w:r>
          </w:p>
          <w:p w:rsidR="007A4EF8" w:rsidRPr="00BD12A4" w:rsidRDefault="007A4EF8" w:rsidP="00BD12A4">
            <w:pPr>
              <w:ind w:right="-178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Pas miedniczny (podw</w:t>
            </w:r>
            <w:r w:rsidR="00BD12A4">
              <w:rPr>
                <w:color w:val="auto"/>
                <w:sz w:val="22"/>
                <w:szCs w:val="22"/>
                <w:lang w:val="pl-PL"/>
              </w:rPr>
              <w:t xml:space="preserve">ieszka na miednicę z 4 punktami </w:t>
            </w:r>
            <w:r w:rsidRPr="00BD12A4">
              <w:rPr>
                <w:color w:val="auto"/>
                <w:sz w:val="22"/>
                <w:szCs w:val="22"/>
                <w:lang w:val="pl-PL"/>
              </w:rPr>
              <w:t>podwieszenia) – 1</w:t>
            </w:r>
            <w:r w:rsidR="00BD12A4">
              <w:rPr>
                <w:color w:val="auto"/>
                <w:sz w:val="22"/>
                <w:szCs w:val="22"/>
                <w:lang w:val="pl-PL"/>
              </w:rPr>
              <w:t xml:space="preserve"> szt.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Podwieszka </w:t>
            </w:r>
            <w:proofErr w:type="spellStart"/>
            <w:r w:rsidRPr="00BD12A4">
              <w:rPr>
                <w:color w:val="auto"/>
                <w:sz w:val="22"/>
                <w:szCs w:val="22"/>
                <w:lang w:val="pl-PL"/>
              </w:rPr>
              <w:t>samozaciskająca</w:t>
            </w:r>
            <w:proofErr w:type="spellEnd"/>
            <w:r w:rsidRPr="00BD12A4">
              <w:rPr>
                <w:color w:val="auto"/>
                <w:sz w:val="22"/>
                <w:szCs w:val="22"/>
                <w:lang w:val="pl-PL"/>
              </w:rPr>
              <w:t xml:space="preserve">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dwustawowa 0,83 m – 4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pod rękę – 4 szt.: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Podwieszka pod kostkę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Pas stabilizujący klatkę piersiową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Kamaszek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Wałek 15 x 50 cm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Uchwyt pojedynczy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Uchwyt do rąk prosty do ćwiczeń z gumami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Obciążnik 0,5 kg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Obciążnik 1 kg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Obciążnik 1, 5 kg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Obciążnik 2 kg – 1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Linka do </w:t>
            </w:r>
            <w:proofErr w:type="spellStart"/>
            <w:r w:rsidRPr="00BD12A4">
              <w:rPr>
                <w:color w:val="auto"/>
                <w:sz w:val="22"/>
                <w:szCs w:val="22"/>
                <w:lang w:val="pl-PL"/>
              </w:rPr>
              <w:t>zawieszeń</w:t>
            </w:r>
            <w:proofErr w:type="spellEnd"/>
            <w:r w:rsidRPr="00BD12A4">
              <w:rPr>
                <w:color w:val="auto"/>
                <w:sz w:val="22"/>
                <w:szCs w:val="22"/>
                <w:lang w:val="pl-PL"/>
              </w:rPr>
              <w:t xml:space="preserve"> z dwoma karabińczykami i bloczkami zaciskowymi dł. 2m – 14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Linka do ćwiczeń </w:t>
            </w:r>
            <w:proofErr w:type="spellStart"/>
            <w:r w:rsidRPr="00BD12A4">
              <w:rPr>
                <w:color w:val="auto"/>
                <w:sz w:val="22"/>
                <w:szCs w:val="22"/>
                <w:lang w:val="pl-PL"/>
              </w:rPr>
              <w:t>samowspomaganych</w:t>
            </w:r>
            <w:proofErr w:type="spellEnd"/>
            <w:r w:rsidRPr="00BD12A4">
              <w:rPr>
                <w:color w:val="auto"/>
                <w:sz w:val="22"/>
                <w:szCs w:val="22"/>
                <w:lang w:val="pl-PL"/>
              </w:rPr>
              <w:t xml:space="preserve"> lub oporowych  dł. 5m – 1</w:t>
            </w:r>
            <w:r w:rsidR="00BD12A4">
              <w:rPr>
                <w:color w:val="auto"/>
                <w:sz w:val="22"/>
                <w:szCs w:val="22"/>
                <w:lang w:val="pl-PL"/>
              </w:rPr>
              <w:t>szt.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Linka elastyczna z mocowaniem dł. 60cm – czerwona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Linka elastyczna z mocowaniem dł. 30cm – czerwona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Linka elastyczna z mocowaniem dł. 60cm – czarna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Linka elastyczna z mocowaniem dł. 30cm – czarna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lastRenderedPageBreak/>
              <w:t>Poduszka sensomotoryczna z wypustkami 33 cm – 2 szt.;</w:t>
            </w:r>
          </w:p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Wieszak na akcesoria – 1 szt.;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trHeight w:val="5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trHeight w:val="5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Dostawa i montaż urządzenia w miejscu wskazanym przez Zamawiającego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7A4EF8" w:rsidRPr="00624354" w:rsidTr="00BD12A4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F8" w:rsidRPr="00BD12A4" w:rsidRDefault="007A4EF8" w:rsidP="007A4EF8">
            <w:pPr>
              <w:numPr>
                <w:ilvl w:val="0"/>
                <w:numId w:val="46"/>
              </w:numPr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F8" w:rsidRPr="00BD12A4" w:rsidRDefault="007A4EF8" w:rsidP="000F6CD4">
            <w:pPr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F06265" w:rsidRPr="006927D5" w:rsidRDefault="00F06265" w:rsidP="006927D5">
      <w:pPr>
        <w:tabs>
          <w:tab w:val="left" w:pos="4962"/>
        </w:tabs>
        <w:suppressAutoHyphens/>
        <w:ind w:right="-285"/>
        <w:jc w:val="right"/>
        <w:rPr>
          <w:rFonts w:eastAsia="Times New Roman"/>
          <w:color w:val="auto"/>
          <w:sz w:val="16"/>
          <w:szCs w:val="16"/>
          <w:lang w:val="pl-PL" w:eastAsia="ar-SA"/>
        </w:rPr>
      </w:pPr>
    </w:p>
    <w:p w:rsidR="006927D5" w:rsidRPr="006927D5" w:rsidRDefault="006927D5" w:rsidP="006927D5">
      <w:pPr>
        <w:tabs>
          <w:tab w:val="left" w:pos="4962"/>
        </w:tabs>
        <w:suppressAutoHyphens/>
        <w:ind w:right="-285"/>
        <w:jc w:val="right"/>
        <w:rPr>
          <w:rFonts w:eastAsia="Times New Roman"/>
          <w:color w:val="auto"/>
          <w:sz w:val="16"/>
          <w:szCs w:val="16"/>
          <w:lang w:val="pl-PL" w:eastAsia="ar-SA"/>
        </w:rPr>
      </w:pPr>
    </w:p>
    <w:p w:rsidR="006927D5" w:rsidRPr="006927D5" w:rsidRDefault="006927D5" w:rsidP="006927D5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6927D5" w:rsidRPr="006927D5" w:rsidRDefault="006927D5" w:rsidP="006927D5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6927D5" w:rsidRPr="006927D5" w:rsidRDefault="006927D5" w:rsidP="006927D5">
      <w:pPr>
        <w:suppressAutoHyphens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6927D5" w:rsidRPr="006927D5" w:rsidRDefault="006927D5" w:rsidP="006927D5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 w:rsidR="0074644A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6927D5" w:rsidRPr="006927D5" w:rsidRDefault="006927D5" w:rsidP="006927D5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</w:p>
    <w:p w:rsidR="006927D5" w:rsidRPr="006927D5" w:rsidRDefault="006927D5" w:rsidP="006927D5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927D5" w:rsidRPr="006927D5" w:rsidRDefault="006927D5" w:rsidP="006927D5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6927D5" w:rsidRPr="006927D5" w:rsidRDefault="006927D5" w:rsidP="006927D5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927D5" w:rsidRPr="006927D5" w:rsidRDefault="006927D5" w:rsidP="006927D5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auto"/>
          <w:sz w:val="20"/>
          <w:szCs w:val="20"/>
          <w:lang w:val="pl-PL" w:eastAsia="ar-SA"/>
        </w:rPr>
      </w:pPr>
    </w:p>
    <w:p w:rsidR="006927D5" w:rsidRPr="006927D5" w:rsidRDefault="006927D5" w:rsidP="006927D5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auto"/>
          <w:sz w:val="20"/>
          <w:szCs w:val="20"/>
          <w:lang w:val="pl-PL" w:eastAsia="ar-SA"/>
        </w:rPr>
      </w:pPr>
    </w:p>
    <w:p w:rsidR="006927D5" w:rsidRPr="006927D5" w:rsidRDefault="006927D5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6927D5" w:rsidRPr="006927D5" w:rsidRDefault="006927D5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6927D5" w:rsidRPr="006927D5" w:rsidRDefault="006927D5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6927D5" w:rsidRPr="006927D5" w:rsidRDefault="006927D5" w:rsidP="006927D5">
      <w:pPr>
        <w:widowControl w:val="0"/>
        <w:tabs>
          <w:tab w:val="left" w:pos="0"/>
        </w:tabs>
        <w:suppressAutoHyphens/>
        <w:rPr>
          <w:rFonts w:eastAsia="Tahoma"/>
          <w:b/>
          <w:color w:val="auto"/>
          <w:kern w:val="2"/>
          <w:sz w:val="22"/>
          <w:szCs w:val="22"/>
          <w:lang w:val="pl-PL"/>
        </w:rPr>
      </w:pPr>
    </w:p>
    <w:p w:rsidR="00F570F5" w:rsidRDefault="00F570F5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CF002E" w:rsidRDefault="00CF002E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CF002E" w:rsidRDefault="00CF002E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CF002E" w:rsidRDefault="00CF002E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Pr="00BD12A4" w:rsidRDefault="00BD12A4" w:rsidP="00BD12A4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BD12A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BD12A4" w:rsidRPr="00BD12A4" w:rsidRDefault="00BD12A4" w:rsidP="00BD12A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BD12A4" w:rsidRDefault="00BD12A4" w:rsidP="00BD12A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BD12A4" w:rsidRDefault="00BD12A4" w:rsidP="00BD12A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BD12A4" w:rsidRPr="00BD12A4" w:rsidRDefault="00BD12A4" w:rsidP="000F6CD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BD12A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Część nr 2. </w:t>
      </w:r>
      <w:r w:rsidR="000F6CD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</w:t>
      </w:r>
      <w:r w:rsidRPr="00BD12A4">
        <w:rPr>
          <w:b/>
          <w:bCs/>
          <w:color w:val="auto"/>
          <w:sz w:val="22"/>
          <w:szCs w:val="22"/>
          <w:lang w:val="pl-PL"/>
        </w:rPr>
        <w:t xml:space="preserve">Urządzenie do ćwiczeń biernych stawu łokciowego  </w:t>
      </w:r>
      <w:r w:rsidRPr="00BD12A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>- 1 szt.</w:t>
      </w:r>
    </w:p>
    <w:p w:rsidR="00BD12A4" w:rsidRPr="00BD12A4" w:rsidRDefault="00BD12A4" w:rsidP="00BD12A4">
      <w:pPr>
        <w:widowControl w:val="0"/>
        <w:suppressAutoHyphens/>
        <w:ind w:left="360"/>
        <w:jc w:val="center"/>
        <w:rPr>
          <w:rFonts w:eastAsia="Tahoma"/>
          <w:b/>
          <w:bCs/>
          <w:color w:val="auto"/>
          <w:kern w:val="2"/>
          <w:sz w:val="22"/>
          <w:szCs w:val="22"/>
          <w:lang w:val="pl-PL"/>
        </w:rPr>
      </w:pPr>
    </w:p>
    <w:p w:rsidR="00BD12A4" w:rsidRPr="00BD12A4" w:rsidRDefault="00BD12A4" w:rsidP="00BD12A4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BD12A4" w:rsidRPr="00BD12A4" w:rsidRDefault="00BD12A4" w:rsidP="00BD12A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BD12A4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BD12A4" w:rsidRPr="00BD12A4" w:rsidRDefault="00BD12A4" w:rsidP="00BD12A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BD12A4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BD12A4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BD12A4" w:rsidRPr="00BD12A4" w:rsidRDefault="00BD12A4" w:rsidP="00BD12A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BD12A4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p w:rsidR="00BD12A4" w:rsidRPr="00BD12A4" w:rsidRDefault="00BD12A4" w:rsidP="00BD12A4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tbl>
      <w:tblPr>
        <w:tblW w:w="0" w:type="auto"/>
        <w:jc w:val="center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6398"/>
        <w:gridCol w:w="1620"/>
        <w:gridCol w:w="1755"/>
      </w:tblGrid>
      <w:tr w:rsidR="00BD12A4" w:rsidRPr="00BD12A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BD12A4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BD12A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BD12A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BD12A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Urządzenie pozwala na pasywną mobilizacje stawu łokciowego różnymi ruchami w ich fizjologicznym zakresie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•Zakres ruchów zgięcia – wyprostu: 0° - 150°</w:t>
            </w:r>
          </w:p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•Zakres pronacji – </w:t>
            </w:r>
            <w:proofErr w:type="spellStart"/>
            <w:r w:rsidRPr="00BD12A4">
              <w:rPr>
                <w:color w:val="auto"/>
                <w:sz w:val="22"/>
                <w:szCs w:val="22"/>
                <w:lang w:val="pl-PL"/>
              </w:rPr>
              <w:t>supinacji</w:t>
            </w:r>
            <w:proofErr w:type="spellEnd"/>
            <w:r w:rsidRPr="00BD12A4">
              <w:rPr>
                <w:color w:val="auto"/>
                <w:sz w:val="22"/>
                <w:szCs w:val="22"/>
                <w:lang w:val="pl-PL"/>
              </w:rPr>
              <w:t>: 90° - 0° - 90°</w:t>
            </w:r>
          </w:p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•Regulacja prędkości</w:t>
            </w:r>
          </w:p>
          <w:p w:rsidR="00BD12A4" w:rsidRPr="00BD12A4" w:rsidRDefault="00BD12A4" w:rsidP="00BD12A4">
            <w:pPr>
              <w:suppressAutoHyphens/>
              <w:spacing w:after="120"/>
              <w:ind w:right="-58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•Regulacja zakres</w:t>
            </w:r>
            <w:r>
              <w:rPr>
                <w:color w:val="auto"/>
                <w:sz w:val="22"/>
                <w:szCs w:val="22"/>
                <w:lang w:val="pl-PL"/>
              </w:rPr>
              <w:t xml:space="preserve">u ruchu (wykonywana przy pomocy </w:t>
            </w:r>
            <w:r w:rsidRPr="00BD12A4">
              <w:rPr>
                <w:color w:val="auto"/>
                <w:sz w:val="22"/>
                <w:szCs w:val="22"/>
                <w:lang w:val="pl-PL"/>
              </w:rPr>
              <w:t>elektromechanicznego włącznika),</w:t>
            </w:r>
          </w:p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•Pilot bezpieczeństwa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Urządzenie zamocowano na stabilnym wózku jezdnym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Akcesoria w zestawie: 2 baterie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 xml:space="preserve">Dedykowana ładowarka zasilana </w:t>
            </w:r>
            <w:r w:rsidRPr="00BD12A4">
              <w:rPr>
                <w:bCs/>
                <w:color w:val="auto"/>
                <w:sz w:val="22"/>
                <w:szCs w:val="22"/>
                <w:lang w:val="pl-PL"/>
              </w:rPr>
              <w:t>230V/50Hz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Dostawa i montaż urządzenia w miejscu wskazanym przez Zamawiającego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BD12A4" w:rsidRPr="00BD12A4" w:rsidTr="00BD12A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numPr>
                <w:ilvl w:val="0"/>
                <w:numId w:val="47"/>
              </w:num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BD12A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A4" w:rsidRPr="00BD12A4" w:rsidRDefault="00BD12A4" w:rsidP="00BD12A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Default="00BD12A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BD12A4" w:rsidRPr="006927D5" w:rsidRDefault="00BD12A4" w:rsidP="00BD12A4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BD12A4" w:rsidRPr="006927D5" w:rsidRDefault="00BD12A4" w:rsidP="00BD12A4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BD12A4" w:rsidRPr="006927D5" w:rsidRDefault="00BD12A4" w:rsidP="00BD12A4">
      <w:pPr>
        <w:suppressAutoHyphens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BD12A4" w:rsidRPr="006927D5" w:rsidRDefault="00BD12A4" w:rsidP="00BD12A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BD12A4" w:rsidRPr="006927D5" w:rsidRDefault="00BD12A4" w:rsidP="00BD12A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</w:p>
    <w:p w:rsidR="00BD12A4" w:rsidRPr="006927D5" w:rsidRDefault="00BD12A4" w:rsidP="00BD12A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BD12A4" w:rsidRPr="006927D5" w:rsidRDefault="00BD12A4" w:rsidP="00BD12A4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BD12A4" w:rsidRPr="006927D5" w:rsidRDefault="00BD12A4" w:rsidP="00BD12A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CF002E" w:rsidRDefault="00CF002E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0F6CD4" w:rsidRPr="000F6CD4" w:rsidRDefault="000F6CD4" w:rsidP="000F6CD4">
      <w:pPr>
        <w:tabs>
          <w:tab w:val="left" w:pos="4962"/>
        </w:tabs>
        <w:suppressAutoHyphens/>
        <w:ind w:right="-285"/>
        <w:jc w:val="center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611B54" w:rsidRDefault="00611B54" w:rsidP="000F6CD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widowControl w:val="0"/>
        <w:suppressAutoHyphens/>
        <w:ind w:left="360"/>
        <w:jc w:val="center"/>
        <w:rPr>
          <w:b/>
          <w:color w:val="auto"/>
          <w:sz w:val="22"/>
          <w:szCs w:val="22"/>
          <w:lang w:val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Część nr </w:t>
      </w:r>
      <w:r w:rsidRPr="000F6CD4">
        <w:rPr>
          <w:b/>
          <w:color w:val="auto"/>
          <w:sz w:val="22"/>
          <w:szCs w:val="22"/>
          <w:lang w:val="pl-PL"/>
        </w:rPr>
        <w:t xml:space="preserve">3. </w:t>
      </w:r>
      <w:r>
        <w:rPr>
          <w:b/>
          <w:color w:val="auto"/>
          <w:sz w:val="22"/>
          <w:szCs w:val="22"/>
          <w:lang w:val="pl-PL"/>
        </w:rPr>
        <w:t xml:space="preserve"> </w:t>
      </w:r>
      <w:r w:rsidRPr="000F6CD4">
        <w:rPr>
          <w:b/>
          <w:bCs/>
          <w:color w:val="auto"/>
          <w:sz w:val="22"/>
          <w:szCs w:val="22"/>
          <w:lang w:val="pl-PL"/>
        </w:rPr>
        <w:t xml:space="preserve">Urządzenie do ćwiczeń biernych stawu kolanowego </w:t>
      </w:r>
      <w:r w:rsidRPr="000F6CD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>- 2 szt.</w:t>
      </w:r>
    </w:p>
    <w:p w:rsidR="000F6CD4" w:rsidRPr="000F6CD4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5980"/>
        <w:gridCol w:w="1620"/>
        <w:gridCol w:w="1957"/>
      </w:tblGrid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tabs>
                <w:tab w:val="left" w:pos="121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Urządzenie do ćwiczeń biernych kończyny dolnej (CPM stawu kolanowego i biodrowego)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Układ kinematyczny gwarantujący zgodność ruchu szyny z fizjologią zginania stawu w pełnym zakresie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Zastosowanie na kończynę prawą - lewą bez przebudowy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Automatyczne zwiększenie wyprostu w trakcie ćwiczenia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Automatyczne zwiększenie zgięcia w trakcie ćwiczenia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Przerwa po osiągnięciu limitu wyprostu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Przerwa po osiągnięciu limitu zgięcia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Regulacja prędkości w trakcie zgięcia-wyprostu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Regulacja siły oporu: 0 - 40 kg, regulowana w minimum 30 poziomach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Regulacja czasu trwania ćwiczeń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Funkcja rozgrzewki „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Warm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up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”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Powtórzenia ruchu na limicie zgięcia (oscylacje)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Powtórzenia ruchu na limicie wyprostu (oscylacje)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Regulacja podpory stopy w zakresie zginania podeszwowego/grzbietowego bez ograniczeń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Limit automatycznego wzrostu zgięcia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Limit automatycznego wzrostu wyprostu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Zakres ruchu w stawie biodrowym:  7° - 115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0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Zakres ruchu w stawie kolanowym minimum:  10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0"/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8"/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120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0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Prędkość ruchu minimum:  0.8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0"/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/sekundę 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8"/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3,5</w:t>
            </w:r>
            <w:r w:rsidRPr="000F6CD4">
              <w:rPr>
                <w:color w:val="auto"/>
                <w:sz w:val="22"/>
                <w:szCs w:val="22"/>
                <w:lang w:val="pl-PL"/>
              </w:rPr>
              <w:sym w:font="Symbol" w:char="F0B0"/>
            </w:r>
            <w:r w:rsidRPr="000F6CD4">
              <w:rPr>
                <w:color w:val="auto"/>
                <w:sz w:val="22"/>
                <w:szCs w:val="22"/>
                <w:lang w:val="pl-PL"/>
              </w:rPr>
              <w:t>/sekundę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Konsola oraz programowalny pilot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Urządzenie elektryczne zasilane napięciem 230 V 50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Hz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65" w:type="dxa"/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Stabilne urządzenie o wadze max: 9,5-10 kg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65" w:type="dxa"/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Karty chip do zapisu indywidualnych danych terapii pacjenta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65" w:type="dxa"/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65" w:type="dxa"/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Dostawa i montaż urządzenia w miejscu wskazanym przez Zamawiającego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7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65" w:type="dxa"/>
          </w:tcPr>
          <w:p w:rsidR="000F6CD4" w:rsidRPr="000F6CD4" w:rsidRDefault="000F6CD4" w:rsidP="000F6CD4">
            <w:pPr>
              <w:numPr>
                <w:ilvl w:val="0"/>
                <w:numId w:val="48"/>
              </w:num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7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0F6CD4" w:rsidRPr="006927D5" w:rsidRDefault="000F6CD4" w:rsidP="000F6CD4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0F6CD4" w:rsidRPr="006927D5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0F6CD4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0F6CD4" w:rsidRPr="006927D5" w:rsidRDefault="000F6CD4" w:rsidP="000F6CD4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0F6CD4" w:rsidRDefault="000F6CD4" w:rsidP="000F6CD4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widowControl w:val="0"/>
        <w:suppressAutoHyphens/>
        <w:ind w:left="360"/>
        <w:jc w:val="center"/>
        <w:rPr>
          <w:rFonts w:eastAsia="Times New Roman"/>
          <w:b/>
          <w:bCs/>
          <w:color w:val="auto"/>
          <w:sz w:val="22"/>
          <w:szCs w:val="22"/>
          <w:lang w:val="pl-PL" w:eastAsia="ar-SA"/>
        </w:rPr>
      </w:pPr>
      <w:r w:rsidRPr="000F6CD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>Część</w:t>
      </w:r>
      <w:r w:rsidRPr="000F6CD4">
        <w:rPr>
          <w:b/>
          <w:color w:val="auto"/>
          <w:sz w:val="22"/>
          <w:szCs w:val="22"/>
          <w:lang w:val="pl-PL"/>
        </w:rPr>
        <w:t xml:space="preserve"> 4. </w:t>
      </w:r>
      <w:r w:rsidRPr="000F6CD4">
        <w:rPr>
          <w:b/>
          <w:bCs/>
          <w:color w:val="auto"/>
          <w:sz w:val="22"/>
          <w:szCs w:val="22"/>
          <w:lang w:val="pl-PL" w:eastAsia="pl-PL"/>
        </w:rPr>
        <w:t xml:space="preserve">Dynamiczna platforma balansowa wraz z wyposażeniem </w:t>
      </w:r>
      <w:r w:rsidRPr="000F6CD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>- 1 szt.</w:t>
      </w:r>
    </w:p>
    <w:p w:rsidR="000F6CD4" w:rsidRPr="000F6CD4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5980"/>
        <w:gridCol w:w="1620"/>
        <w:gridCol w:w="1965"/>
      </w:tblGrid>
      <w:tr w:rsidR="000F6CD4" w:rsidRPr="000F6CD4" w:rsidTr="000F6CD4">
        <w:trPr>
          <w:jc w:val="center"/>
        </w:trPr>
        <w:tc>
          <w:tcPr>
            <w:tcW w:w="778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5980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5980" w:type="dxa"/>
          </w:tcPr>
          <w:p w:rsid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Platforma balansowa (statyczna i balansowa)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2 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oceny: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1. umiejętności utrzymania w poziomie niestabilnego podłoża;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2. kontrolowania mobilności niestabilnego podłoża w różnych kierunkach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Przedstawienie uzyskanych danych w postaci obiektywnych danych: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- wskaźnika stabilności odchylenia w płaszczyznach strzałkowej i czołowej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- czasu przebywania w różnych obszarach 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- stopnia odchylenia platformy, 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- danych porównawczych w przypadku testowania dwóch kończyn;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kontrolowania stopnia niestabilności podłoża celem odpowiedniego doboru obciążenia-stopnia trudności dla pacjenta-ćwiczącego (od łatwego do b. trudnego) za pomocą siłowników (min. 12 poziomów);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23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wykonania treningu na stabilnym podłożu;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Niestabilne podłoże pozwalające na: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- ocenę zdolności równowagi/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propriocepcji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kończyny/kończyn dolnych i górnych, tułowia;</w:t>
            </w:r>
          </w:p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- trening równowagi/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propriocepcji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kończyny/kończyn dolnych i górnych, tułowia;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Trening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propriocepcji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/równowagi z dostarczeniem informacji zwrotnej tzw.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biofeedback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(zarówno dźwiękowy jak i wizualny) celem reedukacji prawidłowej postawy i równowagi;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Pełna i obiektywna dokumentacja stanu i postępu pacjenta poprzez generowane raporty (w tym wskaźniki równowagi, odchylenia) i graficzną informację zwrotną dla pacjenta;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05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transportu za pomocą kółek;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wykonania zarówno testów jak i ćwiczeń statycznej i dynamicznej kontroli równowagi;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11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jc w:val="both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Wszystkie parametry testu dokumentowane i zawierane w raportach, które są drukowane po zakończeniu testu lub ćwiczenia;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12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jc w:val="both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Maksymalna wartość wychylenia powierzchni platformy wynosi nie mniej niż 20º;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13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Zestaw zawiera stolik pod drukarkę i drukarkę;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14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Dotykowy wyświetlacz wraz z portami Ethernet, USB, Video/Audio.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15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Możliwość regulacji wysokości wyświetlacza w zakresie </w:t>
            </w:r>
            <w:r w:rsidRPr="000F6CD4">
              <w:rPr>
                <w:color w:val="auto"/>
                <w:sz w:val="22"/>
                <w:szCs w:val="22"/>
                <w:lang w:val="pl-PL"/>
              </w:rPr>
              <w:lastRenderedPageBreak/>
              <w:t>minimalnym od 120 – 150 cm, mierząc od środka wyświetlacza do podstawy na której stoi pacjent.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lastRenderedPageBreak/>
              <w:t>16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Dodatkowe porty USB umożliwiające podpięcie klawiatury, myszki, drukarki oraz przenoszenie i aktualizację danych;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17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Wbudowana interaktywna gra;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18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Oprogramowanie zawiera bazę danych normatywnych dla wybranych grup wiekowych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19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Regulowane poręcze zwiększające bezpieczeństwo w trakcie testów i ćwiczeń; Regulacja wysokości poręczy w zakresie min. 70- 90 cm od podstawy na której stoi pacjent, z możliwością zdemontowania.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Zaimplementowane w oprogramowaniu testy: stabilności postawy, granice stabilności, stabilności na jednej nodze, testu ryzyka upadku, zmodyfikowanej wersji testu integracji sensorycznej i równowagi (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mCTSIB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), zmodyfikowany test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Balance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Error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Scoring</w:t>
            </w:r>
            <w:proofErr w:type="spellEnd"/>
            <w:r w:rsidRPr="000F6CD4">
              <w:rPr>
                <w:color w:val="auto"/>
                <w:sz w:val="22"/>
                <w:szCs w:val="22"/>
                <w:lang w:val="pl-PL"/>
              </w:rPr>
              <w:t xml:space="preserve"> System (BESS);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21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Wymiary bazy platformy nie większe niż: 66 x 94 x 20 cm (dł</w:t>
            </w:r>
            <w:r>
              <w:rPr>
                <w:color w:val="auto"/>
                <w:sz w:val="22"/>
                <w:szCs w:val="22"/>
                <w:lang w:val="pl-PL"/>
              </w:rPr>
              <w:t>.</w:t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x szer</w:t>
            </w:r>
            <w:r>
              <w:rPr>
                <w:color w:val="auto"/>
                <w:sz w:val="22"/>
                <w:szCs w:val="22"/>
                <w:lang w:val="pl-PL"/>
              </w:rPr>
              <w:t>.</w:t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x wys</w:t>
            </w:r>
            <w:r>
              <w:rPr>
                <w:color w:val="auto"/>
                <w:sz w:val="22"/>
                <w:szCs w:val="22"/>
                <w:lang w:val="pl-PL"/>
              </w:rPr>
              <w:t>.</w:t>
            </w:r>
            <w:r w:rsidRPr="000F6CD4">
              <w:rPr>
                <w:color w:val="auto"/>
                <w:sz w:val="22"/>
                <w:szCs w:val="22"/>
                <w:lang w:val="pl-PL"/>
              </w:rPr>
              <w:t>)</w:t>
            </w:r>
            <w:r w:rsidRPr="000F6CD4">
              <w:rPr>
                <w:color w:val="auto"/>
                <w:sz w:val="22"/>
                <w:szCs w:val="22"/>
                <w:lang w:val="pl-PL"/>
              </w:rPr>
              <w:br/>
              <w:t>Średnica platform</w:t>
            </w:r>
            <w:r>
              <w:rPr>
                <w:color w:val="auto"/>
                <w:sz w:val="22"/>
                <w:szCs w:val="22"/>
                <w:lang w:val="pl-PL"/>
              </w:rPr>
              <w:t>y min.: 55 cm</w:t>
            </w:r>
            <w:r>
              <w:rPr>
                <w:color w:val="auto"/>
                <w:sz w:val="22"/>
                <w:szCs w:val="22"/>
                <w:lang w:val="pl-PL"/>
              </w:rPr>
              <w:br/>
              <w:t>Waga urządzenia</w:t>
            </w:r>
            <w:r w:rsidRPr="000F6CD4">
              <w:rPr>
                <w:color w:val="auto"/>
                <w:sz w:val="22"/>
                <w:szCs w:val="22"/>
                <w:lang w:val="pl-PL"/>
              </w:rPr>
              <w:t xml:space="preserve"> większa niż: 110 kg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22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Masa ciała pacjenta w zakresie min.: 27-182 kg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23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Możliwość rozbudowy platformy o moduł informujący testowanego/ćwiczącego o przybraniu niewłaściwej pozycji ciała za pomocą specjalnej jednostki mocowanej na tułowiu generującej informację w postaci wibracji.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24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Możliwość rozbudowy platformy o ruchome uchwyty o regulowanym poziomie swobody ruchu.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25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 xml:space="preserve">Urządzenie elektryczne zasilane napięciem 230 V 50 </w:t>
            </w:r>
            <w:proofErr w:type="spellStart"/>
            <w:r w:rsidRPr="000F6CD4">
              <w:rPr>
                <w:color w:val="auto"/>
                <w:sz w:val="22"/>
                <w:szCs w:val="22"/>
                <w:lang w:val="pl-PL"/>
              </w:rPr>
              <w:t>Hz</w:t>
            </w:r>
            <w:proofErr w:type="spellEnd"/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26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27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Dostawa i montaż urządzenia w miejscu wskazanym przez Zamawiającego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trHeight w:val="312"/>
          <w:jc w:val="center"/>
        </w:trPr>
        <w:tc>
          <w:tcPr>
            <w:tcW w:w="778" w:type="dxa"/>
          </w:tcPr>
          <w:p w:rsidR="00611B54" w:rsidRPr="000F6CD4" w:rsidRDefault="00611B54" w:rsidP="00611B5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>
              <w:rPr>
                <w:color w:val="auto"/>
                <w:sz w:val="22"/>
                <w:szCs w:val="22"/>
                <w:lang w:val="pl-PL"/>
              </w:rPr>
              <w:t>28</w:t>
            </w:r>
          </w:p>
        </w:tc>
        <w:tc>
          <w:tcPr>
            <w:tcW w:w="5980" w:type="dxa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0F6CD4" w:rsidRPr="006927D5" w:rsidRDefault="000F6CD4" w:rsidP="000F6CD4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0F6CD4" w:rsidRPr="006927D5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0F6CD4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0F6CD4" w:rsidRPr="006927D5" w:rsidRDefault="000F6CD4" w:rsidP="000F6CD4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11B54" w:rsidRDefault="00611B5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0F6CD4" w:rsidRPr="000F6CD4" w:rsidRDefault="000F6CD4" w:rsidP="000F6CD4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0F6CD4" w:rsidRDefault="000F6CD4" w:rsidP="000F6CD4">
      <w:pPr>
        <w:widowControl w:val="0"/>
        <w:suppressAutoHyphens/>
        <w:ind w:left="360"/>
        <w:jc w:val="center"/>
        <w:rPr>
          <w:b/>
          <w:color w:val="auto"/>
          <w:sz w:val="22"/>
          <w:szCs w:val="22"/>
          <w:lang w:val="pl-PL"/>
        </w:rPr>
      </w:pPr>
    </w:p>
    <w:p w:rsidR="000F6CD4" w:rsidRPr="000F6CD4" w:rsidRDefault="000F6CD4" w:rsidP="000F6CD4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0F6CD4">
        <w:rPr>
          <w:b/>
          <w:color w:val="auto"/>
          <w:sz w:val="22"/>
          <w:szCs w:val="22"/>
          <w:lang w:val="pl-PL"/>
        </w:rPr>
        <w:t xml:space="preserve">Część 5. </w:t>
      </w:r>
      <w:r w:rsidRPr="000F6CD4">
        <w:rPr>
          <w:rFonts w:eastAsia="Times New Roman"/>
          <w:b/>
          <w:color w:val="auto"/>
          <w:sz w:val="22"/>
          <w:szCs w:val="22"/>
          <w:lang w:val="pl-PL"/>
        </w:rPr>
        <w:t>Lustro korekcyjne trzyczęściowe</w:t>
      </w:r>
      <w:r w:rsidRPr="000F6CD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- 2 szt.</w:t>
      </w:r>
    </w:p>
    <w:p w:rsidR="000F6CD4" w:rsidRPr="000F6CD4" w:rsidRDefault="000F6CD4" w:rsidP="000F6CD4">
      <w:pPr>
        <w:widowControl w:val="0"/>
        <w:suppressAutoHyphens/>
        <w:ind w:left="360"/>
        <w:jc w:val="center"/>
        <w:rPr>
          <w:rFonts w:eastAsia="Tahoma"/>
          <w:b/>
          <w:bCs/>
          <w:color w:val="auto"/>
          <w:kern w:val="2"/>
          <w:sz w:val="22"/>
          <w:szCs w:val="22"/>
          <w:lang w:val="pl-PL"/>
        </w:rPr>
      </w:pPr>
    </w:p>
    <w:p w:rsidR="000F6CD4" w:rsidRPr="000F6CD4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5749"/>
        <w:gridCol w:w="1620"/>
        <w:gridCol w:w="1965"/>
      </w:tblGrid>
      <w:tr w:rsidR="000F6CD4" w:rsidRPr="000F6CD4" w:rsidTr="000F6CD4">
        <w:trPr>
          <w:jc w:val="center"/>
        </w:trPr>
        <w:tc>
          <w:tcPr>
            <w:tcW w:w="778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5749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Lustro korekcyjne trzyczęściowe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Wymiary powierzchni lustra max: 1600 x 650 mm (wysokość x szerokość) +/- 5%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Wymiary ramy lustra max: 1950 x 1355 mm (wysokość x szerokość) +/- 5%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Materiał ramy: kształtowniki stalowe lub aluminiowe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Rama lakierowana proszkowo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Rama osadzona na kółkach z hamulcem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Ruchome boczne skrzydła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 xml:space="preserve">Wymiary siatki </w:t>
            </w:r>
            <w:proofErr w:type="spellStart"/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posturograficznej</w:t>
            </w:r>
            <w:proofErr w:type="spellEnd"/>
            <w:r w:rsidRPr="000F6CD4">
              <w:rPr>
                <w:rFonts w:eastAsia="Times New Roman"/>
                <w:color w:val="auto"/>
                <w:sz w:val="22"/>
                <w:szCs w:val="22"/>
                <w:lang w:val="pl-PL"/>
              </w:rPr>
              <w:t>: 10 x 10 cm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Dostawa do miejsca wskazanego przez Zamawiającego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0F6CD4">
        <w:trPr>
          <w:jc w:val="center"/>
        </w:trPr>
        <w:tc>
          <w:tcPr>
            <w:tcW w:w="778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5749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spacing w:after="120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0F6CD4" w:rsidRPr="006927D5" w:rsidRDefault="000F6CD4" w:rsidP="000F6CD4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0F6CD4" w:rsidRPr="006927D5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0F6CD4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</w:p>
    <w:p w:rsidR="000F6CD4" w:rsidRPr="006927D5" w:rsidRDefault="000F6CD4" w:rsidP="000F6CD4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0F6CD4" w:rsidRPr="006927D5" w:rsidRDefault="000F6CD4" w:rsidP="000F6CD4">
      <w:pPr>
        <w:tabs>
          <w:tab w:val="left" w:pos="0"/>
        </w:tabs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0F6CD4" w:rsidRPr="000F6CD4" w:rsidRDefault="000F6CD4" w:rsidP="000F6CD4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0F6CD4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0F6CD4" w:rsidRDefault="000F6CD4" w:rsidP="006B7338">
      <w:pPr>
        <w:shd w:val="clear" w:color="auto" w:fill="FEFEFE"/>
        <w:suppressAutoHyphens/>
        <w:spacing w:after="75"/>
        <w:outlineLvl w:val="0"/>
        <w:rPr>
          <w:b/>
          <w:color w:val="auto"/>
          <w:sz w:val="22"/>
          <w:szCs w:val="22"/>
          <w:lang w:val="pl-PL"/>
        </w:rPr>
      </w:pPr>
    </w:p>
    <w:p w:rsidR="000F6CD4" w:rsidRPr="000F6CD4" w:rsidRDefault="000F6CD4" w:rsidP="000F6CD4">
      <w:pPr>
        <w:shd w:val="clear" w:color="auto" w:fill="FEFEFE"/>
        <w:suppressAutoHyphens/>
        <w:spacing w:after="75"/>
        <w:jc w:val="center"/>
        <w:outlineLvl w:val="0"/>
        <w:rPr>
          <w:b/>
          <w:bCs/>
          <w:color w:val="3A3A3A"/>
          <w:kern w:val="36"/>
          <w:sz w:val="22"/>
          <w:szCs w:val="22"/>
          <w:lang w:val="pl-PL"/>
        </w:rPr>
      </w:pPr>
      <w:r w:rsidRPr="000F6CD4">
        <w:rPr>
          <w:b/>
          <w:color w:val="auto"/>
          <w:sz w:val="22"/>
          <w:szCs w:val="22"/>
          <w:lang w:val="pl-PL"/>
        </w:rPr>
        <w:t xml:space="preserve">Część 6. </w:t>
      </w:r>
      <w:r w:rsidRPr="000F6CD4">
        <w:rPr>
          <w:b/>
          <w:bCs/>
          <w:color w:val="3A3A3A"/>
          <w:kern w:val="36"/>
          <w:sz w:val="22"/>
          <w:szCs w:val="22"/>
          <w:lang w:val="pl-PL"/>
        </w:rPr>
        <w:t xml:space="preserve">Urządzenie do masażu wirowego kończyn dolnych i kręgosłupa </w:t>
      </w:r>
      <w:r w:rsidRPr="000F6CD4">
        <w:rPr>
          <w:rFonts w:eastAsia="Times New Roman"/>
          <w:b/>
          <w:color w:val="auto"/>
          <w:sz w:val="22"/>
          <w:szCs w:val="22"/>
          <w:lang w:val="pl-PL" w:eastAsia="ar-SA"/>
        </w:rPr>
        <w:t>- 1 szt.</w:t>
      </w:r>
    </w:p>
    <w:p w:rsidR="000F6CD4" w:rsidRPr="000F6CD4" w:rsidRDefault="000F6CD4" w:rsidP="000F6CD4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0F6CD4" w:rsidRPr="000F6CD4" w:rsidRDefault="000F6CD4" w:rsidP="000F6CD4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0F6CD4" w:rsidRPr="000F6CD4" w:rsidRDefault="000F6CD4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0F6CD4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</w:t>
      </w:r>
      <w:r w:rsidR="006B7338">
        <w:rPr>
          <w:rFonts w:eastAsia="Times New Roman"/>
          <w:b/>
          <w:color w:val="auto"/>
          <w:sz w:val="22"/>
          <w:szCs w:val="22"/>
          <w:lang w:val="pl-PL" w:eastAsia="pl-PL"/>
        </w:rPr>
        <w:t>……………………………………………………………………………..</w:t>
      </w:r>
    </w:p>
    <w:tbl>
      <w:tblPr>
        <w:tblW w:w="10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6671"/>
        <w:gridCol w:w="1620"/>
        <w:gridCol w:w="1965"/>
      </w:tblGrid>
      <w:tr w:rsidR="000F6CD4" w:rsidRPr="000F6CD4" w:rsidTr="006B7338">
        <w:trPr>
          <w:jc w:val="center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6671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65" w:type="dxa"/>
            <w:shd w:val="clear" w:color="auto" w:fill="F2F2F2" w:themeFill="background1" w:themeFillShade="F2"/>
            <w:vAlign w:val="center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0F6CD4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Niecka wanny wykonana w sposób umożliwiający przyjęcie wygodnej pozycji siedzącej i wykonanie masażu wirowego okolic lędźwiowego odcinka kręgosłupa.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 xml:space="preserve">Stopień ułatwiający wejście do wanny.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  <w:t>System automatycznego napełniania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Spuszczanie wody z instalacji oraz pompy, uniemożliwiające rozwój bakterii w instalacji oraz pompie,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Minimum dwie strefy masażu wirowego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Półautomatyczny korek, zezwalający na uniknięcie kontaktu ze spuszczaną wodą,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trHeight w:val="587"/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Elektroniczny panel sterowania pracą wirówki z zabezpieczeniem pompy przed pracą na „sucho”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Komora zabiegowa ze wzmacnianego tworzywa sztucznego o łagodnych profilach, pozwalająca na łatwe utrzymanie wirówki w czystości,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000000"/>
                <w:sz w:val="22"/>
                <w:szCs w:val="22"/>
                <w:lang w:val="pl-PL"/>
              </w:rPr>
              <w:t>Hydromasaż za pomocą strumienia wody o uregulowanej  sile (przez napowietrzenie - bierny masaż perełkowy),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  <w:t>system odkamieniania sterowany elektronicznie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11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</w:pPr>
            <w:r w:rsidRPr="000F6CD4"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  <w:t>Prysznic ręczny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12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Wskazanie temperatury wody w niecce,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b/>
                <w:bCs/>
                <w:sz w:val="22"/>
                <w:szCs w:val="22"/>
                <w:lang w:val="pl-PL"/>
              </w:rPr>
            </w:pPr>
            <w:r w:rsidRPr="000F6CD4">
              <w:rPr>
                <w:b/>
                <w:bCs/>
                <w:sz w:val="22"/>
                <w:szCs w:val="22"/>
                <w:lang w:val="pl-PL"/>
              </w:rPr>
              <w:t>Dane techniczne: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13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Pojemność max.:</w:t>
            </w:r>
          </w:p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Strefa I – max. 75l;</w:t>
            </w:r>
          </w:p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 xml:space="preserve">Strefa I </w:t>
            </w:r>
            <w:proofErr w:type="spellStart"/>
            <w:r w:rsidRPr="000F6CD4">
              <w:rPr>
                <w:sz w:val="22"/>
                <w:szCs w:val="22"/>
                <w:lang w:val="pl-PL"/>
              </w:rPr>
              <w:t>i</w:t>
            </w:r>
            <w:proofErr w:type="spellEnd"/>
            <w:r w:rsidRPr="000F6CD4">
              <w:rPr>
                <w:sz w:val="22"/>
                <w:szCs w:val="22"/>
                <w:lang w:val="pl-PL"/>
              </w:rPr>
              <w:t xml:space="preserve"> II – max. 210l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14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 xml:space="preserve">Rozmiary max.: </w:t>
            </w:r>
            <w:r w:rsidRPr="000F6CD4">
              <w:rPr>
                <w:color w:val="3A3A3A"/>
                <w:sz w:val="22"/>
                <w:szCs w:val="22"/>
                <w:lang w:val="pl-PL"/>
              </w:rPr>
              <w:t>117 x 72 x 95 cm</w:t>
            </w:r>
            <w:r w:rsidRPr="000F6CD4">
              <w:rPr>
                <w:sz w:val="22"/>
                <w:szCs w:val="22"/>
                <w:lang w:val="pl-PL"/>
              </w:rPr>
              <w:t xml:space="preserve"> (dł. x szer. x wys.),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15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 xml:space="preserve">Liczba dysz: min. 12 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16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Wydajność pompy: 250 l/min,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17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>Masa urządzenia: max.75 kg.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18</w:t>
            </w: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sz w:val="22"/>
                <w:szCs w:val="22"/>
                <w:lang w:val="pl-PL"/>
              </w:rPr>
              <w:t xml:space="preserve">Zasilanie: </w:t>
            </w:r>
            <w:r w:rsidRPr="000F6CD4">
              <w:rPr>
                <w:bCs/>
                <w:color w:val="auto"/>
                <w:sz w:val="22"/>
                <w:szCs w:val="22"/>
                <w:lang w:val="pl-PL"/>
              </w:rPr>
              <w:t>230V/50Hz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671" w:type="dxa"/>
            <w:vAlign w:val="center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b/>
                <w:bCs/>
                <w:sz w:val="22"/>
                <w:szCs w:val="22"/>
                <w:lang w:val="pl-PL"/>
              </w:rPr>
            </w:pPr>
            <w:r w:rsidRPr="000F6CD4">
              <w:rPr>
                <w:b/>
                <w:bCs/>
                <w:sz w:val="22"/>
                <w:szCs w:val="22"/>
                <w:lang w:val="pl-PL"/>
              </w:rPr>
              <w:t>Wymagania: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19</w:t>
            </w:r>
          </w:p>
        </w:tc>
        <w:tc>
          <w:tcPr>
            <w:tcW w:w="6671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6671" w:type="dxa"/>
          </w:tcPr>
          <w:p w:rsidR="000F6CD4" w:rsidRPr="000F6CD4" w:rsidRDefault="000F6CD4" w:rsidP="006B7338">
            <w:pPr>
              <w:tabs>
                <w:tab w:val="left" w:pos="1240"/>
              </w:tabs>
              <w:suppressAutoHyphens/>
              <w:ind w:right="-271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Dostawa i montaż urząd</w:t>
            </w:r>
            <w:r w:rsidR="006B7338">
              <w:rPr>
                <w:color w:val="auto"/>
                <w:sz w:val="22"/>
                <w:szCs w:val="22"/>
                <w:lang w:val="pl-PL"/>
              </w:rPr>
              <w:t>zenia w miejscu wskazanym przez Zamawiającego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0F6CD4" w:rsidRPr="000F6CD4" w:rsidTr="006B7338">
        <w:trPr>
          <w:jc w:val="center"/>
        </w:trPr>
        <w:tc>
          <w:tcPr>
            <w:tcW w:w="561" w:type="dxa"/>
          </w:tcPr>
          <w:p w:rsidR="000F6CD4" w:rsidRPr="000F6CD4" w:rsidRDefault="00611B5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>
              <w:rPr>
                <w:color w:val="auto"/>
                <w:sz w:val="22"/>
                <w:szCs w:val="22"/>
                <w:lang w:val="pl-PL"/>
              </w:rPr>
              <w:t>21</w:t>
            </w:r>
          </w:p>
        </w:tc>
        <w:tc>
          <w:tcPr>
            <w:tcW w:w="6671" w:type="dxa"/>
          </w:tcPr>
          <w:p w:rsidR="000F6CD4" w:rsidRPr="000F6CD4" w:rsidRDefault="000F6CD4" w:rsidP="000F6CD4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0F6CD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65" w:type="dxa"/>
          </w:tcPr>
          <w:p w:rsidR="000F6CD4" w:rsidRPr="000F6CD4" w:rsidRDefault="000F6CD4" w:rsidP="000F6CD4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0F6CD4" w:rsidRDefault="000F6CD4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Pr="006927D5" w:rsidRDefault="006B7338" w:rsidP="006B7338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6B7338" w:rsidRPr="006B7338" w:rsidRDefault="006B7338" w:rsidP="006B7338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611B54" w:rsidRDefault="00611B54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927D5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          </w:t>
      </w:r>
    </w:p>
    <w:p w:rsidR="00611B54" w:rsidRDefault="00611B54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</w:p>
    <w:p w:rsidR="006B7338" w:rsidRP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Pr="006B7338" w:rsidRDefault="006B7338" w:rsidP="006B7338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6B7338" w:rsidRPr="006B7338" w:rsidRDefault="006B7338" w:rsidP="006B7338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6B7338" w:rsidRDefault="006B7338" w:rsidP="006B7338">
      <w:pPr>
        <w:suppressAutoHyphens/>
        <w:jc w:val="center"/>
        <w:rPr>
          <w:b/>
          <w:color w:val="auto"/>
          <w:sz w:val="22"/>
          <w:szCs w:val="22"/>
          <w:lang w:val="pl-PL"/>
        </w:rPr>
      </w:pPr>
    </w:p>
    <w:p w:rsidR="006B7338" w:rsidRPr="006B7338" w:rsidRDefault="006B7338" w:rsidP="006B7338">
      <w:pPr>
        <w:suppressAutoHyphens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B7338">
        <w:rPr>
          <w:b/>
          <w:color w:val="auto"/>
          <w:sz w:val="22"/>
          <w:szCs w:val="22"/>
          <w:lang w:val="pl-PL"/>
        </w:rPr>
        <w:t xml:space="preserve">Część 7. </w:t>
      </w:r>
      <w:r w:rsidRPr="006B7338">
        <w:rPr>
          <w:b/>
          <w:bCs/>
          <w:sz w:val="22"/>
          <w:szCs w:val="22"/>
          <w:lang w:val="pl-PL"/>
        </w:rPr>
        <w:t xml:space="preserve">Wanna terapeutyczna do automatycznego hydromasażu strefowego </w:t>
      </w:r>
      <w:r w:rsidRPr="006B7338">
        <w:rPr>
          <w:rFonts w:eastAsia="Times New Roman"/>
          <w:b/>
          <w:color w:val="auto"/>
          <w:sz w:val="22"/>
          <w:szCs w:val="22"/>
          <w:lang w:val="pl-PL" w:eastAsia="ar-SA"/>
        </w:rPr>
        <w:t>- 2 szt.</w:t>
      </w:r>
    </w:p>
    <w:p w:rsidR="006B7338" w:rsidRPr="006B7338" w:rsidRDefault="006B7338" w:rsidP="006B7338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6206"/>
        <w:gridCol w:w="1620"/>
        <w:gridCol w:w="1922"/>
      </w:tblGrid>
      <w:tr w:rsidR="006B7338" w:rsidRPr="006B7338" w:rsidTr="006B7338">
        <w:trPr>
          <w:jc w:val="center"/>
        </w:trPr>
        <w:tc>
          <w:tcPr>
            <w:tcW w:w="661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6206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22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  <w:t>Automatyczny hydromasaż strefowy  realizowany przez trzy strefy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Niecka wanny wzmocniona włóknem szklanym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Niecka wanny dostępna w kolorze - biały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Regulacja intensywności hydromasażu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Wbudowany system dezynfekcji układu wodnego wanny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Wbudowany system automatycznego opróżniania wanny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Min.3 programy standardowe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 xml:space="preserve">Min. 15 programów użytkownika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wbudowany płasko ( nie stojący ) kolorowy panel sterowania niwelujący możliwość uszkodzenia podczas użytkowania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Min. 2 czujniki temperatury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Min. 2 czujniki poziomu wody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Min. 98 dysz powietrznych do masażu perełkowego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Min. 24 dysze do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Słuchawka prysznica do spłukiwania wanny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ind w:right="-148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Wbudowane uchwyty dla rąk i podpórka do nóg, zagłówek umożliwiające pacjentowi przyjęcie odpowiedniej pozycji do zabiegu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  <w:t>Stopień ułatwiający wejście do wanny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b/>
                <w:bCs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/>
                <w:b/>
                <w:bCs/>
                <w:color w:val="3A3A3A"/>
                <w:sz w:val="22"/>
                <w:szCs w:val="22"/>
                <w:lang w:val="pl-PL" w:eastAsia="pl-PL"/>
              </w:rPr>
              <w:t>Dane techniczne: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17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pacing w:before="100" w:beforeAutospacing="1" w:after="100" w:afterAutospacing="1"/>
              <w:rPr>
                <w:rFonts w:eastAsia="Times New Roman"/>
                <w:color w:val="3A3A3A"/>
                <w:sz w:val="22"/>
                <w:szCs w:val="22"/>
                <w:lang w:val="pl-PL" w:eastAsia="pl-PL"/>
              </w:rPr>
            </w:pPr>
            <w:r w:rsidRPr="006B7338">
              <w:rPr>
                <w:color w:val="3A3A3A"/>
                <w:sz w:val="22"/>
                <w:szCs w:val="22"/>
                <w:lang w:val="pl-PL"/>
              </w:rPr>
              <w:t>Pojemność zabiegowa minimalna : 160 l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18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uppressAutoHyphens/>
              <w:spacing w:before="100" w:beforeAutospacing="1" w:after="100" w:afterAutospacing="1"/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</w:pPr>
            <w:r w:rsidRPr="006B7338">
              <w:rPr>
                <w:color w:val="3A3A3A"/>
                <w:sz w:val="22"/>
                <w:szCs w:val="22"/>
                <w:shd w:val="clear" w:color="auto" w:fill="FEFEFE"/>
                <w:lang w:val="pl-PL"/>
              </w:rPr>
              <w:t>Pojemność do przelewu max.: 360l.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19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uppressAutoHyphens/>
              <w:spacing w:before="100" w:beforeAutospacing="1" w:after="100" w:afterAutospacing="1"/>
              <w:rPr>
                <w:color w:val="3A3A3A"/>
                <w:sz w:val="22"/>
                <w:szCs w:val="22"/>
                <w:lang w:val="pl-PL"/>
              </w:rPr>
            </w:pPr>
            <w:r w:rsidRPr="006B7338">
              <w:rPr>
                <w:color w:val="3A3A3A"/>
                <w:sz w:val="22"/>
                <w:szCs w:val="22"/>
                <w:lang w:val="pl-PL"/>
              </w:rPr>
              <w:t>Wymiary zewnętrzne max. cm (dł. x szer. x wys.) 225 x 90 x 75</w:t>
            </w:r>
            <w:r>
              <w:rPr>
                <w:color w:val="3A3A3A"/>
                <w:sz w:val="22"/>
                <w:szCs w:val="22"/>
                <w:lang w:val="pl-PL"/>
              </w:rPr>
              <w:t xml:space="preserve">   </w:t>
            </w:r>
            <w:r w:rsidRPr="006B7338">
              <w:rPr>
                <w:color w:val="3A3A3A"/>
                <w:sz w:val="22"/>
                <w:szCs w:val="22"/>
                <w:lang w:val="pl-PL"/>
              </w:rPr>
              <w:t xml:space="preserve"> +/- 2 cm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hd w:val="clear" w:color="auto" w:fill="FEFEFE"/>
              <w:suppressAutoHyphens/>
              <w:spacing w:before="100" w:beforeAutospacing="1" w:after="100" w:afterAutospacing="1"/>
              <w:rPr>
                <w:color w:val="3A3A3A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Zasilanie: 230 V / 50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Hz</w:t>
            </w:r>
            <w:proofErr w:type="spellEnd"/>
            <w:r w:rsidRPr="006B7338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rPr>
                <w:rFonts w:eastAsia="Times New Roman"/>
                <w:color w:val="000000"/>
                <w:sz w:val="22"/>
                <w:szCs w:val="22"/>
                <w:lang w:val="pl-PL" w:eastAsia="zh-CN"/>
              </w:rPr>
            </w:pPr>
            <w:r w:rsidRPr="006B7338">
              <w:rPr>
                <w:rFonts w:eastAsia="Times New Roman"/>
                <w:color w:val="000000"/>
                <w:sz w:val="22"/>
                <w:szCs w:val="22"/>
                <w:lang w:val="pl-PL" w:eastAsia="zh-CN"/>
              </w:rPr>
              <w:t xml:space="preserve">Waga max. 210 kg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206" w:type="dxa"/>
            <w:vAlign w:val="center"/>
          </w:tcPr>
          <w:p w:rsidR="006B7338" w:rsidRPr="006B7338" w:rsidRDefault="006B7338" w:rsidP="006B7338">
            <w:pPr>
              <w:suppressAutoHyphens/>
              <w:rPr>
                <w:rFonts w:eastAsia="Times New Roman"/>
                <w:color w:val="000000"/>
                <w:sz w:val="22"/>
                <w:szCs w:val="22"/>
                <w:lang w:val="pl-PL" w:eastAsia="zh-CN"/>
              </w:rPr>
            </w:pPr>
            <w:r w:rsidRPr="006B7338">
              <w:rPr>
                <w:rFonts w:eastAsia="Times New Roman"/>
                <w:b/>
                <w:bCs/>
                <w:color w:val="000000"/>
                <w:sz w:val="22"/>
                <w:szCs w:val="22"/>
                <w:lang w:val="pl-PL" w:eastAsia="zh-CN"/>
              </w:rPr>
              <w:t>Wymagania: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rPr>
                <w:rFonts w:eastAsia="Times New Roman"/>
                <w:b/>
                <w:bCs/>
                <w:color w:val="000000"/>
                <w:sz w:val="22"/>
                <w:szCs w:val="22"/>
                <w:lang w:val="pl-PL" w:eastAsia="zh-CN"/>
              </w:rPr>
            </w:pPr>
            <w:r w:rsidRPr="006B7338">
              <w:rPr>
                <w:rFonts w:eastAsia="Times New Roman"/>
                <w:color w:val="auto"/>
                <w:sz w:val="22"/>
                <w:szCs w:val="22"/>
                <w:lang w:val="pl-PL" w:eastAsia="zh-CN"/>
              </w:rPr>
              <w:t>Szkolenie personelu z obsługi urządzenia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ind w:right="-857"/>
              <w:rPr>
                <w:rFonts w:eastAsia="Times New Roman"/>
                <w:color w:val="auto"/>
                <w:sz w:val="22"/>
                <w:szCs w:val="22"/>
                <w:lang w:val="pl-PL" w:eastAsia="zh-CN"/>
              </w:rPr>
            </w:pPr>
            <w:r w:rsidRPr="006B7338">
              <w:rPr>
                <w:rFonts w:eastAsia="Times New Roman"/>
                <w:color w:val="auto"/>
                <w:sz w:val="22"/>
                <w:szCs w:val="22"/>
                <w:lang w:val="pl-PL" w:eastAsia="zh-CN"/>
              </w:rPr>
              <w:t>Dostawa i montaż urządzenia w miejscu wskazanym przez Zamawiającego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11B54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>
              <w:rPr>
                <w:color w:val="auto"/>
                <w:sz w:val="22"/>
                <w:szCs w:val="22"/>
                <w:lang w:val="pl-PL"/>
              </w:rPr>
              <w:t>24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rPr>
                <w:rFonts w:eastAsia="Times New Roman"/>
                <w:color w:val="auto"/>
                <w:sz w:val="22"/>
                <w:szCs w:val="22"/>
                <w:lang w:val="pl-PL" w:eastAsia="zh-CN"/>
              </w:rPr>
            </w:pPr>
            <w:r w:rsidRPr="006B7338">
              <w:rPr>
                <w:rFonts w:eastAsia="Times New Roman"/>
                <w:color w:val="auto"/>
                <w:sz w:val="22"/>
                <w:szCs w:val="22"/>
                <w:lang w:val="pl-PL" w:eastAsia="zh-CN"/>
              </w:rPr>
              <w:t>Gwarancja min. 24 miesiące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22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6B7338" w:rsidRDefault="006B7338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Pr="006927D5" w:rsidRDefault="006B7338" w:rsidP="006B7338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6B7338" w:rsidRPr="006B7338" w:rsidRDefault="006B7338" w:rsidP="006B7338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611B54" w:rsidRDefault="00611B54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927D5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          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286C5B" w:rsidRDefault="00286C5B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Pr="006B7338" w:rsidRDefault="006B7338" w:rsidP="006B7338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6B7338" w:rsidRPr="006B7338" w:rsidRDefault="006B7338" w:rsidP="006B7338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6B7338" w:rsidRPr="006B7338" w:rsidRDefault="006B7338" w:rsidP="006B7338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B7338">
        <w:rPr>
          <w:b/>
          <w:color w:val="auto"/>
          <w:sz w:val="22"/>
          <w:szCs w:val="22"/>
          <w:lang w:val="pl-PL"/>
        </w:rPr>
        <w:t xml:space="preserve">Część 8. </w:t>
      </w:r>
      <w:r w:rsidRPr="006B7338">
        <w:rPr>
          <w:b/>
          <w:sz w:val="22"/>
          <w:szCs w:val="22"/>
          <w:lang w:val="pl-PL"/>
        </w:rPr>
        <w:t>Wanna do czterokomorowych kąpieli galwanicznych</w:t>
      </w:r>
      <w:r w:rsidRPr="006B7338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- 1 szt.</w:t>
      </w:r>
    </w:p>
    <w:p w:rsidR="006B7338" w:rsidRPr="006B7338" w:rsidRDefault="006B7338" w:rsidP="006B7338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…………………………………………………………………………………..</w:t>
      </w:r>
    </w:p>
    <w:tbl>
      <w:tblPr>
        <w:tblW w:w="10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6206"/>
        <w:gridCol w:w="1620"/>
        <w:gridCol w:w="1954"/>
      </w:tblGrid>
      <w:tr w:rsidR="006B7338" w:rsidRPr="006B7338" w:rsidTr="006B7338">
        <w:trPr>
          <w:jc w:val="center"/>
        </w:trPr>
        <w:tc>
          <w:tcPr>
            <w:tcW w:w="661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6206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54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Wanna do czterokomorowych kąpieli galwanicznych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Pojemność użytkowa wanienek na nogi 2 x min. 14,5 l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Pojemność użytkowa wanienek na ręce 2 x min. 24,5 l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Dotykowy 7” panel sterowania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Możliwość wyboru polaryzacji źródła: każda elektroda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Sygnalizacja polaryzacji: przy każdej elektrodzie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Rodzaje prądu - jednokierunkowy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Jednodrożnie ukierunkowana sinusoida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Monofaza</w:t>
            </w:r>
            <w:proofErr w:type="spellEnd"/>
            <w:r w:rsidRPr="006B7338">
              <w:rPr>
                <w:sz w:val="22"/>
                <w:szCs w:val="22"/>
                <w:lang w:val="pl-PL"/>
              </w:rPr>
              <w:t xml:space="preserve"> (MF)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Dwudrożnie ukierunkowana sinusoida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Difaza</w:t>
            </w:r>
            <w:proofErr w:type="spellEnd"/>
            <w:r w:rsidRPr="006B7338">
              <w:rPr>
                <w:sz w:val="22"/>
                <w:szCs w:val="22"/>
                <w:lang w:val="pl-PL"/>
              </w:rPr>
              <w:t xml:space="preserve"> (DF)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1 sekwencja MF + 1 sekwencja DF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5 sekwencja MF + 10 sekwencja DF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Szybkość zmiany prądu w wanience max: ok. 50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mA</w:t>
            </w:r>
            <w:proofErr w:type="spellEnd"/>
            <w:r w:rsidRPr="006B7338">
              <w:rPr>
                <w:sz w:val="22"/>
                <w:szCs w:val="22"/>
                <w:lang w:val="pl-PL"/>
              </w:rPr>
              <w:t>/s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Zakres prądu w jednej wanience min. 25 do 500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mA</w:t>
            </w:r>
            <w:proofErr w:type="spellEnd"/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Zakres prądu krzyżowego min. 0 do 30 </w:t>
            </w:r>
            <w:proofErr w:type="spellStart"/>
            <w:r w:rsidRPr="006B7338">
              <w:rPr>
                <w:sz w:val="22"/>
                <w:szCs w:val="22"/>
                <w:lang w:val="pl-PL"/>
              </w:rPr>
              <w:t>mA</w:t>
            </w:r>
            <w:proofErr w:type="spellEnd"/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Uwzględnienie wymagań ergonomicznych w obsłudze oraz wymagań pacjenta.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Możliwość ustawienia czasu terapii w zakresie min 0-60 min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17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Możliwość ustawienia prądu w jednej wanience max.500 </w:t>
            </w:r>
            <w:proofErr w:type="spellStart"/>
            <w:r w:rsidRPr="006B7338">
              <w:rPr>
                <w:color w:val="404040"/>
                <w:sz w:val="22"/>
                <w:szCs w:val="22"/>
                <w:lang w:val="pl-PL"/>
              </w:rPr>
              <w:t>mA</w:t>
            </w:r>
            <w:proofErr w:type="spellEnd"/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18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Możliwość ustawienia prądu między wanienkami max. 30 </w:t>
            </w:r>
            <w:proofErr w:type="spellStart"/>
            <w:r w:rsidRPr="006B7338">
              <w:rPr>
                <w:color w:val="404040"/>
                <w:sz w:val="22"/>
                <w:szCs w:val="22"/>
                <w:lang w:val="pl-PL"/>
              </w:rPr>
              <w:t>mA</w:t>
            </w:r>
            <w:proofErr w:type="spellEnd"/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19</w:t>
            </w:r>
          </w:p>
        </w:tc>
        <w:tc>
          <w:tcPr>
            <w:tcW w:w="6206" w:type="dxa"/>
            <w:vAlign w:val="center"/>
          </w:tcPr>
          <w:p w:rsidR="006B7338" w:rsidRPr="006B7338" w:rsidRDefault="006B7338" w:rsidP="006B7338">
            <w:pPr>
              <w:suppressAutoHyphens/>
              <w:rPr>
                <w:color w:val="404040"/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Możliwość ustawienia typu prądu: </w:t>
            </w:r>
          </w:p>
          <w:p w:rsidR="006B7338" w:rsidRPr="006B7338" w:rsidRDefault="006B7338" w:rsidP="006B7338">
            <w:pPr>
              <w:suppressAutoHyphens/>
              <w:rPr>
                <w:color w:val="404040"/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Galwaniczny </w:t>
            </w:r>
          </w:p>
          <w:p w:rsidR="006B7338" w:rsidRPr="006B7338" w:rsidRDefault="006B7338" w:rsidP="006B7338">
            <w:pPr>
              <w:suppressAutoHyphens/>
              <w:rPr>
                <w:color w:val="404040"/>
                <w:sz w:val="22"/>
                <w:szCs w:val="22"/>
                <w:lang w:val="pl-PL"/>
              </w:rPr>
            </w:pPr>
            <w:proofErr w:type="spellStart"/>
            <w:r w:rsidRPr="006B7338">
              <w:rPr>
                <w:color w:val="404040"/>
                <w:sz w:val="22"/>
                <w:szCs w:val="22"/>
                <w:lang w:val="pl-PL"/>
              </w:rPr>
              <w:t>Monofaza</w:t>
            </w:r>
            <w:proofErr w:type="spellEnd"/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 (MF) </w:t>
            </w:r>
          </w:p>
          <w:p w:rsidR="006B7338" w:rsidRPr="006B7338" w:rsidRDefault="006B7338" w:rsidP="006B7338">
            <w:pPr>
              <w:suppressAutoHyphens/>
              <w:rPr>
                <w:color w:val="404040"/>
                <w:sz w:val="22"/>
                <w:szCs w:val="22"/>
                <w:lang w:val="pl-PL"/>
              </w:rPr>
            </w:pPr>
            <w:proofErr w:type="spellStart"/>
            <w:r w:rsidRPr="006B7338">
              <w:rPr>
                <w:color w:val="404040"/>
                <w:sz w:val="22"/>
                <w:szCs w:val="22"/>
                <w:lang w:val="pl-PL"/>
              </w:rPr>
              <w:t>Difaza</w:t>
            </w:r>
            <w:proofErr w:type="spellEnd"/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 (DF) </w:t>
            </w:r>
          </w:p>
          <w:p w:rsidR="006B7338" w:rsidRPr="006B7338" w:rsidRDefault="006B7338" w:rsidP="006B7338">
            <w:pPr>
              <w:suppressAutoHyphens/>
              <w:rPr>
                <w:color w:val="404040"/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CP </w:t>
            </w:r>
          </w:p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LP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Graficzne przedstawienie typu prądu oraz kierunku jego przepływu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Nawigacja poglądowa i prosta obsługa za pomocą wyświetlacza graficznego z panelem dotykowym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 xml:space="preserve">Możliwość programowania i ustawiania min. 30 kombinacji elektrod i rodzajów prądów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Seria min. 5 programów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color w:val="404040"/>
                <w:sz w:val="22"/>
                <w:szCs w:val="22"/>
                <w:lang w:val="pl-PL"/>
              </w:rPr>
              <w:t>Prosty montaż i demontaż osłon (paneli) wanny przy pracach serwisowych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Ilość elektrod min. 9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Możliwość wykorzystywania elektrody zewnętrznej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b/>
                <w:bCs/>
                <w:sz w:val="22"/>
                <w:szCs w:val="22"/>
                <w:lang w:val="pl-PL"/>
              </w:rPr>
            </w:pPr>
            <w:r w:rsidRPr="006B7338">
              <w:rPr>
                <w:b/>
                <w:bCs/>
                <w:sz w:val="22"/>
                <w:szCs w:val="22"/>
                <w:lang w:val="pl-PL"/>
              </w:rPr>
              <w:t>Dane techniczne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27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Zasilanie: 230 V/50Hz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28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Moc min. 2300 VA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29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Maksymalne napniecie wyjściowe: 24 V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30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Typ ochrony przed porażeniem prądem: klasa I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31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Wymiary max. w mm: (długość x szerokość x wysokość)  1300x950x950 (+/- 25 mm) 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32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>Skorupa wanny wykonana z materiału kompozytowego wzmacnianego włóknem szklanym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lastRenderedPageBreak/>
              <w:t>33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sz w:val="22"/>
                <w:szCs w:val="22"/>
                <w:lang w:val="pl-PL"/>
              </w:rPr>
              <w:t xml:space="preserve">W zestawie ergonomiczne krzesło na stopkach 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206" w:type="dxa"/>
            <w:vAlign w:val="center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sz w:val="22"/>
                <w:szCs w:val="22"/>
                <w:lang w:val="pl-PL"/>
              </w:rPr>
            </w:pPr>
            <w:r w:rsidRPr="006B7338">
              <w:rPr>
                <w:b/>
                <w:bCs/>
                <w:sz w:val="22"/>
                <w:szCs w:val="22"/>
                <w:lang w:val="pl-PL"/>
              </w:rPr>
              <w:t>Wymagania: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34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b/>
                <w:bCs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Szkolenie personelu z obsługi urządzenia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35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Dostawa i montaż urządzenia w miejscu wskazanym przez Zamawiającego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11B54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>
              <w:rPr>
                <w:color w:val="auto"/>
                <w:sz w:val="22"/>
                <w:szCs w:val="22"/>
                <w:lang w:val="pl-PL"/>
              </w:rPr>
              <w:t>36</w:t>
            </w:r>
          </w:p>
        </w:tc>
        <w:tc>
          <w:tcPr>
            <w:tcW w:w="6206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54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6B7338" w:rsidRPr="0003496B" w:rsidRDefault="006B7338" w:rsidP="0003496B">
      <w:pPr>
        <w:suppressAutoHyphens/>
        <w:rPr>
          <w:rFonts w:eastAsia="Times New Roman"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Pr="006927D5" w:rsidRDefault="006B7338" w:rsidP="006B7338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6B7338" w:rsidRPr="006B7338" w:rsidRDefault="006B7338" w:rsidP="006B7338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927D5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          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11B54" w:rsidRDefault="00611B54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Default="006B7338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</w:p>
    <w:p w:rsidR="006B7338" w:rsidRPr="006B7338" w:rsidRDefault="006B7338" w:rsidP="006B7338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zh-CN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lastRenderedPageBreak/>
        <w:t>Nr sprawy: GCR/28/ZP/2024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</w:t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</w:r>
      <w:r w:rsidRPr="006B7338">
        <w:rPr>
          <w:rFonts w:eastAsia="Times New Roman"/>
          <w:b/>
          <w:color w:val="auto"/>
          <w:sz w:val="22"/>
          <w:szCs w:val="22"/>
          <w:lang w:val="pl-PL" w:eastAsia="zh-CN"/>
        </w:rPr>
        <w:tab/>
        <w:t xml:space="preserve">                  Załącznik nr 1</w:t>
      </w:r>
    </w:p>
    <w:p w:rsidR="006B7338" w:rsidRPr="006B7338" w:rsidRDefault="006B7338" w:rsidP="006B7338">
      <w:pPr>
        <w:tabs>
          <w:tab w:val="left" w:pos="4962"/>
        </w:tabs>
        <w:suppressAutoHyphens/>
        <w:ind w:right="-285"/>
        <w:rPr>
          <w:rFonts w:eastAsia="Times New Roman"/>
          <w:color w:val="auto"/>
          <w:sz w:val="22"/>
          <w:szCs w:val="22"/>
          <w:lang w:val="pl-PL" w:eastAsia="ar-SA"/>
        </w:rPr>
      </w:pPr>
    </w:p>
    <w:p w:rsidR="006B7338" w:rsidRPr="006B7338" w:rsidRDefault="006B7338" w:rsidP="006B7338">
      <w:pPr>
        <w:widowControl w:val="0"/>
        <w:suppressAutoHyphens/>
        <w:ind w:left="360"/>
        <w:jc w:val="center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B7338">
        <w:rPr>
          <w:b/>
          <w:color w:val="auto"/>
          <w:sz w:val="22"/>
          <w:szCs w:val="22"/>
          <w:lang w:val="pl-PL"/>
        </w:rPr>
        <w:t xml:space="preserve">Część 9.  Rowerek treningowy - 3 szt. </w:t>
      </w:r>
    </w:p>
    <w:p w:rsidR="006B7338" w:rsidRPr="006B7338" w:rsidRDefault="006B7338" w:rsidP="006B7338">
      <w:pPr>
        <w:suppressAutoHyphens/>
        <w:rPr>
          <w:rFonts w:eastAsia="Times New Roman"/>
          <w:b/>
          <w:color w:val="auto"/>
          <w:sz w:val="22"/>
          <w:szCs w:val="22"/>
          <w:lang w:val="pl-PL" w:eastAsia="pl-PL"/>
        </w:rPr>
      </w:pP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Producent ……………………………………………………………………………………….</w:t>
      </w:r>
    </w:p>
    <w:p w:rsidR="006B7338" w:rsidRPr="006B7338" w:rsidRDefault="006B7338" w:rsidP="006B7338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Nazwa, model, typ ………………………………………………………………………………</w:t>
      </w: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ab/>
      </w:r>
    </w:p>
    <w:p w:rsidR="006B7338" w:rsidRPr="006B7338" w:rsidRDefault="006B7338" w:rsidP="00133E26">
      <w:pPr>
        <w:suppressAutoHyphens/>
        <w:spacing w:line="360" w:lineRule="auto"/>
        <w:ind w:firstLine="720"/>
        <w:rPr>
          <w:rFonts w:eastAsia="Times New Roman"/>
          <w:b/>
          <w:color w:val="auto"/>
          <w:sz w:val="22"/>
          <w:szCs w:val="22"/>
          <w:lang w:val="pl-PL" w:eastAsia="pl-PL"/>
        </w:rPr>
      </w:pPr>
      <w:r w:rsidRPr="006B7338">
        <w:rPr>
          <w:rFonts w:eastAsia="Times New Roman"/>
          <w:b/>
          <w:color w:val="auto"/>
          <w:sz w:val="22"/>
          <w:szCs w:val="22"/>
          <w:lang w:val="pl-PL" w:eastAsia="pl-PL"/>
        </w:rPr>
        <w:t>Rok produkcji …………………………………………………………</w:t>
      </w:r>
      <w:r w:rsidR="00133E26">
        <w:rPr>
          <w:rFonts w:eastAsia="Times New Roman"/>
          <w:b/>
          <w:color w:val="auto"/>
          <w:sz w:val="22"/>
          <w:szCs w:val="22"/>
          <w:lang w:val="pl-PL" w:eastAsia="pl-PL"/>
        </w:rPr>
        <w:t>………………………..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6172"/>
        <w:gridCol w:w="1620"/>
        <w:gridCol w:w="1938"/>
      </w:tblGrid>
      <w:tr w:rsidR="006B7338" w:rsidRPr="006B7338" w:rsidTr="006B7338">
        <w:trPr>
          <w:jc w:val="center"/>
        </w:trPr>
        <w:tc>
          <w:tcPr>
            <w:tcW w:w="661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b/>
                <w:bCs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6172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Opis wymaganych parametrów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938" w:type="dxa"/>
            <w:shd w:val="clear" w:color="auto" w:fill="F2F2F2" w:themeFill="background1" w:themeFillShade="F2"/>
            <w:vAlign w:val="center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0"/>
                <w:szCs w:val="20"/>
                <w:lang w:val="pl-PL"/>
              </w:rPr>
            </w:pPr>
            <w:r w:rsidRPr="006B7338">
              <w:rPr>
                <w:rFonts w:eastAsia="Arial"/>
                <w:b/>
                <w:bCs/>
                <w:color w:val="auto"/>
                <w:position w:val="-1"/>
                <w:sz w:val="20"/>
                <w:szCs w:val="20"/>
                <w:lang w:val="pl-PL" w:eastAsia="pl-PL"/>
              </w:rPr>
              <w:t>Parametry   oferowane (podać zakres lub opisać*)</w:t>
            </w: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Magnetyczny system hamowania/regulacji oporu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Niskie wejście umożliwiające korzystanie przez osoby niepełnosprawne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Przeznaczony do intensywnego użytkowania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Płynna i cicha praca układu korbowego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rFonts w:eastAsia="Times New Roman"/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Wielofunkcyjna kierownica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Podstawka na tablet lub smartfon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Dedykowany dla osób o wzroście min. od 155cm do 200 cm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Regulacja kierownicy i siodełka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Zakres regulacji mocy min.: 10-350 Watt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Wyświetlacz LCD: dwubarwny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11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Wyświetlane funkcje min. : Dystans, Czas, Prędkość, RPM, Ilość spalonych kalorii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12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Pomiar pulsu poprzez sensory dotykowe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13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Pomiar tętna: sensory dotykowe dłoni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14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Programy treningowe: min. 12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15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tabs>
                <w:tab w:val="left" w:pos="1240"/>
              </w:tabs>
              <w:suppressAutoHyphens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Programy sterowane tętnem: min. 4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16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Możliwość ustawienia dolnej i górnej granicy tętna: możliwość ustawienia górnej granicy tętna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17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Rolki transportowe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b/>
                <w:bCs/>
                <w:color w:val="444444"/>
                <w:sz w:val="22"/>
                <w:szCs w:val="22"/>
                <w:lang w:val="pl-PL" w:eastAsia="pl-PL"/>
              </w:rPr>
              <w:t>Dane techniczne: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18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System hamowania: magnetyczny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19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System napędu: pas klinowy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Waga koła zamachowego min.: 8 kg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21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 xml:space="preserve">Zasilanie: 230 V, 50 </w:t>
            </w:r>
            <w:proofErr w:type="spellStart"/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Hz</w:t>
            </w:r>
            <w:proofErr w:type="spellEnd"/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22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Max. waga użytkownika: min. 130 kg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23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Waga rowerka max: 40 kg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24</w:t>
            </w:r>
          </w:p>
        </w:tc>
        <w:tc>
          <w:tcPr>
            <w:tcW w:w="6172" w:type="dxa"/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B7338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Wymiary max. w cm: 110 x 50 x 140 cm (+/-10%)</w:t>
            </w:r>
          </w:p>
        </w:tc>
        <w:tc>
          <w:tcPr>
            <w:tcW w:w="1620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B7338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b/>
                <w:color w:val="444444"/>
                <w:sz w:val="22"/>
                <w:szCs w:val="22"/>
                <w:highlight w:val="yellow"/>
                <w:lang w:val="pl-PL" w:eastAsia="pl-PL"/>
              </w:rPr>
            </w:pPr>
            <w:r w:rsidRPr="006B7338">
              <w:rPr>
                <w:rFonts w:eastAsia="Times New Roman" w:cstheme="minorHAnsi"/>
                <w:b/>
                <w:color w:val="444444"/>
                <w:sz w:val="22"/>
                <w:szCs w:val="22"/>
                <w:lang w:val="pl-PL" w:eastAsia="pl-PL"/>
              </w:rPr>
              <w:t>Wymagania: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133E26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25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11B54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Szkolenie personelu z obsługi urządzenia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133E26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26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11B54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Dostawa i montaż urządzenia w miejscu wskazanym przez Zamawiającego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TAK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</w:tr>
      <w:tr w:rsidR="006B7338" w:rsidRPr="006B7338" w:rsidTr="006B7338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11B54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27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</w:pPr>
            <w:r w:rsidRPr="00611B54">
              <w:rPr>
                <w:rFonts w:eastAsia="Times New Roman" w:cstheme="minorHAnsi"/>
                <w:color w:val="444444"/>
                <w:sz w:val="22"/>
                <w:szCs w:val="22"/>
                <w:lang w:val="pl-PL" w:eastAsia="pl-PL"/>
              </w:rPr>
              <w:t>Gwarancja min. 24 miesiące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11B54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lang w:val="pl-PL"/>
              </w:rPr>
            </w:pPr>
            <w:r w:rsidRPr="00611B54">
              <w:rPr>
                <w:color w:val="auto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8" w:rsidRPr="006B7338" w:rsidRDefault="006B7338" w:rsidP="006B7338">
            <w:pPr>
              <w:suppressAutoHyphens/>
              <w:jc w:val="center"/>
              <w:rPr>
                <w:color w:val="auto"/>
                <w:sz w:val="22"/>
                <w:szCs w:val="22"/>
                <w:highlight w:val="yellow"/>
                <w:lang w:val="pl-PL"/>
              </w:rPr>
            </w:pPr>
          </w:p>
        </w:tc>
      </w:tr>
    </w:tbl>
    <w:p w:rsidR="006B7338" w:rsidRDefault="006B7338" w:rsidP="00133E26">
      <w:pPr>
        <w:suppressAutoHyphens/>
        <w:rPr>
          <w:rFonts w:eastAsia="Times New Roman"/>
          <w:b/>
          <w:sz w:val="22"/>
          <w:szCs w:val="22"/>
          <w:lang w:val="pl-PL" w:eastAsia="ar-SA"/>
        </w:rPr>
      </w:pPr>
    </w:p>
    <w:p w:rsidR="006B7338" w:rsidRPr="006927D5" w:rsidRDefault="006B7338" w:rsidP="006B7338">
      <w:pPr>
        <w:ind w:right="-427"/>
        <w:rPr>
          <w:rFonts w:eastAsia="Times New Roman"/>
          <w:b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Parametry „TAK” są warunkami granicznymi, których niespełnienie spowoduje odrzucenie oferty.</w:t>
      </w:r>
    </w:p>
    <w:p w:rsidR="006B7338" w:rsidRPr="00133E26" w:rsidRDefault="006B7338" w:rsidP="00133E26">
      <w:pPr>
        <w:ind w:right="-568"/>
        <w:rPr>
          <w:rFonts w:eastAsia="Times New Roman"/>
          <w:b/>
          <w:bCs/>
          <w:color w:val="auto"/>
          <w:sz w:val="20"/>
          <w:szCs w:val="20"/>
          <w:lang w:val="pl-PL" w:eastAsia="pl-PL"/>
        </w:rPr>
      </w:pPr>
      <w:r w:rsidRPr="006927D5">
        <w:rPr>
          <w:rFonts w:eastAsia="Times New Roman"/>
          <w:b/>
          <w:color w:val="auto"/>
          <w:sz w:val="20"/>
          <w:szCs w:val="20"/>
          <w:lang w:val="pl-PL" w:eastAsia="pl-PL"/>
        </w:rPr>
        <w:t>Potwierdzenie spełnienia warunku należy zadeklarować poprzez „Tak”  lub „Tak” i podać wartość/ opisać szczegółowo.</w:t>
      </w:r>
    </w:p>
    <w:p w:rsidR="00611B54" w:rsidRDefault="00611B54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6927D5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iż oferowany i wyspecyfik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owany powyżej przedmiot zamówienia</w:t>
      </w: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jest kompletny i będzie gotowy do bezpośredniego użytkowania bez konieczności dokonywania żadnych dodatkowych zakupów i inwestycji.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Lucida Sans Unicode" w:cs="Tahoma"/>
          <w:color w:val="auto"/>
          <w:sz w:val="22"/>
          <w:szCs w:val="22"/>
          <w:lang w:val="pl-PL" w:eastAsia="pl-PL" w:bidi="pl-PL"/>
        </w:rPr>
        <w:t>Oświadczam, że  przedmiot dostawy będzie zgodny z powyższymi wymaganiami i opisanymi parametrami technicznymi.</w:t>
      </w:r>
      <w:r>
        <w:rPr>
          <w:rFonts w:eastAsia="Lucida Sans Unicode" w:cs="Tahoma"/>
          <w:color w:val="auto"/>
          <w:sz w:val="22"/>
          <w:szCs w:val="22"/>
          <w:lang w:val="pl-PL" w:eastAsia="pl-PL" w:bidi="pl-PL"/>
        </w:rPr>
        <w:t xml:space="preserve">           </w:t>
      </w:r>
    </w:p>
    <w:p w:rsidR="006B7338" w:rsidRDefault="006B7338" w:rsidP="006B7338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</w:p>
    <w:p w:rsidR="006B7338" w:rsidRPr="00133E26" w:rsidRDefault="006B7338" w:rsidP="00133E26">
      <w:pPr>
        <w:shd w:val="clear" w:color="auto" w:fill="FFFFFF"/>
        <w:tabs>
          <w:tab w:val="left" w:pos="2268"/>
          <w:tab w:val="left" w:pos="5529"/>
        </w:tabs>
        <w:suppressAutoHyphens/>
        <w:spacing w:line="100" w:lineRule="atLeast"/>
        <w:jc w:val="both"/>
        <w:rPr>
          <w:rFonts w:eastAsia="Lucida Sans Unicode" w:cs="Tahoma"/>
          <w:color w:val="auto"/>
          <w:sz w:val="22"/>
          <w:szCs w:val="22"/>
          <w:lang w:val="pl-PL" w:eastAsia="pl-PL" w:bidi="pl-PL"/>
        </w:rPr>
      </w:pPr>
      <w:r w:rsidRPr="006927D5"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>UWAGA: Oferta winna zostać sporządzona, pod rygorem nieważności 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D67F33" w:rsidRDefault="00960537" w:rsidP="0003496B">
      <w:pPr>
        <w:suppressAutoHyphens/>
        <w:jc w:val="right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lastRenderedPageBreak/>
        <w:t xml:space="preserve">        </w:t>
      </w:r>
      <w:r w:rsidR="0003496B">
        <w:rPr>
          <w:rFonts w:eastAsia="Times New Roman"/>
          <w:b/>
          <w:sz w:val="22"/>
          <w:szCs w:val="22"/>
          <w:lang w:val="pl-PL" w:eastAsia="ar-SA"/>
        </w:rPr>
        <w:t xml:space="preserve">                         </w:t>
      </w:r>
      <w:r>
        <w:rPr>
          <w:rFonts w:eastAsia="Times New Roman"/>
          <w:b/>
          <w:sz w:val="22"/>
          <w:szCs w:val="22"/>
          <w:lang w:val="pl-PL" w:eastAsia="ar-SA"/>
        </w:rPr>
        <w:t xml:space="preserve"> </w:t>
      </w:r>
      <w:r w:rsidR="0003496B">
        <w:rPr>
          <w:rFonts w:eastAsia="Times New Roman"/>
          <w:b/>
          <w:sz w:val="22"/>
          <w:szCs w:val="22"/>
          <w:lang w:val="pl-PL" w:eastAsia="ar-SA"/>
        </w:rPr>
        <w:t xml:space="preserve">                        </w:t>
      </w:r>
      <w:r>
        <w:rPr>
          <w:rFonts w:eastAsia="Times New Roman"/>
          <w:b/>
          <w:sz w:val="22"/>
          <w:szCs w:val="22"/>
          <w:lang w:val="pl-PL" w:eastAsia="ar-SA"/>
        </w:rPr>
        <w:t xml:space="preserve">            </w:t>
      </w:r>
      <w:r w:rsidR="00815693">
        <w:rPr>
          <w:rFonts w:eastAsia="Times New Roman"/>
          <w:b/>
          <w:sz w:val="22"/>
          <w:szCs w:val="22"/>
          <w:lang w:val="pl-PL" w:eastAsia="ar-SA"/>
        </w:rPr>
        <w:t>Załącznik nr  2</w:t>
      </w:r>
    </w:p>
    <w:p w:rsidR="0003496B" w:rsidRPr="0003496B" w:rsidRDefault="0003496B" w:rsidP="0003496B">
      <w:pPr>
        <w:suppressAutoHyphens/>
        <w:jc w:val="right"/>
        <w:rPr>
          <w:lang w:val="pl-PL"/>
        </w:rPr>
      </w:pPr>
    </w:p>
    <w:p w:rsidR="00D67F33" w:rsidRDefault="00960537">
      <w:pPr>
        <w:suppressAutoHyphens/>
        <w:ind w:left="1416" w:firstLine="708"/>
        <w:rPr>
          <w:rFonts w:eastAsia="Times New Roman"/>
          <w:b/>
          <w:u w:val="single"/>
          <w:lang w:val="pl-PL" w:eastAsia="ar-SA"/>
        </w:rPr>
      </w:pPr>
      <w:r>
        <w:rPr>
          <w:rFonts w:eastAsia="Times New Roman"/>
          <w:b/>
          <w:lang w:val="pl-PL" w:eastAsia="ar-SA"/>
        </w:rPr>
        <w:tab/>
      </w:r>
      <w:r>
        <w:rPr>
          <w:rFonts w:eastAsia="Times New Roman"/>
          <w:b/>
          <w:lang w:val="pl-PL" w:eastAsia="ar-SA"/>
        </w:rPr>
        <w:tab/>
      </w:r>
      <w:r>
        <w:rPr>
          <w:rFonts w:eastAsia="Times New Roman"/>
          <w:b/>
          <w:lang w:val="pl-PL" w:eastAsia="ar-SA"/>
        </w:rPr>
        <w:tab/>
      </w:r>
      <w:r>
        <w:rPr>
          <w:rFonts w:eastAsia="Times New Roman"/>
          <w:b/>
          <w:lang w:val="pl-PL" w:eastAsia="ar-SA"/>
        </w:rPr>
        <w:tab/>
      </w:r>
      <w:r>
        <w:rPr>
          <w:rFonts w:eastAsia="Times New Roman"/>
          <w:b/>
          <w:lang w:val="pl-PL" w:eastAsia="ar-SA"/>
        </w:rPr>
        <w:tab/>
      </w:r>
      <w:r>
        <w:rPr>
          <w:rFonts w:eastAsia="Times New Roman"/>
          <w:b/>
          <w:u w:val="single"/>
          <w:lang w:val="pl-PL" w:eastAsia="ar-SA"/>
        </w:rPr>
        <w:t xml:space="preserve">O F E R T A </w:t>
      </w:r>
    </w:p>
    <w:p w:rsidR="00D67F33" w:rsidRDefault="00D67F33">
      <w:pPr>
        <w:suppressAutoHyphens/>
        <w:ind w:left="1416" w:firstLine="708"/>
        <w:rPr>
          <w:rFonts w:eastAsia="Times New Roman"/>
          <w:b/>
          <w:u w:val="single"/>
          <w:lang w:val="pl-PL" w:eastAsia="ar-SA"/>
        </w:rPr>
      </w:pPr>
    </w:p>
    <w:p w:rsidR="00D67F33" w:rsidRDefault="00960537">
      <w:pPr>
        <w:suppressAutoHyphens/>
        <w:spacing w:line="360" w:lineRule="auto"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>……………………………………………………</w:t>
      </w:r>
    </w:p>
    <w:p w:rsidR="00D67F33" w:rsidRDefault="00960537">
      <w:pPr>
        <w:suppressAutoHyphens/>
        <w:spacing w:line="360" w:lineRule="auto"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>……………………………………………………</w:t>
      </w:r>
    </w:p>
    <w:p w:rsidR="00D67F33" w:rsidRDefault="00960537">
      <w:pPr>
        <w:suppressAutoHyphens/>
        <w:spacing w:line="360" w:lineRule="auto"/>
        <w:jc w:val="both"/>
        <w:rPr>
          <w:rFonts w:eastAsia="Times New Roman"/>
          <w:sz w:val="20"/>
          <w:szCs w:val="20"/>
          <w:lang w:val="pl-PL" w:eastAsia="ar-SA"/>
        </w:rPr>
      </w:pPr>
      <w:r>
        <w:rPr>
          <w:rFonts w:eastAsia="Times New Roman"/>
          <w:lang w:val="pl-PL" w:eastAsia="ar-SA"/>
        </w:rPr>
        <w:t>……………………………………………………</w:t>
      </w:r>
    </w:p>
    <w:p w:rsidR="00D67F33" w:rsidRDefault="00960537">
      <w:pPr>
        <w:suppressAutoHyphens/>
        <w:spacing w:line="360" w:lineRule="auto"/>
        <w:jc w:val="both"/>
        <w:rPr>
          <w:rFonts w:eastAsia="Times New Roman"/>
          <w:lang w:val="it-IT" w:eastAsia="ar-SA"/>
        </w:rPr>
      </w:pPr>
      <w:r>
        <w:rPr>
          <w:rFonts w:eastAsia="Times New Roman"/>
          <w:sz w:val="20"/>
          <w:szCs w:val="20"/>
          <w:lang w:val="pl-PL" w:eastAsia="ar-SA"/>
        </w:rPr>
        <w:t xml:space="preserve">                         (nazwa wykonawcy i adres</w:t>
      </w:r>
      <w:r>
        <w:rPr>
          <w:rFonts w:eastAsia="Times New Roman"/>
          <w:sz w:val="18"/>
          <w:szCs w:val="18"/>
          <w:lang w:val="pl-PL" w:eastAsia="ar-SA"/>
        </w:rPr>
        <w:t>)</w:t>
      </w:r>
    </w:p>
    <w:p w:rsidR="00D67F33" w:rsidRDefault="00960537">
      <w:pPr>
        <w:suppressAutoHyphens/>
        <w:jc w:val="both"/>
        <w:rPr>
          <w:rFonts w:eastAsia="Times New Roman"/>
          <w:lang w:val="it-IT" w:eastAsia="ar-SA"/>
        </w:rPr>
      </w:pPr>
      <w:r>
        <w:rPr>
          <w:rFonts w:eastAsia="Times New Roman"/>
          <w:lang w:val="it-IT" w:eastAsia="ar-SA"/>
        </w:rPr>
        <w:t>Nr telefonu …………………………………….….</w:t>
      </w:r>
    </w:p>
    <w:p w:rsidR="00D67F33" w:rsidRDefault="00960537">
      <w:pPr>
        <w:suppressAutoHyphens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it-IT" w:eastAsia="ar-SA"/>
        </w:rPr>
        <w:t>E-mail……………………………………………..</w:t>
      </w:r>
    </w:p>
    <w:p w:rsidR="00D67F33" w:rsidRDefault="00960537">
      <w:pPr>
        <w:suppressAutoHyphens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 xml:space="preserve">Adres skrzynki </w:t>
      </w:r>
      <w:proofErr w:type="spellStart"/>
      <w:r>
        <w:rPr>
          <w:rFonts w:eastAsia="Times New Roman"/>
          <w:lang w:val="pl-PL" w:eastAsia="ar-SA"/>
        </w:rPr>
        <w:t>ePUAP</w:t>
      </w:r>
      <w:proofErr w:type="spellEnd"/>
      <w:r>
        <w:rPr>
          <w:rFonts w:eastAsia="Times New Roman"/>
          <w:lang w:val="pl-PL" w:eastAsia="ar-SA"/>
        </w:rPr>
        <w:t xml:space="preserve"> …………………………..</w:t>
      </w:r>
    </w:p>
    <w:p w:rsidR="00D67F33" w:rsidRDefault="00960537">
      <w:pPr>
        <w:suppressAutoHyphens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>NIP: ………………………………………………</w:t>
      </w:r>
    </w:p>
    <w:p w:rsidR="00D67F33" w:rsidRDefault="00960537">
      <w:pPr>
        <w:suppressAutoHyphens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>REGON..................................................................</w:t>
      </w:r>
    </w:p>
    <w:p w:rsidR="00D67F33" w:rsidRDefault="00960537">
      <w:pPr>
        <w:suppressAutoHyphens/>
        <w:jc w:val="both"/>
        <w:rPr>
          <w:rFonts w:eastAsia="Times New Roman"/>
          <w:lang w:val="pl-PL" w:eastAsia="ar-SA"/>
        </w:rPr>
      </w:pPr>
      <w:r>
        <w:rPr>
          <w:rFonts w:eastAsia="Times New Roman"/>
          <w:lang w:val="pl-PL" w:eastAsia="ar-SA"/>
        </w:rPr>
        <w:t>KRS</w:t>
      </w:r>
      <w:r>
        <w:rPr>
          <w:rFonts w:eastAsia="Times New Roman"/>
          <w:vertAlign w:val="superscript"/>
          <w:lang w:val="pl-PL" w:eastAsia="ar-SA"/>
        </w:rPr>
        <w:t>*)</w:t>
      </w:r>
      <w:r>
        <w:rPr>
          <w:rFonts w:eastAsia="Times New Roman"/>
          <w:lang w:val="pl-PL" w:eastAsia="ar-SA"/>
        </w:rPr>
        <w:t>: ……………………………………………</w:t>
      </w:r>
    </w:p>
    <w:p w:rsidR="00D67F33" w:rsidRDefault="00D67F33">
      <w:pPr>
        <w:suppressAutoHyphens/>
        <w:jc w:val="both"/>
        <w:rPr>
          <w:rFonts w:eastAsia="Times New Roman"/>
          <w:lang w:val="pl-PL" w:eastAsia="ar-SA"/>
        </w:rPr>
      </w:pP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 xml:space="preserve"> „REPTY” Górnośląskie Centrum Rehabilitacji </w:t>
      </w:r>
    </w:p>
    <w:p w:rsidR="00D67F33" w:rsidRDefault="00960537">
      <w:pPr>
        <w:suppressAutoHyphens/>
        <w:ind w:left="5040"/>
        <w:jc w:val="both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t>im. gen. Jerzego Ziętka</w:t>
      </w: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  <w:t>ul. Śniadeckiego 1</w:t>
      </w:r>
    </w:p>
    <w:p w:rsidR="00D67F33" w:rsidRDefault="0074644A">
      <w:pPr>
        <w:suppressAutoHyphens/>
        <w:jc w:val="both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</w:r>
      <w:r>
        <w:rPr>
          <w:rFonts w:eastAsia="Times New Roman"/>
          <w:b/>
          <w:sz w:val="22"/>
          <w:szCs w:val="22"/>
          <w:lang w:val="pl-PL" w:eastAsia="ar-SA"/>
        </w:rPr>
        <w:tab/>
        <w:t>42-600</w:t>
      </w:r>
      <w:r w:rsidR="00960537">
        <w:rPr>
          <w:rFonts w:eastAsia="Times New Roman"/>
          <w:b/>
          <w:sz w:val="22"/>
          <w:szCs w:val="22"/>
          <w:lang w:val="pl-PL" w:eastAsia="ar-SA"/>
        </w:rPr>
        <w:t xml:space="preserve"> Tarnowskie Góry</w:t>
      </w:r>
    </w:p>
    <w:p w:rsidR="00D67F33" w:rsidRDefault="00D67F33">
      <w:pPr>
        <w:suppressAutoHyphens/>
        <w:jc w:val="both"/>
        <w:rPr>
          <w:rFonts w:eastAsia="Times New Roman"/>
          <w:b/>
          <w:sz w:val="22"/>
          <w:szCs w:val="22"/>
          <w:lang w:val="pl-PL" w:eastAsia="ar-SA"/>
        </w:rPr>
      </w:pPr>
    </w:p>
    <w:p w:rsidR="00D67F33" w:rsidRDefault="00D67F33">
      <w:pPr>
        <w:suppressAutoHyphens/>
        <w:jc w:val="both"/>
        <w:rPr>
          <w:rFonts w:eastAsia="Times New Roman"/>
          <w:b/>
          <w:lang w:val="pl-PL" w:eastAsia="ar-SA"/>
        </w:rPr>
      </w:pPr>
    </w:p>
    <w:p w:rsidR="00D67F33" w:rsidRDefault="00960537" w:rsidP="00F570F5">
      <w:pPr>
        <w:suppressAutoHyphens/>
        <w:ind w:firstLine="708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Odpowiadając na ogłoszenie o postępowaniu prowadzonym w trybie podstawowym bez negocjacji                                   na </w:t>
      </w:r>
      <w:r w:rsidRPr="0074644A">
        <w:rPr>
          <w:rFonts w:eastAsia="Times New Roman"/>
          <w:b/>
          <w:sz w:val="22"/>
          <w:szCs w:val="22"/>
          <w:lang w:val="pl-PL" w:eastAsia="ar-SA"/>
        </w:rPr>
        <w:t>„</w:t>
      </w:r>
      <w:r w:rsidR="00F570F5" w:rsidRPr="0074644A">
        <w:rPr>
          <w:rFonts w:eastAsia="Times New Roman"/>
          <w:b/>
          <w:sz w:val="22"/>
          <w:szCs w:val="22"/>
          <w:lang w:val="pl-PL" w:eastAsia="ar-SA"/>
        </w:rPr>
        <w:t xml:space="preserve">DOSTAWA  </w:t>
      </w:r>
      <w:r w:rsidR="00286C5B">
        <w:rPr>
          <w:rFonts w:eastAsia="Times New Roman"/>
          <w:b/>
          <w:sz w:val="22"/>
          <w:szCs w:val="22"/>
          <w:lang w:val="pl-PL" w:eastAsia="ar-SA"/>
        </w:rPr>
        <w:t>SPRZĘTU REHABILITACYJNEGO</w:t>
      </w:r>
      <w:r w:rsidR="0074644A" w:rsidRPr="0074644A">
        <w:rPr>
          <w:rFonts w:eastAsia="Times New Roman"/>
          <w:b/>
          <w:sz w:val="22"/>
          <w:szCs w:val="22"/>
          <w:lang w:val="pl-PL" w:eastAsia="ar-SA"/>
        </w:rPr>
        <w:t>”,</w:t>
      </w:r>
      <w:r w:rsidR="0074644A">
        <w:rPr>
          <w:rFonts w:eastAsia="Times New Roman"/>
          <w:sz w:val="22"/>
          <w:szCs w:val="22"/>
          <w:lang w:val="pl-PL" w:eastAsia="ar-SA"/>
        </w:rPr>
        <w:t xml:space="preserve"> </w:t>
      </w:r>
      <w:r w:rsidR="00286C5B">
        <w:rPr>
          <w:rFonts w:eastAsia="Times New Roman"/>
          <w:b/>
          <w:sz w:val="22"/>
          <w:szCs w:val="22"/>
          <w:lang w:val="pl-PL" w:eastAsia="ar-SA"/>
        </w:rPr>
        <w:t>nr GCR/28</w:t>
      </w:r>
      <w:r w:rsidR="0074644A" w:rsidRPr="0074644A">
        <w:rPr>
          <w:rFonts w:eastAsia="Times New Roman"/>
          <w:b/>
          <w:sz w:val="22"/>
          <w:szCs w:val="22"/>
          <w:lang w:val="pl-PL" w:eastAsia="ar-SA"/>
        </w:rPr>
        <w:t>/ZP/2024</w:t>
      </w:r>
      <w:r>
        <w:rPr>
          <w:rFonts w:eastAsia="Times New Roman"/>
          <w:sz w:val="22"/>
          <w:szCs w:val="22"/>
          <w:lang w:val="pl-PL" w:eastAsia="ar-SA"/>
        </w:rPr>
        <w:t>, po zapoznaniu się  ze Specyfikacją Warunków Zamówienia oferujemy:</w:t>
      </w:r>
    </w:p>
    <w:p w:rsidR="00D67F33" w:rsidRDefault="00D67F33">
      <w:pPr>
        <w:suppressAutoHyphens/>
        <w:ind w:firstLine="708"/>
        <w:jc w:val="both"/>
        <w:rPr>
          <w:rFonts w:eastAsia="Times New Roman"/>
          <w:sz w:val="22"/>
          <w:szCs w:val="22"/>
          <w:lang w:val="pl-PL" w:eastAsia="ar-SA"/>
        </w:rPr>
      </w:pPr>
    </w:p>
    <w:p w:rsidR="00F570F5" w:rsidRPr="00F570F5" w:rsidRDefault="00F570F5" w:rsidP="00045712">
      <w:pPr>
        <w:pStyle w:val="Akapitzlist"/>
        <w:numPr>
          <w:ilvl w:val="3"/>
          <w:numId w:val="1"/>
        </w:numPr>
        <w:tabs>
          <w:tab w:val="clear" w:pos="2880"/>
          <w:tab w:val="num" w:pos="426"/>
        </w:tabs>
        <w:ind w:left="426" w:hanging="426"/>
        <w:rPr>
          <w:sz w:val="22"/>
          <w:szCs w:val="22"/>
          <w:lang w:eastAsia="ar-SA"/>
        </w:rPr>
      </w:pPr>
      <w:r w:rsidRPr="00F570F5">
        <w:rPr>
          <w:sz w:val="22"/>
          <w:szCs w:val="22"/>
          <w:lang w:eastAsia="ar-SA"/>
        </w:rPr>
        <w:t>Realizację przedmiotu zamówienia w zakresie opisanym w SWZ i jej załączni</w:t>
      </w:r>
      <w:r w:rsidR="00045712">
        <w:rPr>
          <w:sz w:val="22"/>
          <w:szCs w:val="22"/>
          <w:lang w:eastAsia="ar-SA"/>
        </w:rPr>
        <w:t xml:space="preserve">kach  oraz spełniając wszystkie </w:t>
      </w:r>
      <w:r w:rsidRPr="00F570F5">
        <w:rPr>
          <w:sz w:val="22"/>
          <w:szCs w:val="22"/>
          <w:lang w:eastAsia="ar-SA"/>
        </w:rPr>
        <w:t>wymagania w niej określone, za cenę ryczałtową w wysokości:</w:t>
      </w:r>
    </w:p>
    <w:p w:rsidR="00133E26" w:rsidRDefault="00133E26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b/>
          <w:bCs/>
          <w:sz w:val="22"/>
          <w:szCs w:val="22"/>
          <w:lang w:val="pl-PL" w:eastAsia="zh-CN"/>
        </w:rPr>
      </w:pPr>
    </w:p>
    <w:p w:rsidR="00D67F33" w:rsidRPr="00611B54" w:rsidRDefault="00960537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Część nr 1.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Urządzenie do ćwiczeń w podwieszeniu – konstrukcja wolnostojąca wraz z wyposażeniem - 4 </w:t>
      </w:r>
      <w:proofErr w:type="spellStart"/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kpl</w:t>
      </w:r>
      <w:proofErr w:type="spellEnd"/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.</w:t>
      </w:r>
    </w:p>
    <w:p w:rsidR="00D67F33" w:rsidRPr="00611B54" w:rsidRDefault="00960537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 xml:space="preserve"> 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.………zł</w:t>
      </w:r>
    </w:p>
    <w:p w:rsidR="00133E26" w:rsidRPr="00611B54" w:rsidRDefault="00133E26" w:rsidP="00133E26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w tym :</w:t>
      </w:r>
    </w:p>
    <w:p w:rsidR="00133E26" w:rsidRPr="00611B54" w:rsidRDefault="00133E26" w:rsidP="00133E26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 xml:space="preserve">      Cena netto za 1 </w:t>
      </w:r>
      <w:proofErr w:type="spellStart"/>
      <w:r w:rsidRPr="00611B54">
        <w:rPr>
          <w:rFonts w:eastAsia="Times New Roman"/>
          <w:color w:val="auto"/>
          <w:sz w:val="22"/>
          <w:szCs w:val="22"/>
          <w:lang w:val="pl-PL" w:eastAsia="zh-CN"/>
        </w:rPr>
        <w:t>kpl</w:t>
      </w:r>
      <w:proofErr w:type="spellEnd"/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 : ……………………………………………………….…………..zł</w:t>
      </w:r>
    </w:p>
    <w:p w:rsidR="00133E26" w:rsidRPr="00611B54" w:rsidRDefault="00133E26" w:rsidP="00133E26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 xml:space="preserve">Podatek VAT : ………%……………………………………………………..…………zł  </w:t>
      </w:r>
    </w:p>
    <w:p w:rsidR="00133E26" w:rsidRPr="00611B54" w:rsidRDefault="00133E26" w:rsidP="00133E26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 xml:space="preserve">Cena brutto za 1 </w:t>
      </w:r>
      <w:proofErr w:type="spellStart"/>
      <w:r w:rsidRPr="00611B54">
        <w:rPr>
          <w:rFonts w:eastAsia="Times New Roman"/>
          <w:color w:val="auto"/>
          <w:sz w:val="22"/>
          <w:szCs w:val="22"/>
          <w:lang w:val="pl-PL" w:eastAsia="zh-CN"/>
        </w:rPr>
        <w:t>kpl</w:t>
      </w:r>
      <w:proofErr w:type="spellEnd"/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 : …………………………………………………………….…….zł</w:t>
      </w:r>
    </w:p>
    <w:p w:rsidR="005F5523" w:rsidRPr="00611B54" w:rsidRDefault="005F5523" w:rsidP="005F5523">
      <w:pPr>
        <w:suppressAutoHyphens/>
        <w:rPr>
          <w:rFonts w:eastAsia="Times New Roman"/>
          <w:b/>
          <w:color w:val="auto"/>
          <w:sz w:val="22"/>
          <w:szCs w:val="22"/>
          <w:lang w:val="pl-PL" w:eastAsia="zh-CN"/>
        </w:rPr>
      </w:pPr>
    </w:p>
    <w:p w:rsidR="00D67F33" w:rsidRPr="00611B54" w:rsidRDefault="00960537">
      <w:pPr>
        <w:suppressAutoHyphens/>
        <w:spacing w:line="360" w:lineRule="auto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 xml:space="preserve">Część nr 2.  </w:t>
      </w:r>
      <w:r w:rsidR="00133E26"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>Szyna do ćwiczeń biernych stawu łokciowego - 1 szt.</w:t>
      </w:r>
    </w:p>
    <w:p w:rsidR="00D67F33" w:rsidRPr="00611B54" w:rsidRDefault="00960537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....…zł</w:t>
      </w:r>
    </w:p>
    <w:p w:rsidR="005F5523" w:rsidRPr="00611B54" w:rsidRDefault="005F5523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D67F33" w:rsidRPr="00611B54" w:rsidRDefault="00960537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Część nr 3.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Szyna do ćwiczeń biernych stawu kolanowego - 2 szt.</w:t>
      </w:r>
    </w:p>
    <w:p w:rsidR="00D67F33" w:rsidRPr="00611B54" w:rsidRDefault="00960537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D67F33" w:rsidRPr="00611B54" w:rsidRDefault="00960537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……zł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lastRenderedPageBreak/>
        <w:t>w tym :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 xml:space="preserve">      Cena netto za 1 szt. : ……………………………………………………….………….…zł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ab/>
        <w:t xml:space="preserve">Podatek VAT : ………%……………………………………………………..……….….zł  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ab/>
        <w:t>Cena brutto za 1 szt. : ……………………………………………………………………zł</w:t>
      </w:r>
    </w:p>
    <w:p w:rsidR="005F5523" w:rsidRPr="00611B54" w:rsidRDefault="005F5523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Część nr 4.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Dynamiczna platforma balansowa wraz z wyposażeniem - 1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……zł</w:t>
      </w:r>
    </w:p>
    <w:p w:rsidR="005F5523" w:rsidRPr="00611B54" w:rsidRDefault="005F5523" w:rsidP="00045712">
      <w:pPr>
        <w:suppressAutoHyphens/>
        <w:spacing w:line="360" w:lineRule="auto"/>
        <w:rPr>
          <w:rFonts w:eastAsia="Times New Roman"/>
          <w:b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suppressAutoHyphens/>
        <w:spacing w:line="360" w:lineRule="auto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 xml:space="preserve">Część nr 5.  </w:t>
      </w:r>
      <w:r w:rsidR="00133E26"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>Lustro korekcyjne trzyczęściowe - 2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…….zł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....…zł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>w tym :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 xml:space="preserve">      Cena netto za 1 szt. : ……………………………………………………….……………zł</w:t>
      </w:r>
    </w:p>
    <w:p w:rsidR="00133E26" w:rsidRPr="00611B54" w:rsidRDefault="00133E26" w:rsidP="00133E26">
      <w:pPr>
        <w:widowControl w:val="0"/>
        <w:suppressAutoHyphens/>
        <w:spacing w:line="360" w:lineRule="auto"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ab/>
        <w:t xml:space="preserve">Podatek VAT : ………%……………………………………………………..……….….zł  </w:t>
      </w:r>
    </w:p>
    <w:p w:rsidR="00133E26" w:rsidRPr="00611B54" w:rsidRDefault="00133E26" w:rsidP="00133E26">
      <w:pPr>
        <w:widowControl w:val="0"/>
        <w:suppressAutoHyphens/>
        <w:ind w:left="357"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  <w:r w:rsidRPr="00611B54">
        <w:rPr>
          <w:rFonts w:eastAsia="Tahoma"/>
          <w:color w:val="auto"/>
          <w:kern w:val="1"/>
          <w:sz w:val="22"/>
          <w:szCs w:val="22"/>
          <w:lang w:val="pl-PL"/>
        </w:rPr>
        <w:tab/>
        <w:t>Cena brutto za 1 szt. : …………………………………………………………………...zł</w:t>
      </w:r>
    </w:p>
    <w:p w:rsidR="005F5523" w:rsidRPr="00611B54" w:rsidRDefault="005F5523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Część nr 6.</w:t>
      </w:r>
      <w:r w:rsidR="00133E26" w:rsidRPr="00611B54">
        <w:rPr>
          <w:color w:val="auto"/>
        </w:rPr>
        <w:t xml:space="preserve">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Urządzenie do masażu wirowego kręgosłupa - 1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…zł</w:t>
      </w:r>
    </w:p>
    <w:p w:rsidR="005F5523" w:rsidRPr="00611B54" w:rsidRDefault="005F5523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Część nr 7.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Wanna do masażu automatycznego - 2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…zł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w tym :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 xml:space="preserve">      Cena netto za 1 szt. : ……………………………………………………….……………zł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 xml:space="preserve">Podatek VAT : ………%……………………………………………………..………….zł  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>Cena brutto za 1 szt. : ……………………………………………………………………zł</w:t>
      </w:r>
    </w:p>
    <w:p w:rsidR="005F5523" w:rsidRPr="00611B54" w:rsidRDefault="005F5523" w:rsidP="005F5523">
      <w:pPr>
        <w:suppressAutoHyphens/>
        <w:rPr>
          <w:rFonts w:eastAsia="Times New Roman"/>
          <w:b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suppressAutoHyphens/>
        <w:spacing w:line="360" w:lineRule="auto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 xml:space="preserve">Część nr 8.  </w:t>
      </w:r>
      <w:r w:rsidR="00133E26" w:rsidRPr="00611B54">
        <w:rPr>
          <w:rFonts w:eastAsia="Times New Roman"/>
          <w:b/>
          <w:color w:val="auto"/>
          <w:sz w:val="22"/>
          <w:szCs w:val="22"/>
          <w:lang w:val="pl-PL" w:eastAsia="zh-CN"/>
        </w:rPr>
        <w:t>Wanna czterokomorowa do kąpieli elektro-wodnych - 1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....…zł</w:t>
      </w:r>
    </w:p>
    <w:p w:rsidR="005F5523" w:rsidRPr="00611B54" w:rsidRDefault="005F5523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286C5B" w:rsidRPr="00611B54" w:rsidRDefault="00286C5B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286C5B" w:rsidRPr="00611B54" w:rsidRDefault="00286C5B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286C5B" w:rsidRPr="00611B54" w:rsidRDefault="00286C5B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286C5B" w:rsidRPr="00611B54" w:rsidRDefault="00286C5B" w:rsidP="005F5523">
      <w:pPr>
        <w:tabs>
          <w:tab w:val="left" w:pos="360"/>
        </w:tabs>
        <w:suppressAutoHyphens/>
        <w:jc w:val="both"/>
        <w:rPr>
          <w:rFonts w:eastAsia="Times New Roman"/>
          <w:b/>
          <w:bCs/>
          <w:color w:val="auto"/>
          <w:sz w:val="22"/>
          <w:szCs w:val="22"/>
          <w:lang w:val="pl-PL" w:eastAsia="zh-CN"/>
        </w:rPr>
      </w:pP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 xml:space="preserve">Część nr 9. </w:t>
      </w:r>
      <w:r w:rsidR="00133E26" w:rsidRPr="00611B54">
        <w:rPr>
          <w:rFonts w:eastAsia="Times New Roman"/>
          <w:b/>
          <w:bCs/>
          <w:color w:val="auto"/>
          <w:sz w:val="22"/>
          <w:szCs w:val="22"/>
          <w:lang w:val="pl-PL" w:eastAsia="zh-CN"/>
        </w:rPr>
        <w:t>Rowerek treningowy - 3 szt.</w:t>
      </w:r>
    </w:p>
    <w:p w:rsidR="00045712" w:rsidRPr="00611B54" w:rsidRDefault="00045712" w:rsidP="00045712">
      <w:pPr>
        <w:tabs>
          <w:tab w:val="left" w:pos="360"/>
        </w:tabs>
        <w:suppressAutoHyphens/>
        <w:spacing w:line="360" w:lineRule="auto"/>
        <w:ind w:left="426"/>
        <w:jc w:val="both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netto  ……………………………….……………………………………..……..……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….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podatek VAT   …….%    …..................................................................................................zł</w:t>
      </w:r>
    </w:p>
    <w:p w:rsidR="00045712" w:rsidRPr="00611B54" w:rsidRDefault="00045712" w:rsidP="00045712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brutto …………………………………………………………………………...…..…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……zł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w tym :</w:t>
      </w:r>
    </w:p>
    <w:p w:rsidR="00286C5B" w:rsidRPr="00611B54" w:rsidRDefault="00133E26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 xml:space="preserve">      Cena netto za 1 szt</w:t>
      </w:r>
      <w:r w:rsidR="00286C5B" w:rsidRPr="00611B54">
        <w:rPr>
          <w:rFonts w:eastAsia="Times New Roman"/>
          <w:color w:val="auto"/>
          <w:sz w:val="22"/>
          <w:szCs w:val="22"/>
          <w:lang w:val="pl-PL" w:eastAsia="zh-CN"/>
        </w:rPr>
        <w:t>. : ……………………………………………………….…………..zł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 xml:space="preserve">Podatek VAT : ………%……………………………………………………..…………zł  </w:t>
      </w:r>
    </w:p>
    <w:p w:rsidR="00286C5B" w:rsidRPr="00611B54" w:rsidRDefault="00286C5B" w:rsidP="00286C5B">
      <w:pPr>
        <w:suppressAutoHyphens/>
        <w:spacing w:line="360" w:lineRule="auto"/>
        <w:ind w:left="426"/>
        <w:rPr>
          <w:rFonts w:eastAsia="Times New Roman"/>
          <w:color w:val="auto"/>
          <w:sz w:val="22"/>
          <w:szCs w:val="22"/>
          <w:lang w:val="pl-PL" w:eastAsia="zh-CN"/>
        </w:rPr>
      </w:pPr>
      <w:r w:rsidRPr="00611B54">
        <w:rPr>
          <w:rFonts w:eastAsia="Times New Roman"/>
          <w:color w:val="auto"/>
          <w:sz w:val="22"/>
          <w:szCs w:val="22"/>
          <w:lang w:val="pl-PL" w:eastAsia="zh-CN"/>
        </w:rPr>
        <w:tab/>
        <w:t>Cena brutt</w:t>
      </w:r>
      <w:r w:rsidR="00133E26" w:rsidRPr="00611B54">
        <w:rPr>
          <w:rFonts w:eastAsia="Times New Roman"/>
          <w:color w:val="auto"/>
          <w:sz w:val="22"/>
          <w:szCs w:val="22"/>
          <w:lang w:val="pl-PL" w:eastAsia="zh-CN"/>
        </w:rPr>
        <w:t>o za 1 szt</w:t>
      </w:r>
      <w:r w:rsidRPr="00611B54">
        <w:rPr>
          <w:rFonts w:eastAsia="Times New Roman"/>
          <w:color w:val="auto"/>
          <w:sz w:val="22"/>
          <w:szCs w:val="22"/>
          <w:lang w:val="pl-PL" w:eastAsia="zh-CN"/>
        </w:rPr>
        <w:t>. : …………………………………………………………….…….zł</w:t>
      </w:r>
    </w:p>
    <w:p w:rsidR="00045712" w:rsidRPr="00611B54" w:rsidRDefault="00045712" w:rsidP="0074644A">
      <w:pPr>
        <w:widowControl w:val="0"/>
        <w:suppressAutoHyphens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</w:p>
    <w:p w:rsidR="00286C5B" w:rsidRPr="00611B54" w:rsidRDefault="00286C5B" w:rsidP="0074644A">
      <w:pPr>
        <w:widowControl w:val="0"/>
        <w:suppressAutoHyphens/>
        <w:jc w:val="both"/>
        <w:rPr>
          <w:rFonts w:eastAsia="Tahoma"/>
          <w:color w:val="auto"/>
          <w:kern w:val="1"/>
          <w:sz w:val="22"/>
          <w:szCs w:val="22"/>
          <w:lang w:val="pl-PL"/>
        </w:rPr>
      </w:pPr>
    </w:p>
    <w:p w:rsidR="00045712" w:rsidRPr="00611B54" w:rsidRDefault="00045712" w:rsidP="009B525C">
      <w:pPr>
        <w:numPr>
          <w:ilvl w:val="2"/>
          <w:numId w:val="31"/>
        </w:numPr>
        <w:tabs>
          <w:tab w:val="num" w:pos="284"/>
        </w:tabs>
        <w:suppressAutoHyphens/>
        <w:spacing w:after="200" w:line="276" w:lineRule="auto"/>
        <w:ind w:left="284" w:right="-143" w:hanging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Oświadczamy, że szczegółowy opis </w:t>
      </w:r>
      <w:r w:rsidRPr="00611B5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 xml:space="preserve">oferowanych parametrów przedmiotu zamówienia zawiera wypełniony </w:t>
      </w:r>
      <w:r w:rsidRPr="00611B54">
        <w:rPr>
          <w:rFonts w:eastAsia="Times New Roman"/>
          <w:b/>
          <w:bCs/>
          <w:i/>
          <w:color w:val="auto"/>
          <w:sz w:val="22"/>
          <w:szCs w:val="22"/>
          <w:lang w:val="pl-PL" w:eastAsia="ar-SA"/>
        </w:rPr>
        <w:t>Załącznik n</w:t>
      </w:r>
      <w:r w:rsidR="00301171" w:rsidRPr="00611B54">
        <w:rPr>
          <w:rFonts w:eastAsia="Times New Roman"/>
          <w:b/>
          <w:bCs/>
          <w:i/>
          <w:color w:val="auto"/>
          <w:sz w:val="22"/>
          <w:szCs w:val="22"/>
          <w:lang w:val="pl-PL" w:eastAsia="ar-SA"/>
        </w:rPr>
        <w:t>r 1</w:t>
      </w:r>
      <w:r w:rsidRPr="00611B54">
        <w:rPr>
          <w:rFonts w:eastAsia="Times New Roman"/>
          <w:b/>
          <w:bCs/>
          <w:i/>
          <w:color w:val="auto"/>
          <w:sz w:val="22"/>
          <w:szCs w:val="22"/>
          <w:lang w:val="pl-PL" w:eastAsia="ar-SA"/>
        </w:rPr>
        <w:t xml:space="preserve"> do SWZ</w:t>
      </w:r>
      <w:r w:rsidRPr="00611B54">
        <w:rPr>
          <w:rFonts w:eastAsia="Times New Roman"/>
          <w:b/>
          <w:bCs/>
          <w:color w:val="auto"/>
          <w:sz w:val="22"/>
          <w:szCs w:val="22"/>
          <w:lang w:val="pl-PL" w:eastAsia="ar-SA"/>
        </w:rPr>
        <w:t>.</w:t>
      </w: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</w:t>
      </w:r>
    </w:p>
    <w:p w:rsidR="00045712" w:rsidRPr="00611B54" w:rsidRDefault="00045712" w:rsidP="009B525C">
      <w:pPr>
        <w:numPr>
          <w:ilvl w:val="2"/>
          <w:numId w:val="31"/>
        </w:numPr>
        <w:tabs>
          <w:tab w:val="num" w:pos="284"/>
        </w:tabs>
        <w:suppressAutoHyphens/>
        <w:spacing w:after="200" w:line="276" w:lineRule="auto"/>
        <w:ind w:left="284" w:right="-143" w:hanging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>Oświadczamy, iż  zobowiązujemy się do udzielenia Zamawiającemu gwarancji i rękojmi za wady  na zaoferowany przedmiot zamówienia, na warunkach określonych w SWZ,  w zakresie:</w:t>
      </w:r>
    </w:p>
    <w:p w:rsidR="00045712" w:rsidRPr="00611B54" w:rsidRDefault="00045712" w:rsidP="00045712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    Części nr 1 : ……………..  - miesięcznej gwarancji i rękojmi za wady  </w:t>
      </w:r>
    </w:p>
    <w:p w:rsidR="00045712" w:rsidRPr="00611B54" w:rsidRDefault="00045712" w:rsidP="00045712">
      <w:pPr>
        <w:suppressAutoHyphens/>
        <w:ind w:left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2 : ……………..  - miesięcznej gwarancji i rękojmi za wady  </w:t>
      </w:r>
    </w:p>
    <w:p w:rsidR="00045712" w:rsidRPr="00611B54" w:rsidRDefault="00045712" w:rsidP="00045712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color w:val="auto"/>
          <w:sz w:val="22"/>
          <w:szCs w:val="22"/>
          <w:lang w:val="pl-PL" w:eastAsia="ar-SA"/>
        </w:rPr>
        <w:t xml:space="preserve">     </w:t>
      </w: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3 : ……………..  - miesięcznej gwarancji i rękojmi za wady  </w:t>
      </w:r>
    </w:p>
    <w:p w:rsidR="00045712" w:rsidRPr="00611B54" w:rsidRDefault="00045712" w:rsidP="00045712">
      <w:pPr>
        <w:suppressAutoHyphens/>
        <w:ind w:left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4 : ……………..  - miesięcznej gwarancji i rękojmi za wady  </w:t>
      </w:r>
    </w:p>
    <w:p w:rsidR="00045712" w:rsidRPr="00611B54" w:rsidRDefault="00045712" w:rsidP="00045712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    Części nr 5 : ……………..  - miesięcznej gwarancji i rękojmi za wady  </w:t>
      </w:r>
    </w:p>
    <w:p w:rsidR="00045712" w:rsidRPr="00611B54" w:rsidRDefault="00045712" w:rsidP="00045712">
      <w:pPr>
        <w:suppressAutoHyphens/>
        <w:ind w:left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6 : ……………..  - miesięcznej gwarancji i rękojmi za wady  </w:t>
      </w:r>
    </w:p>
    <w:p w:rsidR="00045712" w:rsidRPr="00611B54" w:rsidRDefault="00045712" w:rsidP="00045712">
      <w:pPr>
        <w:suppressAutoHyphens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    Części nr 7 : ……………..  - miesięcznej gwarancji i rękojmi za wady  </w:t>
      </w:r>
    </w:p>
    <w:p w:rsidR="00045712" w:rsidRPr="00611B54" w:rsidRDefault="00045712" w:rsidP="00045712">
      <w:pPr>
        <w:suppressAutoHyphens/>
        <w:ind w:left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8 : ……………..  - miesięcznej gwarancji i rękojmi za wady  </w:t>
      </w:r>
    </w:p>
    <w:p w:rsidR="00045712" w:rsidRPr="00611B54" w:rsidRDefault="00045712" w:rsidP="00045712">
      <w:pPr>
        <w:suppressAutoHyphens/>
        <w:ind w:left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611B54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Części nr 9 : ……………..  - miesięcznej gwarancji i rękojmi za wady  </w:t>
      </w:r>
    </w:p>
    <w:p w:rsidR="00045712" w:rsidRPr="00045712" w:rsidRDefault="00045712" w:rsidP="00045712">
      <w:pPr>
        <w:suppressAutoHyphens/>
        <w:ind w:right="-143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</w:p>
    <w:p w:rsidR="00045712" w:rsidRDefault="00045712" w:rsidP="00045712">
      <w:pPr>
        <w:suppressAutoHyphens/>
        <w:ind w:left="284" w:right="-143" w:hanging="284"/>
        <w:jc w:val="both"/>
        <w:rPr>
          <w:rFonts w:eastAsia="Times New Roman"/>
          <w:color w:val="000000"/>
          <w:sz w:val="22"/>
          <w:szCs w:val="22"/>
          <w:lang w:val="pl-PL" w:eastAsia="ar-SA"/>
        </w:rPr>
      </w:pPr>
      <w:r w:rsidRPr="00045712">
        <w:rPr>
          <w:rFonts w:eastAsia="Times New Roman"/>
          <w:color w:val="auto"/>
          <w:sz w:val="22"/>
          <w:szCs w:val="22"/>
          <w:lang w:val="pl-PL" w:eastAsia="ar-SA"/>
        </w:rPr>
        <w:t xml:space="preserve">     W </w:t>
      </w:r>
      <w:r w:rsidRPr="00045712">
        <w:rPr>
          <w:rFonts w:eastAsia="Times New Roman"/>
          <w:color w:val="000000"/>
          <w:sz w:val="22"/>
          <w:szCs w:val="22"/>
          <w:lang w:val="pl-PL" w:eastAsia="ar-SA"/>
        </w:rPr>
        <w:t xml:space="preserve">myśl art. 558 </w:t>
      </w:r>
      <w:r w:rsidRPr="00045712">
        <w:rPr>
          <w:rFonts w:eastAsia="Times New Roman"/>
          <w:color w:val="auto"/>
          <w:sz w:val="22"/>
          <w:szCs w:val="22"/>
          <w:lang w:val="pl-PL" w:eastAsia="ar-SA"/>
        </w:rPr>
        <w:t>§ 1</w:t>
      </w:r>
      <w:r w:rsidRPr="00045712">
        <w:rPr>
          <w:rFonts w:eastAsia="Times New Roman"/>
          <w:color w:val="auto"/>
          <w:sz w:val="22"/>
          <w:szCs w:val="22"/>
          <w:lang w:val="pl-PL" w:eastAsia="pl-PL"/>
        </w:rPr>
        <w:t xml:space="preserve"> </w:t>
      </w:r>
      <w:r w:rsidRPr="00045712">
        <w:rPr>
          <w:rFonts w:eastAsia="Times New Roman"/>
          <w:color w:val="000000"/>
          <w:sz w:val="22"/>
          <w:szCs w:val="22"/>
          <w:lang w:val="pl-PL" w:eastAsia="ar-SA"/>
        </w:rPr>
        <w:t>Kodeksu cywilnego, wyrażamy zgodę na ponoszenie względem  Zamawiającego rozszerzonej odpowiedzialności z tytułu rękojmi za wady przedmiotu zamówienia  przez  cały okres trwania gwarancji.</w:t>
      </w:r>
    </w:p>
    <w:p w:rsidR="005F5523" w:rsidRPr="00045712" w:rsidRDefault="005F5523" w:rsidP="00045712">
      <w:pPr>
        <w:suppressAutoHyphens/>
        <w:ind w:left="284" w:right="-143" w:hanging="284"/>
        <w:jc w:val="both"/>
        <w:rPr>
          <w:rFonts w:eastAsia="Times New Roman"/>
          <w:color w:val="000000"/>
          <w:sz w:val="22"/>
          <w:szCs w:val="22"/>
          <w:lang w:val="pl-PL" w:eastAsia="ar-SA"/>
        </w:rPr>
      </w:pPr>
    </w:p>
    <w:p w:rsidR="00D67F33" w:rsidRPr="00045712" w:rsidRDefault="00045712" w:rsidP="009B525C">
      <w:pPr>
        <w:numPr>
          <w:ilvl w:val="2"/>
          <w:numId w:val="31"/>
        </w:numPr>
        <w:tabs>
          <w:tab w:val="num" w:pos="284"/>
        </w:tabs>
        <w:suppressAutoHyphens/>
        <w:spacing w:after="200" w:line="276" w:lineRule="auto"/>
        <w:ind w:left="284" w:right="-143" w:hanging="284"/>
        <w:jc w:val="both"/>
        <w:rPr>
          <w:rFonts w:eastAsia="Times New Roman"/>
          <w:b/>
          <w:color w:val="auto"/>
          <w:sz w:val="22"/>
          <w:szCs w:val="22"/>
          <w:lang w:val="pl-PL" w:eastAsia="ar-SA"/>
        </w:rPr>
      </w:pPr>
      <w:r w:rsidRPr="00045712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Zobowiązujemy się dostarczyć  przedmiot  zamówienia w terminie </w:t>
      </w:r>
      <w:r w:rsidR="009D6D99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określonym w </w:t>
      </w:r>
      <w:r w:rsidR="0074644A">
        <w:rPr>
          <w:rFonts w:eastAsia="Times New Roman"/>
          <w:b/>
          <w:color w:val="auto"/>
          <w:sz w:val="22"/>
          <w:szCs w:val="22"/>
          <w:lang w:val="pl-PL" w:eastAsia="ar-SA"/>
        </w:rPr>
        <w:t>Rozdziału VII</w:t>
      </w:r>
      <w:r w:rsidRPr="00045712">
        <w:rPr>
          <w:rFonts w:eastAsia="Times New Roman"/>
          <w:b/>
          <w:color w:val="auto"/>
          <w:sz w:val="22"/>
          <w:szCs w:val="22"/>
          <w:lang w:val="pl-PL" w:eastAsia="ar-SA"/>
        </w:rPr>
        <w:t xml:space="preserve"> SWZ.</w:t>
      </w:r>
    </w:p>
    <w:p w:rsidR="00D67F33" w:rsidRDefault="00960537" w:rsidP="003009E4">
      <w:pPr>
        <w:numPr>
          <w:ilvl w:val="2"/>
          <w:numId w:val="20"/>
        </w:numPr>
        <w:suppressAutoHyphens/>
        <w:ind w:left="284" w:hanging="284"/>
        <w:jc w:val="both"/>
        <w:rPr>
          <w:rFonts w:ascii="Calibri" w:eastAsia="Times New Roman" w:hAnsi="Calibri"/>
          <w:b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Oświadczamy, że w cenie oferty zostały uwzględnione wszystkie koszty wykonania zamówienia i realizacji przyszłego świadczenia umownego jakie poniesie  Zamawiający w przypadku wyboru niniejszej oferty oraz, że ceny jednostkowe  nie ulegną zmianie w okresie trwania umowy, z zastrzeżeniem zapisów zawartych w projektowanych postanowieniach umowy.</w:t>
      </w:r>
    </w:p>
    <w:p w:rsidR="00D67F33" w:rsidRDefault="00D67F33" w:rsidP="00932E54">
      <w:pPr>
        <w:tabs>
          <w:tab w:val="num" w:pos="426"/>
        </w:tabs>
        <w:ind w:left="426" w:hanging="426"/>
        <w:rPr>
          <w:rFonts w:eastAsia="Times New Roman"/>
          <w:b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num" w:pos="426"/>
        </w:tabs>
        <w:suppressAutoHyphens/>
        <w:ind w:left="426" w:hanging="426"/>
        <w:jc w:val="both"/>
        <w:rPr>
          <w:rFonts w:ascii="Calibri" w:eastAsia="Times New Roman" w:hAnsi="Calibri"/>
          <w:b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Oświadczamy, że zapoznaliśmy się z całością dokumentacji przetargowej oraz warunkami umownymi zawartymi w projektowanych postanowieniach umowy, a także dokonanymi w toku postępowania zmianami ich treści </w:t>
      </w:r>
      <w:r>
        <w:rPr>
          <w:rFonts w:eastAsia="Times New Roman"/>
          <w:i/>
          <w:sz w:val="22"/>
          <w:szCs w:val="22"/>
          <w:lang w:val="pl-PL" w:eastAsia="ar-SA"/>
        </w:rPr>
        <w:t>(jeśli dotyczy).</w:t>
      </w:r>
      <w:r>
        <w:rPr>
          <w:rFonts w:eastAsia="Times New Roman"/>
          <w:sz w:val="22"/>
          <w:szCs w:val="22"/>
          <w:lang w:val="pl-PL" w:eastAsia="ar-SA"/>
        </w:rPr>
        <w:t xml:space="preserve"> Akceptujemy bez zastrzeżeń wszystkie warunki stawiane przez Zamawiającego  oraz  zobowiązujemy się do zawarcia umowy w brzmieniu określonym w </w:t>
      </w:r>
      <w:r w:rsidR="00045712" w:rsidRPr="00611B54">
        <w:rPr>
          <w:rFonts w:eastAsia="Times New Roman"/>
          <w:i/>
          <w:sz w:val="22"/>
          <w:szCs w:val="22"/>
          <w:lang w:val="pl-PL" w:eastAsia="ar-SA"/>
        </w:rPr>
        <w:t xml:space="preserve">Załączniku nr </w:t>
      </w:r>
      <w:r w:rsidR="00301171" w:rsidRPr="00611B54">
        <w:rPr>
          <w:rFonts w:eastAsia="Times New Roman"/>
          <w:i/>
          <w:sz w:val="22"/>
          <w:szCs w:val="22"/>
          <w:lang w:val="pl-PL" w:eastAsia="ar-SA"/>
        </w:rPr>
        <w:t>5</w:t>
      </w:r>
      <w:r w:rsidRPr="00611B54">
        <w:rPr>
          <w:rFonts w:eastAsia="Times New Roman"/>
          <w:i/>
          <w:sz w:val="22"/>
          <w:szCs w:val="22"/>
          <w:lang w:val="pl-PL" w:eastAsia="ar-SA"/>
        </w:rPr>
        <w:t xml:space="preserve"> do SWZ</w:t>
      </w:r>
      <w:r>
        <w:rPr>
          <w:rFonts w:eastAsia="Times New Roman"/>
          <w:i/>
          <w:sz w:val="22"/>
          <w:szCs w:val="22"/>
          <w:lang w:val="pl-PL" w:eastAsia="ar-SA"/>
        </w:rPr>
        <w:t>,</w:t>
      </w:r>
      <w:r>
        <w:rPr>
          <w:rFonts w:eastAsia="Times New Roman"/>
          <w:sz w:val="22"/>
          <w:szCs w:val="22"/>
          <w:lang w:val="pl-PL" w:eastAsia="ar-SA"/>
        </w:rPr>
        <w:t xml:space="preserve"> w miejscu i terminie wyznaczonym przez Zamawiającego.</w:t>
      </w:r>
    </w:p>
    <w:p w:rsidR="00D67F33" w:rsidRDefault="00D67F33" w:rsidP="00932E54">
      <w:pPr>
        <w:tabs>
          <w:tab w:val="num" w:pos="426"/>
        </w:tabs>
        <w:ind w:left="426" w:hanging="426"/>
        <w:rPr>
          <w:rFonts w:eastAsia="Times New Roman"/>
          <w:b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num" w:pos="426"/>
        </w:tabs>
        <w:suppressAutoHyphens/>
        <w:ind w:left="426" w:hanging="426"/>
        <w:jc w:val="both"/>
        <w:rPr>
          <w:rFonts w:ascii="Calibri" w:eastAsia="Times New Roman" w:hAnsi="Calibri"/>
          <w:b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Oświadczamy, że uważamy się za związanych ofertą przez okres  wskazany w SWZ. Bieg terminu związania ofertą rozpoczyna się wraz z upływem terminu składania ofert. </w:t>
      </w:r>
    </w:p>
    <w:p w:rsidR="00D67F33" w:rsidRDefault="00D67F33" w:rsidP="00932E54">
      <w:pPr>
        <w:tabs>
          <w:tab w:val="num" w:pos="426"/>
        </w:tabs>
        <w:ind w:left="426" w:hanging="426"/>
        <w:rPr>
          <w:rFonts w:eastAsia="Times New Roman"/>
          <w:b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num" w:pos="426"/>
        </w:tabs>
        <w:suppressAutoHyphens/>
        <w:ind w:left="426" w:hanging="426"/>
        <w:jc w:val="both"/>
        <w:rPr>
          <w:rFonts w:ascii="Calibri" w:eastAsia="Times New Roman" w:hAnsi="Calibri"/>
          <w:b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Wskazujemy, iż oświadczenia / dokumenty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>(*)</w:t>
      </w:r>
      <w:r w:rsidR="0074644A">
        <w:rPr>
          <w:rFonts w:eastAsia="Times New Roman"/>
          <w:sz w:val="22"/>
          <w:szCs w:val="22"/>
          <w:lang w:val="pl-PL" w:eastAsia="ar-SA"/>
        </w:rPr>
        <w:t>, o których mowa w Rozdziale X</w:t>
      </w:r>
      <w:r>
        <w:rPr>
          <w:rFonts w:eastAsia="Times New Roman"/>
          <w:color w:val="FF0000"/>
          <w:sz w:val="22"/>
          <w:szCs w:val="22"/>
          <w:lang w:val="pl-PL" w:eastAsia="ar-SA"/>
        </w:rPr>
        <w:t xml:space="preserve"> </w:t>
      </w:r>
      <w:r>
        <w:rPr>
          <w:rFonts w:eastAsia="Times New Roman"/>
          <w:sz w:val="22"/>
          <w:szCs w:val="22"/>
          <w:lang w:val="pl-PL" w:eastAsia="ar-SA"/>
        </w:rPr>
        <w:t>SWZ, tj.:……………………. ………………………………………………………………………………………………………………… dostępne są w formie elektronicznej pod ogólnodostępnym i bezpłatnym adresem internetowym: …………………………………………………………………………..…………………………………….</w:t>
      </w:r>
    </w:p>
    <w:p w:rsidR="00D67F33" w:rsidRDefault="00D67F33" w:rsidP="00932E54">
      <w:pPr>
        <w:tabs>
          <w:tab w:val="num" w:pos="426"/>
        </w:tabs>
        <w:ind w:left="426" w:hanging="426"/>
        <w:rPr>
          <w:rFonts w:eastAsia="Times New Roman"/>
          <w:b/>
          <w:sz w:val="20"/>
          <w:szCs w:val="20"/>
          <w:lang w:val="pl-PL" w:eastAsia="ar-SA"/>
        </w:rPr>
      </w:pPr>
    </w:p>
    <w:p w:rsidR="00286C5B" w:rsidRDefault="00286C5B" w:rsidP="00932E54">
      <w:pPr>
        <w:tabs>
          <w:tab w:val="num" w:pos="426"/>
        </w:tabs>
        <w:ind w:left="426" w:hanging="426"/>
        <w:rPr>
          <w:rFonts w:eastAsia="Times New Roman"/>
          <w:b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lastRenderedPageBreak/>
        <w:t>Wskazujemy, iż oświadczenia / dokumenty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>(*)</w:t>
      </w:r>
      <w:r w:rsidR="0074644A">
        <w:rPr>
          <w:rFonts w:eastAsia="Times New Roman"/>
          <w:sz w:val="22"/>
          <w:szCs w:val="22"/>
          <w:lang w:val="pl-PL" w:eastAsia="ar-SA"/>
        </w:rPr>
        <w:t>, o których mowa w Rozdziale X</w:t>
      </w:r>
      <w:r>
        <w:rPr>
          <w:rFonts w:eastAsia="Times New Roman"/>
          <w:sz w:val="22"/>
          <w:szCs w:val="22"/>
          <w:lang w:val="pl-PL" w:eastAsia="ar-SA"/>
        </w:rPr>
        <w:t xml:space="preserve"> SWZ, tj.: ……………………</w:t>
      </w:r>
    </w:p>
    <w:p w:rsidR="00D67F33" w:rsidRDefault="00932E54" w:rsidP="00932E54">
      <w:p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        </w:t>
      </w:r>
      <w:r w:rsidR="00960537">
        <w:rPr>
          <w:rFonts w:eastAsia="Times New Roman"/>
          <w:sz w:val="22"/>
          <w:szCs w:val="22"/>
          <w:lang w:val="pl-PL" w:eastAsia="ar-SA"/>
        </w:rPr>
        <w:t>………………………………………………………………………………………………………………..</w:t>
      </w:r>
    </w:p>
    <w:p w:rsidR="00D67F33" w:rsidRDefault="00932E54" w:rsidP="00932E54">
      <w:p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       </w:t>
      </w:r>
      <w:r w:rsidR="00960537">
        <w:rPr>
          <w:rFonts w:eastAsia="Times New Roman"/>
          <w:sz w:val="22"/>
          <w:szCs w:val="22"/>
          <w:lang w:val="pl-PL" w:eastAsia="ar-SA"/>
        </w:rPr>
        <w:t xml:space="preserve"> znajdują się w posiadaniu Zamawiającego w związku z/ zostały przesłane dnia</w:t>
      </w:r>
      <w:r w:rsidR="00960537">
        <w:rPr>
          <w:rFonts w:eastAsia="Times New Roman"/>
          <w:b/>
          <w:sz w:val="22"/>
          <w:szCs w:val="22"/>
          <w:vertAlign w:val="superscript"/>
          <w:lang w:val="pl-PL" w:eastAsia="ar-SA"/>
        </w:rPr>
        <w:t>(*)</w:t>
      </w:r>
      <w:r w:rsidR="00960537">
        <w:rPr>
          <w:rFonts w:eastAsia="Times New Roman"/>
          <w:sz w:val="22"/>
          <w:szCs w:val="22"/>
          <w:lang w:val="pl-PL" w:eastAsia="ar-SA"/>
        </w:rPr>
        <w:t xml:space="preserve">: …………………… ……………………………………………………………………………………. oraz, że są one aktualne.  </w:t>
      </w:r>
    </w:p>
    <w:p w:rsidR="00D67F33" w:rsidRDefault="00D67F33" w:rsidP="00932E54">
      <w:p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Oświadczamy, pod rygorem wykluczenia z postępowania, iż wszystkie informacje i dokumenty zamieszczone w naszej ofercie i załącznikach do oferty opisują stan prawny i faktyczny, aktualny na dzień otwarcia ofert.</w:t>
      </w:r>
    </w:p>
    <w:p w:rsidR="00D67F33" w:rsidRDefault="00D67F33" w:rsidP="00932E54">
      <w:pPr>
        <w:tabs>
          <w:tab w:val="num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 w:rsidP="003009E4">
      <w:pPr>
        <w:numPr>
          <w:ilvl w:val="2"/>
          <w:numId w:val="20"/>
        </w:numPr>
        <w:tabs>
          <w:tab w:val="left" w:pos="426"/>
        </w:tabs>
        <w:suppressAutoHyphens/>
        <w:ind w:hanging="1440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Oświadczamy, że przedmiot zamówienia zamierzamy wykonać:</w:t>
      </w:r>
    </w:p>
    <w:p w:rsidR="00D67F33" w:rsidRDefault="00960537">
      <w:pPr>
        <w:tabs>
          <w:tab w:val="left" w:pos="426"/>
          <w:tab w:val="left" w:pos="1134"/>
        </w:tabs>
        <w:suppressAutoHyphens/>
        <w:ind w:left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a) siłami własnymi 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>(*)</w:t>
      </w:r>
    </w:p>
    <w:p w:rsidR="00D67F33" w:rsidRDefault="00960537">
      <w:pPr>
        <w:tabs>
          <w:tab w:val="left" w:pos="426"/>
          <w:tab w:val="left" w:pos="1134"/>
        </w:tabs>
        <w:suppressAutoHyphens/>
        <w:spacing w:line="360" w:lineRule="auto"/>
        <w:ind w:left="425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b) siłami własnymi i przy pomocy następujących podwykonawców: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 xml:space="preserve">(*) </w:t>
      </w:r>
      <w:r>
        <w:rPr>
          <w:rFonts w:eastAsia="Times New Roman"/>
          <w:sz w:val="22"/>
          <w:szCs w:val="22"/>
          <w:lang w:val="pl-PL" w:eastAsia="ar-SA"/>
        </w:rPr>
        <w:t>…………………………………</w:t>
      </w:r>
    </w:p>
    <w:p w:rsidR="00D67F33" w:rsidRDefault="00960537">
      <w:pPr>
        <w:tabs>
          <w:tab w:val="left" w:pos="426"/>
          <w:tab w:val="left" w:pos="1134"/>
        </w:tabs>
        <w:suppressAutoHyphens/>
        <w:spacing w:line="360" w:lineRule="auto"/>
        <w:ind w:left="425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…………….………………………………………………………………… </w:t>
      </w:r>
      <w:r>
        <w:rPr>
          <w:rFonts w:eastAsia="Times New Roman"/>
          <w:i/>
          <w:sz w:val="20"/>
          <w:szCs w:val="20"/>
          <w:lang w:val="pl-PL" w:eastAsia="ar-SA"/>
        </w:rPr>
        <w:t>(nazwa/firma podwykonawcy/ów)</w:t>
      </w:r>
      <w:r>
        <w:rPr>
          <w:rFonts w:eastAsia="Times New Roman"/>
          <w:sz w:val="22"/>
          <w:szCs w:val="22"/>
          <w:lang w:val="pl-PL" w:eastAsia="ar-SA"/>
        </w:rPr>
        <w:t xml:space="preserve">                 w zakresie ………………………………………………………………………………….… </w:t>
      </w:r>
      <w:r>
        <w:rPr>
          <w:rFonts w:eastAsia="Times New Roman"/>
          <w:i/>
          <w:sz w:val="22"/>
          <w:szCs w:val="22"/>
          <w:lang w:val="pl-PL" w:eastAsia="ar-SA"/>
        </w:rPr>
        <w:t>(</w:t>
      </w:r>
      <w:r>
        <w:rPr>
          <w:rFonts w:eastAsia="Times New Roman"/>
          <w:i/>
          <w:sz w:val="20"/>
          <w:szCs w:val="20"/>
          <w:lang w:val="pl-PL" w:eastAsia="ar-SA"/>
        </w:rPr>
        <w:t>zakres rzeczowy)</w:t>
      </w:r>
    </w:p>
    <w:p w:rsidR="00D67F33" w:rsidRPr="00045712" w:rsidRDefault="00960537" w:rsidP="00045712">
      <w:pPr>
        <w:tabs>
          <w:tab w:val="left" w:pos="426"/>
          <w:tab w:val="left" w:pos="1134"/>
        </w:tabs>
        <w:suppressAutoHyphens/>
        <w:spacing w:line="360" w:lineRule="auto"/>
        <w:ind w:left="425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Wartość brutto lub procentowa część zamówienia, jaka zostanie powierzona podwykonawcy wynosi: ………….………….zł lub stanowi …………………%    wartości całego zamówienia 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>(*)</w:t>
      </w:r>
      <w:r>
        <w:rPr>
          <w:rFonts w:eastAsia="Times New Roman"/>
          <w:sz w:val="22"/>
          <w:szCs w:val="22"/>
          <w:lang w:val="pl-PL" w:eastAsia="ar-SA"/>
        </w:rPr>
        <w:t>.</w:t>
      </w:r>
    </w:p>
    <w:p w:rsidR="00D67F33" w:rsidRDefault="00960537" w:rsidP="003009E4">
      <w:pPr>
        <w:numPr>
          <w:ilvl w:val="2"/>
          <w:numId w:val="20"/>
        </w:numPr>
        <w:tabs>
          <w:tab w:val="left" w:pos="426"/>
        </w:tabs>
        <w:suppressAutoHyphens/>
        <w:ind w:hanging="1440"/>
        <w:jc w:val="both"/>
        <w:rPr>
          <w:rFonts w:eastAsia="Times New Roman"/>
          <w:bCs/>
          <w:sz w:val="22"/>
          <w:szCs w:val="22"/>
          <w:lang w:val="x-none" w:eastAsia="ar-SA"/>
        </w:rPr>
      </w:pPr>
      <w:r>
        <w:rPr>
          <w:rFonts w:eastAsia="Times New Roman"/>
          <w:sz w:val="22"/>
          <w:szCs w:val="22"/>
          <w:lang w:val="x-none" w:eastAsia="ar-SA"/>
        </w:rPr>
        <w:t>Oświadczam</w:t>
      </w:r>
      <w:r>
        <w:rPr>
          <w:rFonts w:eastAsia="Times New Roman"/>
          <w:sz w:val="22"/>
          <w:szCs w:val="22"/>
          <w:lang w:val="pl-PL" w:eastAsia="ar-SA"/>
        </w:rPr>
        <w:t>y</w:t>
      </w:r>
      <w:r>
        <w:rPr>
          <w:rFonts w:eastAsia="Times New Roman"/>
          <w:sz w:val="22"/>
          <w:szCs w:val="22"/>
          <w:lang w:val="x-none" w:eastAsia="ar-SA"/>
        </w:rPr>
        <w:t xml:space="preserve">, że jako Wykonawca </w:t>
      </w:r>
      <w:r>
        <w:rPr>
          <w:rFonts w:eastAsia="Times New Roman"/>
          <w:bCs/>
          <w:sz w:val="22"/>
          <w:szCs w:val="22"/>
          <w:lang w:val="x-none" w:eastAsia="ar-SA"/>
        </w:rPr>
        <w:t>jestem/</w:t>
      </w:r>
      <w:proofErr w:type="spellStart"/>
      <w:r>
        <w:rPr>
          <w:rFonts w:eastAsia="Times New Roman"/>
          <w:bCs/>
          <w:sz w:val="22"/>
          <w:szCs w:val="22"/>
          <w:lang w:val="x-none" w:eastAsia="ar-SA"/>
        </w:rPr>
        <w:t>śmy</w:t>
      </w:r>
      <w:proofErr w:type="spellEnd"/>
      <w:r>
        <w:rPr>
          <w:rFonts w:eastAsia="Times New Roman"/>
          <w:bCs/>
          <w:sz w:val="22"/>
          <w:szCs w:val="22"/>
          <w:lang w:val="pl-PL"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val="pl-PL"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val="pl-PL" w:eastAsia="ar-SA"/>
        </w:rPr>
        <w:t>)</w:t>
      </w:r>
      <w:r>
        <w:rPr>
          <w:rFonts w:eastAsia="Times New Roman"/>
          <w:bCs/>
          <w:sz w:val="22"/>
          <w:szCs w:val="22"/>
          <w:lang w:val="x-none" w:eastAsia="ar-SA"/>
        </w:rPr>
        <w:t>:</w:t>
      </w:r>
    </w:p>
    <w:p w:rsidR="0074644A" w:rsidRPr="0074644A" w:rsidRDefault="00960537" w:rsidP="009B525C">
      <w:pPr>
        <w:numPr>
          <w:ilvl w:val="4"/>
          <w:numId w:val="45"/>
        </w:numPr>
        <w:tabs>
          <w:tab w:val="clear" w:pos="3600"/>
          <w:tab w:val="left" w:pos="426"/>
          <w:tab w:val="num" w:pos="2835"/>
        </w:tabs>
        <w:suppressAutoHyphens/>
        <w:ind w:hanging="1048"/>
        <w:jc w:val="both"/>
        <w:rPr>
          <w:rFonts w:eastAsia="Times New Roman"/>
          <w:bCs/>
          <w:sz w:val="22"/>
          <w:szCs w:val="22"/>
          <w:lang w:val="x-none" w:eastAsia="ar-SA"/>
        </w:rPr>
      </w:pPr>
      <w:r>
        <w:rPr>
          <w:rFonts w:eastAsia="Times New Roman"/>
          <w:bCs/>
          <w:sz w:val="22"/>
          <w:szCs w:val="22"/>
          <w:lang w:val="x-none" w:eastAsia="ar-SA"/>
        </w:rPr>
        <w:t>mikroprzedsiębiorstwem</w:t>
      </w:r>
      <w:r>
        <w:rPr>
          <w:rFonts w:eastAsia="Times New Roman"/>
          <w:bCs/>
          <w:sz w:val="22"/>
          <w:szCs w:val="22"/>
          <w:lang w:val="pl-PL" w:eastAsia="ar-SA"/>
        </w:rPr>
        <w:t xml:space="preserve"> </w:t>
      </w:r>
      <w:r>
        <w:rPr>
          <w:rFonts w:eastAsia="Times New Roman"/>
          <w:bCs/>
          <w:sz w:val="22"/>
          <w:szCs w:val="22"/>
          <w:vertAlign w:val="superscript"/>
          <w:lang w:val="pl-PL" w:eastAsia="ar-SA"/>
        </w:rPr>
        <w:t>(</w:t>
      </w:r>
      <w:r>
        <w:rPr>
          <w:rFonts w:eastAsia="Times New Roman"/>
          <w:bCs/>
          <w:sz w:val="22"/>
          <w:szCs w:val="22"/>
          <w:lang w:val="x-none" w:eastAsia="ar-SA"/>
        </w:rPr>
        <w:t>*</w:t>
      </w:r>
      <w:r>
        <w:rPr>
          <w:rFonts w:eastAsia="Times New Roman"/>
          <w:bCs/>
          <w:sz w:val="22"/>
          <w:szCs w:val="22"/>
          <w:vertAlign w:val="superscript"/>
          <w:lang w:val="pl-PL" w:eastAsia="ar-SA"/>
        </w:rPr>
        <w:t>)</w:t>
      </w:r>
    </w:p>
    <w:p w:rsidR="0074644A" w:rsidRPr="0074644A" w:rsidRDefault="00960537" w:rsidP="009B525C">
      <w:pPr>
        <w:numPr>
          <w:ilvl w:val="4"/>
          <w:numId w:val="45"/>
        </w:numPr>
        <w:tabs>
          <w:tab w:val="clear" w:pos="3600"/>
          <w:tab w:val="left" w:pos="426"/>
          <w:tab w:val="num" w:pos="2835"/>
        </w:tabs>
        <w:suppressAutoHyphens/>
        <w:ind w:hanging="1048"/>
        <w:jc w:val="both"/>
        <w:rPr>
          <w:rFonts w:eastAsia="Times New Roman"/>
          <w:bCs/>
          <w:sz w:val="22"/>
          <w:szCs w:val="22"/>
          <w:lang w:val="x-none" w:eastAsia="ar-SA"/>
        </w:rPr>
      </w:pPr>
      <w:r w:rsidRPr="0074644A">
        <w:rPr>
          <w:rFonts w:eastAsia="Times New Roman"/>
          <w:bCs/>
          <w:sz w:val="22"/>
          <w:szCs w:val="22"/>
          <w:lang w:val="x-none" w:eastAsia="ar-SA"/>
        </w:rPr>
        <w:t>małym przedsiębiorstwem</w:t>
      </w:r>
      <w:r w:rsidRPr="0074644A">
        <w:rPr>
          <w:rFonts w:eastAsia="Times New Roman"/>
          <w:bCs/>
          <w:sz w:val="22"/>
          <w:szCs w:val="22"/>
          <w:lang w:val="pl-PL" w:eastAsia="ar-SA"/>
        </w:rPr>
        <w:t xml:space="preserve"> </w:t>
      </w:r>
      <w:r w:rsidRPr="0074644A">
        <w:rPr>
          <w:rFonts w:eastAsia="Times New Roman"/>
          <w:bCs/>
          <w:sz w:val="22"/>
          <w:szCs w:val="22"/>
          <w:vertAlign w:val="superscript"/>
          <w:lang w:val="pl-PL" w:eastAsia="ar-SA"/>
        </w:rPr>
        <w:t>(</w:t>
      </w:r>
      <w:r w:rsidRPr="0074644A">
        <w:rPr>
          <w:rFonts w:eastAsia="Times New Roman"/>
          <w:bCs/>
          <w:sz w:val="22"/>
          <w:szCs w:val="22"/>
          <w:lang w:val="x-none" w:eastAsia="ar-SA"/>
        </w:rPr>
        <w:t>*</w:t>
      </w:r>
      <w:r w:rsidRPr="0074644A">
        <w:rPr>
          <w:rFonts w:eastAsia="Times New Roman"/>
          <w:bCs/>
          <w:sz w:val="22"/>
          <w:szCs w:val="22"/>
          <w:vertAlign w:val="superscript"/>
          <w:lang w:val="pl-PL" w:eastAsia="ar-SA"/>
        </w:rPr>
        <w:t>)</w:t>
      </w:r>
    </w:p>
    <w:p w:rsidR="00D67F33" w:rsidRPr="0074644A" w:rsidRDefault="00960537" w:rsidP="009B525C">
      <w:pPr>
        <w:numPr>
          <w:ilvl w:val="4"/>
          <w:numId w:val="45"/>
        </w:numPr>
        <w:tabs>
          <w:tab w:val="clear" w:pos="3600"/>
          <w:tab w:val="left" w:pos="426"/>
          <w:tab w:val="num" w:pos="2835"/>
        </w:tabs>
        <w:suppressAutoHyphens/>
        <w:ind w:hanging="1048"/>
        <w:jc w:val="both"/>
        <w:rPr>
          <w:rFonts w:eastAsia="Times New Roman"/>
          <w:bCs/>
          <w:sz w:val="22"/>
          <w:szCs w:val="22"/>
          <w:lang w:val="x-none" w:eastAsia="ar-SA"/>
        </w:rPr>
      </w:pPr>
      <w:r w:rsidRPr="0074644A">
        <w:rPr>
          <w:rFonts w:eastAsia="Times New Roman"/>
          <w:bCs/>
          <w:sz w:val="22"/>
          <w:szCs w:val="22"/>
          <w:lang w:val="x-none" w:eastAsia="ar-SA"/>
        </w:rPr>
        <w:t>średnim przedsiębiorstwem</w:t>
      </w:r>
      <w:r w:rsidRPr="0074644A">
        <w:rPr>
          <w:rFonts w:eastAsia="Times New Roman"/>
          <w:bCs/>
          <w:sz w:val="22"/>
          <w:szCs w:val="22"/>
          <w:lang w:val="pl-PL" w:eastAsia="ar-SA"/>
        </w:rPr>
        <w:t xml:space="preserve"> </w:t>
      </w:r>
      <w:r w:rsidRPr="0074644A">
        <w:rPr>
          <w:rFonts w:eastAsia="Times New Roman"/>
          <w:bCs/>
          <w:sz w:val="22"/>
          <w:szCs w:val="22"/>
          <w:vertAlign w:val="superscript"/>
          <w:lang w:val="pl-PL" w:eastAsia="ar-SA"/>
        </w:rPr>
        <w:t>(</w:t>
      </w:r>
      <w:r w:rsidRPr="0074644A">
        <w:rPr>
          <w:rFonts w:eastAsia="Times New Roman"/>
          <w:bCs/>
          <w:sz w:val="22"/>
          <w:szCs w:val="22"/>
          <w:lang w:val="x-none" w:eastAsia="ar-SA"/>
        </w:rPr>
        <w:t>*</w:t>
      </w:r>
      <w:r w:rsidRPr="0074644A">
        <w:rPr>
          <w:rFonts w:eastAsia="Times New Roman"/>
          <w:bCs/>
          <w:sz w:val="22"/>
          <w:szCs w:val="22"/>
          <w:vertAlign w:val="superscript"/>
          <w:lang w:val="pl-PL" w:eastAsia="ar-SA"/>
        </w:rPr>
        <w:t>)</w:t>
      </w:r>
    </w:p>
    <w:p w:rsidR="00D67F33" w:rsidRDefault="00960537" w:rsidP="003009E4">
      <w:pPr>
        <w:numPr>
          <w:ilvl w:val="0"/>
          <w:numId w:val="9"/>
        </w:numPr>
        <w:tabs>
          <w:tab w:val="clear" w:pos="3600"/>
          <w:tab w:val="left" w:pos="426"/>
          <w:tab w:val="num" w:pos="2835"/>
        </w:tabs>
        <w:suppressAutoHyphens/>
        <w:ind w:left="3119" w:hanging="567"/>
        <w:jc w:val="both"/>
        <w:rPr>
          <w:rFonts w:eastAsia="Calibri"/>
          <w:sz w:val="22"/>
          <w:szCs w:val="22"/>
          <w:lang w:val="pl-PL" w:eastAsia="zh-CN"/>
        </w:rPr>
      </w:pPr>
      <w:r>
        <w:rPr>
          <w:rFonts w:eastAsia="Calibri"/>
          <w:sz w:val="22"/>
          <w:szCs w:val="22"/>
          <w:lang w:val="pl-PL" w:eastAsia="zh-CN"/>
        </w:rPr>
        <w:t xml:space="preserve">jednoosobowa działalność gospodarcza </w:t>
      </w:r>
      <w:r>
        <w:rPr>
          <w:rFonts w:eastAsia="Calibri"/>
          <w:sz w:val="22"/>
          <w:szCs w:val="22"/>
          <w:vertAlign w:val="superscript"/>
          <w:lang w:val="pl-PL" w:eastAsia="zh-CN"/>
        </w:rPr>
        <w:t>(</w:t>
      </w:r>
      <w:r>
        <w:rPr>
          <w:rFonts w:eastAsia="Calibri"/>
          <w:sz w:val="22"/>
          <w:szCs w:val="22"/>
          <w:lang w:val="pl-PL" w:eastAsia="zh-CN"/>
        </w:rPr>
        <w:t>*</w:t>
      </w:r>
      <w:r>
        <w:rPr>
          <w:rFonts w:eastAsia="Calibri"/>
          <w:sz w:val="22"/>
          <w:szCs w:val="22"/>
          <w:vertAlign w:val="superscript"/>
          <w:lang w:val="pl-PL" w:eastAsia="zh-CN"/>
        </w:rPr>
        <w:t>)</w:t>
      </w:r>
    </w:p>
    <w:p w:rsidR="00D67F33" w:rsidRDefault="00960537" w:rsidP="003009E4">
      <w:pPr>
        <w:numPr>
          <w:ilvl w:val="0"/>
          <w:numId w:val="9"/>
        </w:numPr>
        <w:tabs>
          <w:tab w:val="clear" w:pos="3600"/>
          <w:tab w:val="left" w:pos="426"/>
          <w:tab w:val="left" w:pos="993"/>
          <w:tab w:val="num" w:pos="2835"/>
        </w:tabs>
        <w:suppressAutoHyphens/>
        <w:ind w:left="3119" w:hanging="567"/>
        <w:jc w:val="both"/>
        <w:rPr>
          <w:rFonts w:eastAsia="Calibri"/>
          <w:sz w:val="22"/>
          <w:szCs w:val="22"/>
          <w:lang w:val="pl-PL" w:eastAsia="zh-CN"/>
        </w:rPr>
      </w:pPr>
      <w:r>
        <w:rPr>
          <w:rFonts w:eastAsia="Calibri"/>
          <w:sz w:val="22"/>
          <w:szCs w:val="22"/>
          <w:lang w:val="pl-PL" w:eastAsia="zh-CN"/>
        </w:rPr>
        <w:t xml:space="preserve">osoba fizyczna nieprowadząca działalności gospodarczej </w:t>
      </w:r>
      <w:r>
        <w:rPr>
          <w:rFonts w:eastAsia="Calibri"/>
          <w:sz w:val="22"/>
          <w:szCs w:val="22"/>
          <w:vertAlign w:val="superscript"/>
          <w:lang w:val="pl-PL" w:eastAsia="zh-CN"/>
        </w:rPr>
        <w:t>(</w:t>
      </w:r>
      <w:r>
        <w:rPr>
          <w:rFonts w:eastAsia="Calibri"/>
          <w:sz w:val="22"/>
          <w:szCs w:val="22"/>
          <w:lang w:val="pl-PL" w:eastAsia="zh-CN"/>
        </w:rPr>
        <w:t>*</w:t>
      </w:r>
      <w:r>
        <w:rPr>
          <w:rFonts w:eastAsia="Calibri"/>
          <w:sz w:val="22"/>
          <w:szCs w:val="22"/>
          <w:vertAlign w:val="superscript"/>
          <w:lang w:val="pl-PL" w:eastAsia="zh-CN"/>
        </w:rPr>
        <w:t>)</w:t>
      </w:r>
    </w:p>
    <w:p w:rsidR="00D67F33" w:rsidRDefault="00960537" w:rsidP="003009E4">
      <w:pPr>
        <w:numPr>
          <w:ilvl w:val="0"/>
          <w:numId w:val="9"/>
        </w:numPr>
        <w:tabs>
          <w:tab w:val="clear" w:pos="3600"/>
          <w:tab w:val="left" w:pos="426"/>
          <w:tab w:val="left" w:pos="993"/>
          <w:tab w:val="num" w:pos="2835"/>
        </w:tabs>
        <w:suppressAutoHyphens/>
        <w:ind w:left="3119" w:hanging="567"/>
        <w:jc w:val="both"/>
        <w:rPr>
          <w:rFonts w:eastAsia="Times New Roman"/>
          <w:bCs/>
          <w:sz w:val="18"/>
          <w:szCs w:val="18"/>
          <w:u w:val="single"/>
          <w:lang w:val="x-none" w:eastAsia="ar-SA"/>
        </w:rPr>
      </w:pPr>
      <w:r>
        <w:rPr>
          <w:rFonts w:eastAsia="Calibri"/>
          <w:sz w:val="22"/>
          <w:szCs w:val="22"/>
          <w:lang w:val="pl-PL" w:eastAsia="zh-CN"/>
        </w:rPr>
        <w:t xml:space="preserve">inny rodzaj </w:t>
      </w:r>
      <w:r>
        <w:rPr>
          <w:rFonts w:eastAsia="Calibri"/>
          <w:sz w:val="22"/>
          <w:szCs w:val="22"/>
          <w:vertAlign w:val="superscript"/>
          <w:lang w:val="pl-PL" w:eastAsia="zh-CN"/>
        </w:rPr>
        <w:t>(</w:t>
      </w:r>
      <w:r>
        <w:rPr>
          <w:rFonts w:eastAsia="Calibri"/>
          <w:sz w:val="22"/>
          <w:szCs w:val="22"/>
          <w:lang w:val="pl-PL" w:eastAsia="zh-CN"/>
        </w:rPr>
        <w:t>*</w:t>
      </w:r>
      <w:r>
        <w:rPr>
          <w:rFonts w:eastAsia="Calibri"/>
          <w:sz w:val="22"/>
          <w:szCs w:val="22"/>
          <w:vertAlign w:val="superscript"/>
          <w:lang w:val="pl-PL" w:eastAsia="zh-CN"/>
        </w:rPr>
        <w:t>)</w:t>
      </w:r>
    </w:p>
    <w:p w:rsidR="00D67F33" w:rsidRDefault="00045712" w:rsidP="00045712">
      <w:pPr>
        <w:tabs>
          <w:tab w:val="left" w:pos="426"/>
        </w:tabs>
        <w:jc w:val="both"/>
        <w:rPr>
          <w:rFonts w:eastAsia="Times New Roman"/>
          <w:bCs/>
          <w:sz w:val="18"/>
          <w:szCs w:val="18"/>
          <w:lang w:val="x-none" w:eastAsia="ar-SA"/>
        </w:rPr>
      </w:pPr>
      <w:r w:rsidRPr="00045712">
        <w:rPr>
          <w:rFonts w:eastAsia="Times New Roman"/>
          <w:bCs/>
          <w:sz w:val="18"/>
          <w:szCs w:val="18"/>
          <w:lang w:val="pl-PL" w:eastAsia="ar-SA"/>
        </w:rPr>
        <w:t xml:space="preserve">         </w:t>
      </w:r>
      <w:r w:rsidR="00960537">
        <w:rPr>
          <w:rFonts w:eastAsia="Times New Roman"/>
          <w:bCs/>
          <w:sz w:val="18"/>
          <w:szCs w:val="18"/>
          <w:u w:val="single"/>
          <w:lang w:val="x-none" w:eastAsia="ar-SA"/>
        </w:rPr>
        <w:t>UWAGA</w:t>
      </w:r>
      <w:r w:rsidR="00960537">
        <w:rPr>
          <w:rFonts w:eastAsia="Times New Roman"/>
          <w:bCs/>
          <w:sz w:val="18"/>
          <w:szCs w:val="18"/>
          <w:u w:val="single"/>
          <w:lang w:val="pl-PL" w:eastAsia="ar-SA"/>
        </w:rPr>
        <w:t>:</w:t>
      </w:r>
      <w:r w:rsidR="00960537">
        <w:rPr>
          <w:rFonts w:eastAsia="Times New Roman"/>
          <w:bCs/>
          <w:sz w:val="18"/>
          <w:szCs w:val="18"/>
          <w:u w:val="single"/>
          <w:lang w:val="x-none" w:eastAsia="ar-SA"/>
        </w:rPr>
        <w:t xml:space="preserve"> 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bCs/>
          <w:sz w:val="18"/>
          <w:szCs w:val="18"/>
          <w:lang w:val="x-none" w:eastAsia="ar-SA"/>
        </w:rPr>
      </w:pPr>
      <w:r>
        <w:rPr>
          <w:rFonts w:eastAsia="Times New Roman"/>
          <w:bCs/>
          <w:sz w:val="18"/>
          <w:szCs w:val="18"/>
          <w:lang w:val="x-none" w:eastAsia="ar-SA"/>
        </w:rPr>
        <w:t>W przypadku złożenia oferty przez Wykonawców wspólnie ubiegających się o zamówienie publiczne</w:t>
      </w:r>
      <w:r>
        <w:rPr>
          <w:rFonts w:eastAsia="Times New Roman"/>
          <w:bCs/>
          <w:sz w:val="18"/>
          <w:szCs w:val="18"/>
          <w:lang w:val="pl-PL" w:eastAsia="ar-SA"/>
        </w:rPr>
        <w:t xml:space="preserve"> </w:t>
      </w:r>
      <w:r>
        <w:rPr>
          <w:rFonts w:eastAsia="Times New Roman"/>
          <w:bCs/>
          <w:sz w:val="18"/>
          <w:szCs w:val="18"/>
          <w:lang w:val="x-none" w:eastAsia="ar-SA"/>
        </w:rPr>
        <w:t>powyższą informację należy podać dla każdego z Wykonawców oddzielnie.</w:t>
      </w:r>
    </w:p>
    <w:p w:rsidR="00D67F33" w:rsidRDefault="00D67F33">
      <w:pPr>
        <w:tabs>
          <w:tab w:val="left" w:pos="426"/>
        </w:tabs>
        <w:ind w:left="426"/>
        <w:jc w:val="both"/>
        <w:rPr>
          <w:rFonts w:eastAsia="Times New Roman"/>
          <w:bCs/>
          <w:sz w:val="18"/>
          <w:szCs w:val="18"/>
          <w:lang w:val="x-none" w:eastAsia="ar-SA"/>
        </w:rPr>
      </w:pP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b/>
          <w:sz w:val="18"/>
          <w:szCs w:val="18"/>
          <w:lang w:val="x-none" w:eastAsia="ar-SA"/>
        </w:rPr>
      </w:pPr>
      <w:r>
        <w:rPr>
          <w:rFonts w:eastAsia="Times New Roman"/>
          <w:sz w:val="18"/>
          <w:szCs w:val="18"/>
          <w:lang w:val="pl-PL" w:eastAsia="ar-SA"/>
        </w:rPr>
        <w:t xml:space="preserve">Informacje są wymagane wyłącznie do celów statystycznych. </w:t>
      </w:r>
    </w:p>
    <w:p w:rsidR="00D67F33" w:rsidRDefault="00960537">
      <w:pPr>
        <w:tabs>
          <w:tab w:val="left" w:pos="2268"/>
        </w:tabs>
        <w:ind w:left="2268" w:hanging="1842"/>
        <w:jc w:val="both"/>
        <w:rPr>
          <w:rFonts w:eastAsia="Times New Roman"/>
          <w:b/>
          <w:sz w:val="18"/>
          <w:szCs w:val="18"/>
          <w:lang w:val="pl-PL" w:eastAsia="ar-SA"/>
        </w:rPr>
      </w:pPr>
      <w:r>
        <w:rPr>
          <w:rFonts w:eastAsia="Times New Roman"/>
          <w:b/>
          <w:sz w:val="18"/>
          <w:szCs w:val="18"/>
          <w:lang w:val="x-none" w:eastAsia="ar-SA"/>
        </w:rPr>
        <w:t>Mikroprzedsiębiorstwo</w:t>
      </w:r>
      <w:r>
        <w:rPr>
          <w:rFonts w:eastAsia="Times New Roman"/>
          <w:sz w:val="18"/>
          <w:szCs w:val="18"/>
          <w:lang w:val="x-none" w:eastAsia="ar-SA"/>
        </w:rPr>
        <w:t xml:space="preserve">: przedsiębiorstwo, które zatrudnia mniej niż 10 osób i którego roczny obrót lub roczna suma bilansowa nie </w:t>
      </w:r>
      <w:r>
        <w:rPr>
          <w:rFonts w:eastAsia="Times New Roman"/>
          <w:sz w:val="18"/>
          <w:szCs w:val="18"/>
          <w:lang w:val="pl-PL" w:eastAsia="ar-SA"/>
        </w:rPr>
        <w:t xml:space="preserve">  </w:t>
      </w:r>
    </w:p>
    <w:p w:rsidR="00D67F33" w:rsidRDefault="00960537">
      <w:pPr>
        <w:tabs>
          <w:tab w:val="left" w:pos="2268"/>
        </w:tabs>
        <w:ind w:left="2268" w:hanging="1842"/>
        <w:jc w:val="both"/>
        <w:rPr>
          <w:rFonts w:eastAsia="Times New Roman"/>
          <w:b/>
          <w:sz w:val="18"/>
          <w:szCs w:val="18"/>
          <w:lang w:val="x-none" w:eastAsia="ar-SA"/>
        </w:rPr>
      </w:pPr>
      <w:r>
        <w:rPr>
          <w:rFonts w:eastAsia="Times New Roman"/>
          <w:b/>
          <w:sz w:val="18"/>
          <w:szCs w:val="18"/>
          <w:lang w:val="pl-PL" w:eastAsia="ar-SA"/>
        </w:rPr>
        <w:t xml:space="preserve">                                          </w:t>
      </w:r>
      <w:r>
        <w:rPr>
          <w:rFonts w:eastAsia="Times New Roman"/>
          <w:sz w:val="18"/>
          <w:szCs w:val="18"/>
          <w:lang w:val="x-none" w:eastAsia="ar-SA"/>
        </w:rPr>
        <w:t>przekracza 2 milionów EUR.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b/>
          <w:sz w:val="18"/>
          <w:szCs w:val="18"/>
          <w:lang w:val="pl-PL" w:eastAsia="ar-SA"/>
        </w:rPr>
      </w:pPr>
      <w:r>
        <w:rPr>
          <w:rFonts w:eastAsia="Times New Roman"/>
          <w:b/>
          <w:sz w:val="18"/>
          <w:szCs w:val="18"/>
          <w:lang w:val="x-none" w:eastAsia="ar-SA"/>
        </w:rPr>
        <w:t>Małe przedsiębiorstwo</w:t>
      </w:r>
      <w:r>
        <w:rPr>
          <w:rFonts w:eastAsia="Times New Roman"/>
          <w:sz w:val="18"/>
          <w:szCs w:val="18"/>
          <w:lang w:val="x-none" w:eastAsia="ar-SA"/>
        </w:rPr>
        <w:t xml:space="preserve">: przedsiębiorstwo, które zatrudnia mniej niż 50 osób i którego roczny obrót lub roczna suma bilansowa nie </w:t>
      </w:r>
      <w:r>
        <w:rPr>
          <w:rFonts w:eastAsia="Times New Roman"/>
          <w:sz w:val="18"/>
          <w:szCs w:val="18"/>
          <w:lang w:val="pl-PL" w:eastAsia="ar-SA"/>
        </w:rPr>
        <w:t xml:space="preserve"> 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b/>
          <w:sz w:val="18"/>
          <w:szCs w:val="18"/>
          <w:lang w:val="x-none" w:eastAsia="ar-SA"/>
        </w:rPr>
      </w:pPr>
      <w:r>
        <w:rPr>
          <w:rFonts w:eastAsia="Times New Roman"/>
          <w:b/>
          <w:sz w:val="18"/>
          <w:szCs w:val="18"/>
          <w:lang w:val="pl-PL" w:eastAsia="ar-SA"/>
        </w:rPr>
        <w:t xml:space="preserve">                                         </w:t>
      </w:r>
      <w:r>
        <w:rPr>
          <w:rFonts w:eastAsia="Times New Roman"/>
          <w:sz w:val="18"/>
          <w:szCs w:val="18"/>
          <w:lang w:val="x-none" w:eastAsia="ar-SA"/>
        </w:rPr>
        <w:t>przekracza 10 milionów EUR.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b/>
          <w:sz w:val="18"/>
          <w:szCs w:val="18"/>
          <w:lang w:val="pl-PL" w:eastAsia="ar-SA"/>
        </w:rPr>
      </w:pPr>
      <w:r>
        <w:rPr>
          <w:rFonts w:eastAsia="Times New Roman"/>
          <w:b/>
          <w:sz w:val="18"/>
          <w:szCs w:val="18"/>
          <w:lang w:val="x-none" w:eastAsia="ar-SA"/>
        </w:rPr>
        <w:t>Średnie przedsiębiorstwa</w:t>
      </w:r>
      <w:r>
        <w:rPr>
          <w:rFonts w:eastAsia="Times New Roman"/>
          <w:sz w:val="18"/>
          <w:szCs w:val="18"/>
          <w:lang w:val="x-none" w:eastAsia="ar-SA"/>
        </w:rPr>
        <w:t xml:space="preserve">: przedsiębiorstwa, które nie są mikroprzedsiębiorstwami ani małymi przedsiębiorstwami i które </w:t>
      </w:r>
      <w:r>
        <w:rPr>
          <w:rFonts w:eastAsia="Times New Roman"/>
          <w:sz w:val="18"/>
          <w:szCs w:val="18"/>
          <w:lang w:val="pl-PL" w:eastAsia="ar-SA"/>
        </w:rPr>
        <w:t xml:space="preserve"> 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sz w:val="18"/>
          <w:szCs w:val="18"/>
          <w:lang w:val="pl-PL" w:eastAsia="ar-SA"/>
        </w:rPr>
      </w:pPr>
      <w:r>
        <w:rPr>
          <w:rFonts w:eastAsia="Times New Roman"/>
          <w:b/>
          <w:sz w:val="18"/>
          <w:szCs w:val="18"/>
          <w:lang w:val="pl-PL" w:eastAsia="ar-SA"/>
        </w:rPr>
        <w:t xml:space="preserve">                                          </w:t>
      </w:r>
      <w:r>
        <w:rPr>
          <w:rFonts w:eastAsia="Times New Roman"/>
          <w:sz w:val="18"/>
          <w:szCs w:val="18"/>
          <w:lang w:val="x-none" w:eastAsia="ar-SA"/>
        </w:rPr>
        <w:t xml:space="preserve">zatrudniają mniej niż 250 osób i których roczny obrót nie przekracza 50 milionów EUR lub roczna suma </w:t>
      </w:r>
    </w:p>
    <w:p w:rsidR="00D67F33" w:rsidRDefault="00960537">
      <w:pPr>
        <w:tabs>
          <w:tab w:val="left" w:pos="426"/>
        </w:tabs>
        <w:ind w:left="426"/>
        <w:jc w:val="both"/>
        <w:rPr>
          <w:rFonts w:eastAsia="Times New Roman"/>
          <w:sz w:val="18"/>
          <w:szCs w:val="18"/>
          <w:lang w:val="pl-PL" w:eastAsia="ar-SA"/>
        </w:rPr>
      </w:pPr>
      <w:r>
        <w:rPr>
          <w:rFonts w:eastAsia="Times New Roman"/>
          <w:sz w:val="18"/>
          <w:szCs w:val="18"/>
          <w:lang w:val="pl-PL" w:eastAsia="ar-SA"/>
        </w:rPr>
        <w:t xml:space="preserve">                                          </w:t>
      </w:r>
      <w:r>
        <w:rPr>
          <w:rFonts w:eastAsia="Times New Roman"/>
          <w:sz w:val="18"/>
          <w:szCs w:val="18"/>
          <w:lang w:val="x-none" w:eastAsia="ar-SA"/>
        </w:rPr>
        <w:t>bilansowa nie przekracza 43 milionów EUR.</w:t>
      </w:r>
    </w:p>
    <w:p w:rsidR="00D67F33" w:rsidRDefault="00D67F33">
      <w:pPr>
        <w:tabs>
          <w:tab w:val="left" w:pos="426"/>
        </w:tabs>
        <w:ind w:left="426"/>
        <w:jc w:val="both"/>
        <w:rPr>
          <w:rFonts w:eastAsia="Times New Roman"/>
          <w:sz w:val="18"/>
          <w:szCs w:val="18"/>
          <w:lang w:val="pl-PL" w:eastAsia="ar-SA"/>
        </w:rPr>
      </w:pPr>
    </w:p>
    <w:p w:rsidR="00D67F33" w:rsidRPr="00A66F44" w:rsidRDefault="00960537" w:rsidP="003009E4">
      <w:pPr>
        <w:numPr>
          <w:ilvl w:val="2"/>
          <w:numId w:val="20"/>
        </w:numPr>
        <w:tabs>
          <w:tab w:val="left" w:pos="426"/>
        </w:tabs>
        <w:suppressAutoHyphens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pl-PL"/>
        </w:rPr>
        <w:t xml:space="preserve">Oświadczamy, iż wybór niniejszej oferty </w:t>
      </w:r>
      <w:r>
        <w:rPr>
          <w:rFonts w:eastAsia="Times New Roman"/>
          <w:b/>
          <w:sz w:val="22"/>
          <w:szCs w:val="22"/>
          <w:lang w:val="pl-PL" w:eastAsia="pl-PL"/>
        </w:rPr>
        <w:t>będzie/ nie będzie</w:t>
      </w:r>
      <w:r>
        <w:rPr>
          <w:rFonts w:eastAsia="Times New Roman"/>
          <w:b/>
          <w:i/>
          <w:sz w:val="22"/>
          <w:szCs w:val="22"/>
          <w:vertAlign w:val="superscript"/>
          <w:lang w:val="pl-PL" w:eastAsia="pl-PL"/>
        </w:rPr>
        <w:t>(*)</w:t>
      </w:r>
      <w:r>
        <w:rPr>
          <w:rFonts w:eastAsia="Times New Roman"/>
          <w:i/>
          <w:sz w:val="22"/>
          <w:szCs w:val="22"/>
          <w:lang w:val="pl-PL" w:eastAsia="pl-PL"/>
        </w:rPr>
        <w:t xml:space="preserve"> </w:t>
      </w:r>
      <w:r>
        <w:rPr>
          <w:rFonts w:eastAsia="Times New Roman"/>
          <w:sz w:val="22"/>
          <w:szCs w:val="22"/>
          <w:lang w:val="pl-PL" w:eastAsia="pl-PL"/>
        </w:rPr>
        <w:t>prowadzić do powstania u Zamawiającego obowiązku podatkowego,</w:t>
      </w:r>
      <w:r w:rsidR="00A66F44">
        <w:rPr>
          <w:rFonts w:eastAsia="Times New Roman"/>
          <w:sz w:val="22"/>
          <w:szCs w:val="22"/>
          <w:lang w:val="pl-PL" w:eastAsia="ar-SA"/>
        </w:rPr>
        <w:t xml:space="preserve"> </w:t>
      </w:r>
      <w:r w:rsidRPr="00A66F44">
        <w:rPr>
          <w:rFonts w:eastAsia="Times New Roman"/>
          <w:sz w:val="22"/>
          <w:szCs w:val="22"/>
          <w:lang w:val="pl-PL" w:eastAsia="ar-SA"/>
        </w:rPr>
        <w:t>w zakresie następujących towarów/usług:</w:t>
      </w:r>
      <w:r w:rsidRPr="00A66F44">
        <w:rPr>
          <w:rFonts w:eastAsia="Times New Roman"/>
          <w:sz w:val="22"/>
          <w:szCs w:val="22"/>
          <w:vertAlign w:val="superscript"/>
          <w:lang w:val="pl-PL" w:eastAsia="ar-SA"/>
        </w:rPr>
        <w:t>*)</w:t>
      </w:r>
      <w:r w:rsidR="00A66F44">
        <w:rPr>
          <w:rFonts w:eastAsia="Times New Roman"/>
          <w:sz w:val="22"/>
          <w:szCs w:val="22"/>
          <w:lang w:val="pl-PL" w:eastAsia="ar-SA"/>
        </w:rPr>
        <w:t xml:space="preserve"> ………………………………………</w:t>
      </w:r>
    </w:p>
    <w:p w:rsidR="00D67F33" w:rsidRDefault="00960537" w:rsidP="00A66F44">
      <w:pPr>
        <w:tabs>
          <w:tab w:val="left" w:pos="426"/>
        </w:tabs>
        <w:ind w:left="589" w:hanging="163"/>
        <w:jc w:val="both"/>
        <w:rPr>
          <w:rFonts w:eastAsia="Times New Roman"/>
          <w:color w:val="000000"/>
          <w:sz w:val="22"/>
          <w:szCs w:val="22"/>
          <w:lang w:val="pl-PL" w:eastAsia="pl-PL"/>
        </w:rPr>
      </w:pPr>
      <w:r>
        <w:rPr>
          <w:rFonts w:eastAsia="Times New Roman"/>
          <w:sz w:val="22"/>
          <w:szCs w:val="22"/>
          <w:lang w:val="pl-PL" w:eastAsia="ar-SA"/>
        </w:rPr>
        <w:t>Wartość ww. towarów lub usług bez kwoty podatku wynosi:</w:t>
      </w:r>
      <w:r>
        <w:rPr>
          <w:rFonts w:eastAsia="Times New Roman"/>
          <w:sz w:val="22"/>
          <w:szCs w:val="22"/>
          <w:vertAlign w:val="superscript"/>
          <w:lang w:val="pl-PL" w:eastAsia="ar-SA"/>
        </w:rPr>
        <w:t>*)</w:t>
      </w:r>
      <w:r>
        <w:rPr>
          <w:rFonts w:eastAsia="Times New Roman"/>
          <w:sz w:val="22"/>
          <w:szCs w:val="22"/>
          <w:lang w:val="pl-PL" w:eastAsia="ar-SA"/>
        </w:rPr>
        <w:t xml:space="preserve"> …………………………………………….</w:t>
      </w:r>
    </w:p>
    <w:p w:rsidR="00D67F33" w:rsidRDefault="00960537" w:rsidP="00A66F44">
      <w:pPr>
        <w:tabs>
          <w:tab w:val="left" w:pos="426"/>
        </w:tabs>
        <w:ind w:left="589" w:hanging="163"/>
        <w:jc w:val="both"/>
        <w:rPr>
          <w:rFonts w:eastAsia="Times New Roman"/>
          <w:strike/>
          <w:sz w:val="22"/>
          <w:szCs w:val="22"/>
          <w:lang w:val="pl-PL" w:eastAsia="ar-SA"/>
        </w:rPr>
      </w:pPr>
      <w:r>
        <w:rPr>
          <w:rFonts w:eastAsia="Times New Roman"/>
          <w:color w:val="000000"/>
          <w:sz w:val="22"/>
          <w:szCs w:val="22"/>
          <w:lang w:val="pl-PL" w:eastAsia="pl-PL"/>
        </w:rPr>
        <w:t>Stawka podatku od towarów i usług, która zgodnie z wiedzą Wykonawcy, będzie miała zastosowanie:</w:t>
      </w:r>
      <w:r>
        <w:rPr>
          <w:rFonts w:eastAsia="Times New Roman"/>
          <w:color w:val="000000"/>
          <w:sz w:val="22"/>
          <w:szCs w:val="22"/>
          <w:vertAlign w:val="superscript"/>
          <w:lang w:val="pl-PL" w:eastAsia="pl-PL"/>
        </w:rPr>
        <w:t>*)</w:t>
      </w:r>
      <w:r>
        <w:rPr>
          <w:rFonts w:eastAsia="Times New Roman"/>
          <w:color w:val="000000"/>
          <w:sz w:val="22"/>
          <w:szCs w:val="22"/>
          <w:lang w:val="pl-PL" w:eastAsia="pl-PL"/>
        </w:rPr>
        <w:t>……</w:t>
      </w:r>
    </w:p>
    <w:p w:rsidR="00D67F33" w:rsidRDefault="00D67F33" w:rsidP="00A66F44">
      <w:pPr>
        <w:tabs>
          <w:tab w:val="left" w:pos="426"/>
        </w:tabs>
        <w:ind w:left="589" w:hanging="589"/>
        <w:jc w:val="both"/>
        <w:rPr>
          <w:rFonts w:eastAsia="Times New Roman"/>
          <w:strike/>
          <w:sz w:val="22"/>
          <w:szCs w:val="22"/>
          <w:lang w:val="pl-PL" w:eastAsia="ar-SA"/>
        </w:rPr>
      </w:pPr>
    </w:p>
    <w:p w:rsidR="00D67F33" w:rsidRDefault="00960537" w:rsidP="003009E4">
      <w:pPr>
        <w:numPr>
          <w:ilvl w:val="0"/>
          <w:numId w:val="13"/>
        </w:numPr>
        <w:tabs>
          <w:tab w:val="clear" w:pos="3600"/>
          <w:tab w:val="left" w:pos="426"/>
          <w:tab w:val="left" w:pos="1134"/>
        </w:tabs>
        <w:suppressAutoHyphens/>
        <w:ind w:left="426" w:hanging="426"/>
        <w:jc w:val="both"/>
        <w:rPr>
          <w:rFonts w:eastAsia="Times New Roman"/>
          <w:strike/>
          <w:sz w:val="22"/>
          <w:szCs w:val="22"/>
          <w:vertAlign w:val="superscript"/>
          <w:lang w:val="pl-PL" w:eastAsia="pl-PL"/>
        </w:rPr>
      </w:pPr>
      <w:r>
        <w:rPr>
          <w:rFonts w:eastAsia="Times New Roman"/>
          <w:sz w:val="22"/>
          <w:szCs w:val="22"/>
          <w:lang w:val="pl-PL" w:eastAsia="pl-PL"/>
        </w:rPr>
        <w:t xml:space="preserve">Oświadczamy, iż </w:t>
      </w:r>
      <w:r>
        <w:rPr>
          <w:rFonts w:eastAsia="Times New Roman"/>
          <w:b/>
          <w:sz w:val="22"/>
          <w:szCs w:val="22"/>
          <w:lang w:val="pl-PL" w:eastAsia="pl-PL"/>
        </w:rPr>
        <w:t>zamierzam</w:t>
      </w:r>
      <w:r>
        <w:rPr>
          <w:rFonts w:eastAsia="Times New Roman"/>
          <w:sz w:val="22"/>
          <w:szCs w:val="22"/>
          <w:lang w:val="pl-PL" w:eastAsia="pl-PL"/>
        </w:rPr>
        <w:t xml:space="preserve">/ </w:t>
      </w:r>
      <w:r>
        <w:rPr>
          <w:rFonts w:eastAsia="Times New Roman"/>
          <w:b/>
          <w:sz w:val="22"/>
          <w:szCs w:val="22"/>
          <w:lang w:val="pl-PL" w:eastAsia="pl-PL"/>
        </w:rPr>
        <w:t>nie zamierzam</w:t>
      </w:r>
      <w:r>
        <w:rPr>
          <w:rFonts w:eastAsia="Times New Roman"/>
          <w:b/>
          <w:sz w:val="22"/>
          <w:szCs w:val="22"/>
          <w:vertAlign w:val="superscript"/>
          <w:lang w:val="pl-PL" w:eastAsia="pl-PL"/>
        </w:rPr>
        <w:t>(*)</w:t>
      </w:r>
      <w:r>
        <w:rPr>
          <w:rFonts w:eastAsia="Times New Roman"/>
          <w:sz w:val="22"/>
          <w:szCs w:val="22"/>
          <w:lang w:val="pl-PL" w:eastAsia="pl-PL"/>
        </w:rPr>
        <w:t xml:space="preserve"> skorzystać z możliwości przesłania </w:t>
      </w:r>
      <w:r>
        <w:rPr>
          <w:rFonts w:eastAsia="Times New Roman"/>
          <w:sz w:val="22"/>
          <w:szCs w:val="22"/>
          <w:lang w:val="pl-PL" w:eastAsia="ar-SA"/>
        </w:rPr>
        <w:t>ustrukturyzowanej faktury elektronicznej wystawianej w ramach realizacji zamówienia publicznego w rozumieniu postanowień ustawy z dnia 9 listopada 2018 r. o elektronicznym fakturowaniu w zamówieniach publicznych, koncesjach na roboty budowlane lub usługi oraz partnerstwie publiczno-prywatnym (</w:t>
      </w:r>
      <w:proofErr w:type="spellStart"/>
      <w:r>
        <w:rPr>
          <w:rFonts w:eastAsia="Times New Roman"/>
          <w:sz w:val="22"/>
          <w:szCs w:val="22"/>
          <w:lang w:val="pl-PL" w:eastAsia="ar-SA"/>
        </w:rPr>
        <w:t>t.j</w:t>
      </w:r>
      <w:proofErr w:type="spellEnd"/>
      <w:r>
        <w:rPr>
          <w:rFonts w:eastAsia="Times New Roman"/>
          <w:sz w:val="22"/>
          <w:szCs w:val="22"/>
          <w:lang w:val="pl-PL" w:eastAsia="ar-SA"/>
        </w:rPr>
        <w:t>. Dz.U. z 2020r. poz.1666 ze zm.).</w:t>
      </w:r>
    </w:p>
    <w:p w:rsidR="00D67F33" w:rsidRDefault="00D67F33">
      <w:pPr>
        <w:suppressAutoHyphens/>
        <w:ind w:left="708"/>
        <w:rPr>
          <w:rFonts w:eastAsia="Times New Roman"/>
          <w:strike/>
          <w:sz w:val="22"/>
          <w:szCs w:val="22"/>
          <w:vertAlign w:val="superscript"/>
          <w:lang w:val="pl-PL" w:eastAsia="pl-PL"/>
        </w:rPr>
      </w:pPr>
    </w:p>
    <w:p w:rsidR="00D67F33" w:rsidRDefault="00960537" w:rsidP="003009E4">
      <w:pPr>
        <w:numPr>
          <w:ilvl w:val="3"/>
          <w:numId w:val="15"/>
        </w:numPr>
        <w:suppressAutoHyphens/>
        <w:jc w:val="both"/>
        <w:rPr>
          <w:rFonts w:eastAsia="Times New Roman"/>
          <w:sz w:val="22"/>
          <w:szCs w:val="22"/>
          <w:lang w:val="pl-PL" w:eastAsia="pl-PL"/>
        </w:rPr>
      </w:pPr>
      <w:r>
        <w:rPr>
          <w:rFonts w:eastAsia="Times New Roman"/>
          <w:sz w:val="22"/>
          <w:szCs w:val="22"/>
          <w:lang w:val="pl-PL" w:eastAsia="pl-PL"/>
        </w:rPr>
        <w:t>Wykonawca przyjmuje do wiadomości, iż Zamawiający  przy zapłacie wynagrodzenia  będzie stosował mechanizm podzielonej płatności, o którym mowa w art. 108a ust. 1 ustawy z dnia 11  marca 2004 r. o podatku od towarów i us</w:t>
      </w:r>
      <w:r w:rsidR="00A872BD">
        <w:rPr>
          <w:rFonts w:eastAsia="Times New Roman"/>
          <w:sz w:val="22"/>
          <w:szCs w:val="22"/>
          <w:lang w:val="pl-PL" w:eastAsia="pl-PL"/>
        </w:rPr>
        <w:t>ług, (</w:t>
      </w:r>
      <w:proofErr w:type="spellStart"/>
      <w:r w:rsidR="00A872BD">
        <w:rPr>
          <w:rFonts w:eastAsia="Times New Roman"/>
          <w:sz w:val="22"/>
          <w:szCs w:val="22"/>
          <w:lang w:val="pl-PL" w:eastAsia="pl-PL"/>
        </w:rPr>
        <w:t>t.j</w:t>
      </w:r>
      <w:proofErr w:type="spellEnd"/>
      <w:r w:rsidR="00A872BD">
        <w:rPr>
          <w:rFonts w:eastAsia="Times New Roman"/>
          <w:sz w:val="22"/>
          <w:szCs w:val="22"/>
          <w:lang w:val="pl-PL" w:eastAsia="pl-PL"/>
        </w:rPr>
        <w:t>. Dz.U. z 2024 r. poz. 361</w:t>
      </w:r>
      <w:r>
        <w:rPr>
          <w:rFonts w:eastAsia="Times New Roman"/>
          <w:sz w:val="22"/>
          <w:szCs w:val="22"/>
          <w:lang w:val="pl-PL" w:eastAsia="pl-PL"/>
        </w:rPr>
        <w:t xml:space="preserve"> ze zm.).</w:t>
      </w:r>
    </w:p>
    <w:p w:rsidR="00D67F33" w:rsidRDefault="00D67F33">
      <w:pPr>
        <w:ind w:left="360"/>
        <w:jc w:val="both"/>
        <w:rPr>
          <w:rFonts w:eastAsia="Times New Roman"/>
          <w:sz w:val="22"/>
          <w:szCs w:val="22"/>
          <w:lang w:val="pl-PL" w:eastAsia="pl-PL"/>
        </w:rPr>
      </w:pPr>
    </w:p>
    <w:p w:rsidR="00D67F33" w:rsidRDefault="00960537" w:rsidP="003009E4">
      <w:pPr>
        <w:numPr>
          <w:ilvl w:val="3"/>
          <w:numId w:val="15"/>
        </w:numPr>
        <w:suppressAutoHyphens/>
        <w:jc w:val="both"/>
        <w:rPr>
          <w:rFonts w:eastAsia="Times New Roman"/>
          <w:sz w:val="22"/>
          <w:szCs w:val="22"/>
          <w:lang w:val="pl-PL" w:eastAsia="pl-PL"/>
        </w:rPr>
      </w:pPr>
      <w:r>
        <w:rPr>
          <w:rFonts w:eastAsia="Times New Roman"/>
          <w:sz w:val="22"/>
          <w:szCs w:val="22"/>
          <w:lang w:val="pl-PL" w:eastAsia="pl-PL"/>
        </w:rPr>
        <w:t>Oświadczam, że wypełniłem obowiązki informacyjne przewidziane w art. 13 lub art. 14 RODO wobec  osób fizycznych, od których dane osobowe bezpośrednio lub pośrednio pozyskałem w celu ubiegania się o udzielenie zamówienia publicznego w niniejszym postępowaniu</w:t>
      </w:r>
      <w:r>
        <w:rPr>
          <w:rFonts w:eastAsia="Times New Roman"/>
          <w:sz w:val="22"/>
          <w:szCs w:val="22"/>
          <w:vertAlign w:val="superscript"/>
          <w:lang w:val="pl-PL" w:eastAsia="pl-PL"/>
        </w:rPr>
        <w:t>.</w:t>
      </w:r>
      <w:r>
        <w:rPr>
          <w:rFonts w:eastAsia="Times New Roman"/>
          <w:b/>
          <w:sz w:val="22"/>
          <w:szCs w:val="22"/>
          <w:vertAlign w:val="superscript"/>
          <w:lang w:val="pl-PL" w:eastAsia="pl-PL"/>
        </w:rPr>
        <w:t>*</w:t>
      </w:r>
    </w:p>
    <w:p w:rsidR="00D67F33" w:rsidRDefault="00D67F33">
      <w:pPr>
        <w:suppressAutoHyphens/>
        <w:ind w:left="360"/>
        <w:jc w:val="both"/>
        <w:rPr>
          <w:rFonts w:eastAsia="Times New Roman"/>
          <w:sz w:val="22"/>
          <w:szCs w:val="22"/>
          <w:lang w:val="pl-PL" w:eastAsia="pl-PL"/>
        </w:rPr>
      </w:pPr>
    </w:p>
    <w:p w:rsidR="00D67F33" w:rsidRDefault="00960537">
      <w:pPr>
        <w:tabs>
          <w:tab w:val="left" w:pos="426"/>
        </w:tabs>
        <w:ind w:left="426" w:hanging="426"/>
        <w:jc w:val="both"/>
        <w:rPr>
          <w:rFonts w:eastAsia="Times New Roman"/>
          <w:sz w:val="16"/>
          <w:szCs w:val="16"/>
          <w:lang w:val="pl-PL" w:eastAsia="ar-SA"/>
        </w:rPr>
      </w:pPr>
      <w:r>
        <w:rPr>
          <w:rFonts w:eastAsia="Times New Roman"/>
          <w:sz w:val="22"/>
          <w:szCs w:val="22"/>
          <w:lang w:val="pl-PL" w:eastAsia="pl-PL"/>
        </w:rPr>
        <w:t xml:space="preserve">        </w:t>
      </w:r>
      <w:r>
        <w:rPr>
          <w:rFonts w:eastAsia="Times New Roman"/>
          <w:b/>
          <w:sz w:val="16"/>
          <w:szCs w:val="16"/>
          <w:lang w:val="pl-PL" w:eastAsia="pl-PL"/>
        </w:rPr>
        <w:t>*</w:t>
      </w:r>
      <w:r>
        <w:rPr>
          <w:rFonts w:eastAsia="Times New Roman"/>
          <w:sz w:val="16"/>
          <w:szCs w:val="16"/>
          <w:lang w:val="pl-PL" w:eastAsia="pl-PL"/>
        </w:rPr>
        <w:t xml:space="preserve">  W przypadku gdy wykonawca nie przekazuje danych osobowych innych niż bezpośrednio jego dotyczących lub zachodzi wyłączenie stosowania obowiązku informacyjnego, stosownie do art. 13 ust. 4 lub art. 14 ust. 5 RODO  treści oświadczenia wykonawca nie składa (można dokonać usunięcia  treści oświadczenia np. przez jego wykreślenie, przekreślenie ).</w:t>
      </w:r>
    </w:p>
    <w:p w:rsidR="00D67F33" w:rsidRDefault="00D67F33">
      <w:pPr>
        <w:tabs>
          <w:tab w:val="left" w:pos="426"/>
        </w:tabs>
        <w:suppressAutoHyphens/>
        <w:jc w:val="both"/>
        <w:rPr>
          <w:rFonts w:eastAsia="Times New Roman"/>
          <w:sz w:val="16"/>
          <w:szCs w:val="16"/>
          <w:lang w:val="pl-PL" w:eastAsia="ar-SA"/>
        </w:rPr>
      </w:pPr>
    </w:p>
    <w:p w:rsidR="00286C5B" w:rsidRDefault="00286C5B">
      <w:pPr>
        <w:tabs>
          <w:tab w:val="left" w:pos="426"/>
        </w:tabs>
        <w:suppressAutoHyphens/>
        <w:jc w:val="both"/>
        <w:rPr>
          <w:rFonts w:eastAsia="Times New Roman"/>
          <w:sz w:val="16"/>
          <w:szCs w:val="16"/>
          <w:lang w:val="pl-PL" w:eastAsia="ar-SA"/>
        </w:rPr>
      </w:pPr>
    </w:p>
    <w:p w:rsidR="00D67F33" w:rsidRDefault="00960537" w:rsidP="003009E4">
      <w:pPr>
        <w:numPr>
          <w:ilvl w:val="3"/>
          <w:numId w:val="15"/>
        </w:numPr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lastRenderedPageBreak/>
        <w:t>Administratorem danych osobowych podanych ze strony Wykonawcy jest:…………………….………………</w:t>
      </w:r>
    </w:p>
    <w:p w:rsidR="00D67F33" w:rsidRDefault="00960537">
      <w:pPr>
        <w:suppressAutoHyphens/>
        <w:spacing w:line="360" w:lineRule="auto"/>
        <w:ind w:left="357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zh-CN"/>
        </w:rPr>
        <w:t>Osoba do kontaktu w sprawie przetwarzania danych osobowych: ……………………………….……………..</w:t>
      </w:r>
    </w:p>
    <w:p w:rsidR="00D67F33" w:rsidRDefault="00960537" w:rsidP="003009E4">
      <w:pPr>
        <w:numPr>
          <w:ilvl w:val="3"/>
          <w:numId w:val="15"/>
        </w:numPr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ar-SA"/>
        </w:rPr>
        <w:t>Osoba/y upoważnione do kontaktów w Zamawiającym: ………………………………………………………..</w:t>
      </w:r>
    </w:p>
    <w:p w:rsidR="00D67F33" w:rsidRDefault="00A66F44" w:rsidP="00A66F44">
      <w:pPr>
        <w:tabs>
          <w:tab w:val="left" w:pos="360"/>
          <w:tab w:val="left" w:pos="426"/>
        </w:tabs>
        <w:suppressAutoHyphens/>
        <w:spacing w:line="360" w:lineRule="auto"/>
        <w:ind w:left="426" w:hanging="360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zh-CN"/>
        </w:rPr>
        <w:t xml:space="preserve">      </w:t>
      </w:r>
      <w:r w:rsidR="00960537">
        <w:rPr>
          <w:rFonts w:eastAsia="Times New Roman"/>
          <w:sz w:val="22"/>
          <w:szCs w:val="22"/>
          <w:lang w:val="pl-PL" w:eastAsia="zh-CN"/>
        </w:rPr>
        <w:t>t</w:t>
      </w:r>
      <w:r w:rsidR="00960537">
        <w:rPr>
          <w:rFonts w:eastAsia="Times New Roman"/>
          <w:sz w:val="22"/>
          <w:szCs w:val="22"/>
          <w:lang w:val="x-none" w:eastAsia="zh-CN"/>
        </w:rPr>
        <w:t>el</w:t>
      </w:r>
      <w:r w:rsidR="00960537">
        <w:rPr>
          <w:rFonts w:eastAsia="Times New Roman"/>
          <w:sz w:val="22"/>
          <w:szCs w:val="22"/>
          <w:lang w:val="pl-PL" w:eastAsia="zh-CN"/>
        </w:rPr>
        <w:t>.</w:t>
      </w:r>
      <w:r w:rsidR="00960537">
        <w:rPr>
          <w:rFonts w:eastAsia="Times New Roman"/>
          <w:sz w:val="22"/>
          <w:szCs w:val="22"/>
          <w:lang w:val="x-none" w:eastAsia="zh-CN"/>
        </w:rPr>
        <w:t>…………………………………</w:t>
      </w:r>
      <w:r w:rsidR="00960537">
        <w:rPr>
          <w:rFonts w:eastAsia="Times New Roman"/>
          <w:sz w:val="22"/>
          <w:szCs w:val="22"/>
          <w:lang w:val="pl-PL" w:eastAsia="zh-CN"/>
        </w:rPr>
        <w:t>…</w:t>
      </w:r>
      <w:r w:rsidR="00960537">
        <w:rPr>
          <w:rFonts w:eastAsia="Times New Roman"/>
          <w:sz w:val="22"/>
          <w:szCs w:val="22"/>
          <w:lang w:val="x-none" w:eastAsia="zh-CN"/>
        </w:rPr>
        <w:t>…….. e-mail: ………………………………………</w:t>
      </w:r>
      <w:r w:rsidR="00960537">
        <w:rPr>
          <w:rFonts w:eastAsia="Times New Roman"/>
          <w:sz w:val="22"/>
          <w:szCs w:val="22"/>
          <w:lang w:val="pl-PL" w:eastAsia="zh-CN"/>
        </w:rPr>
        <w:t>………</w:t>
      </w:r>
      <w:r w:rsidR="00960537">
        <w:rPr>
          <w:rFonts w:eastAsia="Times New Roman"/>
          <w:sz w:val="22"/>
          <w:szCs w:val="22"/>
          <w:lang w:val="x-none" w:eastAsia="zh-CN"/>
        </w:rPr>
        <w:t>……………</w:t>
      </w:r>
    </w:p>
    <w:p w:rsidR="00D67F33" w:rsidRDefault="00960537" w:rsidP="003009E4">
      <w:pPr>
        <w:numPr>
          <w:ilvl w:val="3"/>
          <w:numId w:val="15"/>
        </w:numPr>
        <w:tabs>
          <w:tab w:val="left" w:pos="426"/>
        </w:tabs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ar-SA"/>
        </w:rPr>
        <w:t xml:space="preserve">Osoba/y upoważnione do zawarcia w imieniu Wykonawcy umowy w sprawie udzielenia zamówienia publicznego:    </w:t>
      </w:r>
    </w:p>
    <w:p w:rsidR="00D67F33" w:rsidRDefault="00960537" w:rsidP="00A66F44">
      <w:pPr>
        <w:tabs>
          <w:tab w:val="left" w:pos="426"/>
        </w:tabs>
        <w:suppressAutoHyphens/>
        <w:spacing w:line="360" w:lineRule="auto"/>
        <w:ind w:left="360" w:firstLine="66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-</w:t>
      </w:r>
      <w:r>
        <w:rPr>
          <w:rFonts w:eastAsia="Times New Roman"/>
          <w:sz w:val="22"/>
          <w:szCs w:val="22"/>
          <w:lang w:val="x-none" w:eastAsia="zh-CN"/>
        </w:rPr>
        <w:t xml:space="preserve">   ……………………………………………</w:t>
      </w:r>
      <w:r>
        <w:rPr>
          <w:rFonts w:eastAsia="Times New Roman"/>
          <w:sz w:val="22"/>
          <w:szCs w:val="22"/>
          <w:lang w:val="pl-PL" w:eastAsia="zh-CN"/>
        </w:rPr>
        <w:t>..</w:t>
      </w:r>
      <w:r>
        <w:rPr>
          <w:rFonts w:eastAsia="Times New Roman"/>
          <w:sz w:val="22"/>
          <w:szCs w:val="22"/>
          <w:lang w:val="x-none" w:eastAsia="zh-CN"/>
        </w:rPr>
        <w:t>………</w:t>
      </w:r>
      <w:r>
        <w:rPr>
          <w:rFonts w:eastAsia="Times New Roman"/>
          <w:sz w:val="22"/>
          <w:szCs w:val="22"/>
          <w:lang w:val="pl-PL" w:eastAsia="zh-CN"/>
        </w:rPr>
        <w:t>, podstawa umocowania ……………………….……......</w:t>
      </w:r>
    </w:p>
    <w:p w:rsidR="00D67F33" w:rsidRDefault="00960537" w:rsidP="00A66F44">
      <w:pPr>
        <w:tabs>
          <w:tab w:val="left" w:pos="426"/>
        </w:tabs>
        <w:suppressAutoHyphens/>
        <w:spacing w:line="360" w:lineRule="auto"/>
        <w:ind w:left="360" w:firstLine="66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- …………………………………………..………….., podstawa umocowania ………………………………..</w:t>
      </w:r>
    </w:p>
    <w:p w:rsidR="00D67F33" w:rsidRDefault="005F5523" w:rsidP="00A66F44">
      <w:pPr>
        <w:tabs>
          <w:tab w:val="left" w:pos="426"/>
        </w:tabs>
        <w:suppressAutoHyphens/>
        <w:spacing w:line="360" w:lineRule="auto"/>
        <w:ind w:left="357" w:hanging="360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20</w:t>
      </w:r>
      <w:r w:rsidR="00960537">
        <w:rPr>
          <w:rFonts w:eastAsia="Times New Roman"/>
          <w:sz w:val="22"/>
          <w:szCs w:val="22"/>
          <w:lang w:val="pl-PL" w:eastAsia="zh-CN"/>
        </w:rPr>
        <w:t>. Osoba/y odpowiedzialne za realizację zamówienia to: ………………………………..………………………….</w:t>
      </w:r>
    </w:p>
    <w:p w:rsidR="00D67F33" w:rsidRDefault="00960537" w:rsidP="00A66F44">
      <w:pPr>
        <w:tabs>
          <w:tab w:val="left" w:pos="426"/>
        </w:tabs>
        <w:suppressAutoHyphens/>
        <w:spacing w:line="360" w:lineRule="auto"/>
        <w:ind w:left="357" w:hanging="360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 xml:space="preserve">      tel.……………………………………………….e-mail: ………………………………………………………..</w:t>
      </w:r>
    </w:p>
    <w:p w:rsidR="00D67F33" w:rsidRDefault="005F5523" w:rsidP="00A66F44">
      <w:pPr>
        <w:suppressAutoHyphens/>
        <w:ind w:left="360" w:hanging="360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21</w:t>
      </w:r>
      <w:r w:rsidR="00960537">
        <w:rPr>
          <w:rFonts w:eastAsia="Times New Roman"/>
          <w:sz w:val="22"/>
          <w:szCs w:val="22"/>
          <w:lang w:val="pl-PL" w:eastAsia="zh-CN"/>
        </w:rPr>
        <w:t>. Nr rachunku bankowego Wykonawcy, na który należy dokonywać zapłaty wynagrodzenia:  …………………</w:t>
      </w:r>
    </w:p>
    <w:p w:rsidR="00D67F33" w:rsidRDefault="00960537">
      <w:pPr>
        <w:suppressAutoHyphens/>
        <w:ind w:left="284" w:hanging="284"/>
        <w:jc w:val="both"/>
        <w:rPr>
          <w:rFonts w:eastAsia="Times New Roman"/>
          <w:color w:val="000000"/>
          <w:sz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zh-CN"/>
        </w:rPr>
        <w:t xml:space="preserve">    </w:t>
      </w:r>
      <w:r w:rsidR="00A66F44">
        <w:rPr>
          <w:rFonts w:eastAsia="Times New Roman"/>
          <w:sz w:val="22"/>
          <w:szCs w:val="22"/>
          <w:lang w:val="pl-PL" w:eastAsia="zh-CN"/>
        </w:rPr>
        <w:t xml:space="preserve"> </w:t>
      </w:r>
      <w:r>
        <w:rPr>
          <w:rFonts w:eastAsia="Times New Roman"/>
          <w:sz w:val="22"/>
          <w:szCs w:val="22"/>
          <w:lang w:val="pl-PL" w:eastAsia="zh-CN"/>
        </w:rPr>
        <w:t xml:space="preserve"> </w:t>
      </w:r>
      <w:r>
        <w:rPr>
          <w:rFonts w:eastAsia="Times New Roman"/>
          <w:sz w:val="22"/>
          <w:lang w:val="pl-PL" w:eastAsia="ar-SA"/>
        </w:rPr>
        <w:t>…………………………………………………………………………………………………………………….</w:t>
      </w:r>
    </w:p>
    <w:p w:rsidR="00D67F33" w:rsidRDefault="00D67F33">
      <w:pPr>
        <w:suppressAutoHyphens/>
        <w:jc w:val="both"/>
        <w:rPr>
          <w:rFonts w:eastAsia="Times New Roman"/>
          <w:color w:val="000000"/>
          <w:sz w:val="22"/>
          <w:lang w:val="pl-PL" w:eastAsia="ar-SA"/>
        </w:rPr>
      </w:pPr>
    </w:p>
    <w:p w:rsidR="00611B54" w:rsidRDefault="00611B54">
      <w:pPr>
        <w:suppressAutoHyphens/>
        <w:jc w:val="both"/>
        <w:rPr>
          <w:rFonts w:eastAsia="Times New Roman"/>
          <w:color w:val="000000"/>
          <w:sz w:val="22"/>
          <w:szCs w:val="22"/>
          <w:lang w:val="pl-PL" w:eastAsia="zh-CN"/>
        </w:rPr>
      </w:pPr>
    </w:p>
    <w:p w:rsidR="00045712" w:rsidRDefault="005F5523">
      <w:pPr>
        <w:suppressAutoHyphens/>
        <w:jc w:val="both"/>
        <w:rPr>
          <w:rFonts w:eastAsia="Calibri"/>
          <w:b/>
          <w:color w:val="FF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 w:eastAsia="zh-CN"/>
        </w:rPr>
        <w:t>22</w:t>
      </w:r>
      <w:r w:rsidR="00960537">
        <w:rPr>
          <w:rFonts w:eastAsia="Times New Roman"/>
          <w:color w:val="000000"/>
          <w:sz w:val="22"/>
          <w:szCs w:val="22"/>
          <w:lang w:val="pl-PL" w:eastAsia="zh-CN"/>
        </w:rPr>
        <w:t xml:space="preserve">. </w:t>
      </w:r>
      <w:r w:rsidR="00960537">
        <w:rPr>
          <w:rFonts w:eastAsia="Times New Roman"/>
          <w:color w:val="000000"/>
          <w:sz w:val="22"/>
          <w:szCs w:val="22"/>
          <w:lang w:val="x-none" w:eastAsia="zh-CN"/>
        </w:rPr>
        <w:t>Załączniki do oferty :</w:t>
      </w:r>
      <w:r>
        <w:rPr>
          <w:rFonts w:eastAsia="Times New Roman"/>
          <w:b/>
          <w:color w:val="FF0000"/>
          <w:kern w:val="1"/>
          <w:sz w:val="22"/>
          <w:szCs w:val="22"/>
          <w:lang w:val="pl-PL" w:eastAsia="zh-CN"/>
        </w:rPr>
        <w:t xml:space="preserve"> Załącznik nr 1</w:t>
      </w:r>
      <w:r w:rsidR="00045712" w:rsidRPr="00045712">
        <w:rPr>
          <w:rFonts w:eastAsia="Times New Roman"/>
          <w:b/>
          <w:color w:val="FF0000"/>
          <w:kern w:val="1"/>
          <w:sz w:val="22"/>
          <w:szCs w:val="22"/>
          <w:lang w:val="pl-PL" w:eastAsia="zh-CN"/>
        </w:rPr>
        <w:t xml:space="preserve"> do SWZ</w:t>
      </w:r>
      <w:r>
        <w:rPr>
          <w:rFonts w:eastAsia="Times New Roman"/>
          <w:color w:val="FF0000"/>
          <w:kern w:val="1"/>
          <w:sz w:val="22"/>
          <w:szCs w:val="22"/>
          <w:lang w:val="pl-PL" w:eastAsia="zh-CN"/>
        </w:rPr>
        <w:t xml:space="preserve"> </w:t>
      </w:r>
    </w:p>
    <w:p w:rsidR="00D67F33" w:rsidRDefault="00045712">
      <w:pPr>
        <w:suppressAutoHyphens/>
        <w:jc w:val="both"/>
        <w:rPr>
          <w:rFonts w:eastAsia="Times New Roman"/>
          <w:color w:val="000000"/>
          <w:sz w:val="22"/>
          <w:szCs w:val="22"/>
          <w:lang w:val="pl-PL" w:eastAsia="zh-CN"/>
        </w:rPr>
      </w:pPr>
      <w:r>
        <w:rPr>
          <w:rFonts w:eastAsia="Calibri"/>
          <w:b/>
          <w:color w:val="FF0000"/>
          <w:sz w:val="22"/>
          <w:szCs w:val="22"/>
          <w:lang w:val="pl-PL"/>
        </w:rPr>
        <w:t xml:space="preserve">      </w:t>
      </w:r>
      <w:r w:rsidR="00960537">
        <w:rPr>
          <w:rFonts w:eastAsia="Times New Roman"/>
          <w:color w:val="000000"/>
          <w:sz w:val="22"/>
          <w:szCs w:val="22"/>
          <w:lang w:val="pl-PL" w:eastAsia="zh-CN"/>
        </w:rPr>
        <w:t>……………………………………………………………………………………………</w:t>
      </w:r>
    </w:p>
    <w:p w:rsidR="00D67F33" w:rsidRDefault="00960537" w:rsidP="00A66F44">
      <w:pPr>
        <w:suppressAutoHyphens/>
        <w:ind w:firstLine="7797"/>
        <w:jc w:val="both"/>
        <w:rPr>
          <w:rFonts w:eastAsia="Times New Roman"/>
          <w:b/>
          <w:i/>
          <w:sz w:val="18"/>
          <w:szCs w:val="18"/>
          <w:lang w:val="pl-PL" w:eastAsia="ar-SA"/>
        </w:rPr>
      </w:pPr>
      <w:r>
        <w:rPr>
          <w:rFonts w:eastAsia="Times New Roman"/>
          <w:b/>
          <w:i/>
          <w:sz w:val="22"/>
          <w:vertAlign w:val="superscript"/>
          <w:lang w:val="pl-PL" w:eastAsia="ar-SA"/>
        </w:rPr>
        <w:t>(*)</w:t>
      </w:r>
      <w:r>
        <w:rPr>
          <w:rFonts w:eastAsia="Times New Roman"/>
          <w:b/>
          <w:i/>
          <w:sz w:val="22"/>
          <w:lang w:val="pl-PL" w:eastAsia="ar-SA"/>
        </w:rPr>
        <w:t xml:space="preserve"> </w:t>
      </w:r>
      <w:r>
        <w:rPr>
          <w:rFonts w:eastAsia="Times New Roman"/>
          <w:b/>
          <w:i/>
          <w:sz w:val="18"/>
          <w:szCs w:val="18"/>
          <w:lang w:val="pl-PL" w:eastAsia="ar-SA"/>
        </w:rPr>
        <w:t>niepotrzebne skreślić</w:t>
      </w:r>
    </w:p>
    <w:p w:rsidR="00045712" w:rsidRDefault="00960537" w:rsidP="00286C5B">
      <w:pPr>
        <w:suppressAutoHyphens/>
        <w:ind w:firstLine="7797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b/>
          <w:i/>
          <w:sz w:val="18"/>
          <w:szCs w:val="18"/>
          <w:lang w:val="pl-PL" w:eastAsia="ar-SA"/>
        </w:rPr>
        <w:t xml:space="preserve"> </w:t>
      </w:r>
      <w:r>
        <w:rPr>
          <w:rFonts w:eastAsia="Times New Roman"/>
          <w:b/>
          <w:sz w:val="18"/>
          <w:szCs w:val="18"/>
          <w:lang w:val="pl-PL" w:eastAsia="ar-SA"/>
        </w:rPr>
        <w:t xml:space="preserve">*) </w:t>
      </w:r>
      <w:r>
        <w:rPr>
          <w:rFonts w:eastAsia="Times New Roman"/>
          <w:b/>
          <w:i/>
          <w:sz w:val="18"/>
          <w:szCs w:val="18"/>
          <w:lang w:val="pl-PL" w:eastAsia="ar-SA"/>
        </w:rPr>
        <w:t>jeśli dotyczy</w:t>
      </w: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>
      <w:pPr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ab/>
      </w:r>
      <w:r>
        <w:rPr>
          <w:rFonts w:eastAsia="Times New Roman"/>
          <w:sz w:val="22"/>
          <w:szCs w:val="22"/>
          <w:lang w:val="pl-PL" w:eastAsia="ar-SA"/>
        </w:rPr>
        <w:tab/>
      </w:r>
      <w:r>
        <w:rPr>
          <w:rFonts w:eastAsia="Times New Roman"/>
          <w:sz w:val="22"/>
          <w:szCs w:val="22"/>
          <w:lang w:val="pl-PL" w:eastAsia="ar-SA"/>
        </w:rPr>
        <w:tab/>
        <w:t xml:space="preserve">        </w:t>
      </w:r>
      <w:r>
        <w:rPr>
          <w:rFonts w:eastAsia="Times New Roman"/>
          <w:sz w:val="22"/>
          <w:szCs w:val="22"/>
          <w:lang w:val="pl-PL" w:eastAsia="ar-SA"/>
        </w:rPr>
        <w:tab/>
      </w:r>
      <w:r>
        <w:rPr>
          <w:rFonts w:eastAsia="Times New Roman"/>
          <w:sz w:val="22"/>
          <w:szCs w:val="22"/>
          <w:lang w:val="pl-PL" w:eastAsia="ar-SA"/>
        </w:rPr>
        <w:tab/>
        <w:t xml:space="preserve"> </w:t>
      </w:r>
    </w:p>
    <w:p w:rsidR="00D67F33" w:rsidRDefault="00960537">
      <w:pPr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zh-CN"/>
        </w:rPr>
      </w:pPr>
      <w:r>
        <w:rPr>
          <w:rFonts w:eastAsia="Times New Roman"/>
          <w:b/>
          <w:i/>
          <w:color w:val="FF0000"/>
          <w:sz w:val="20"/>
          <w:szCs w:val="20"/>
          <w:lang w:val="pl-PL" w:eastAsia="zh-CN"/>
        </w:rPr>
        <w:t xml:space="preserve">UWAGA: </w:t>
      </w:r>
      <w:r>
        <w:rPr>
          <w:rFonts w:eastAsia="Times New Roman"/>
          <w:b/>
          <w:i/>
          <w:color w:val="FF0000"/>
          <w:sz w:val="22"/>
          <w:szCs w:val="22"/>
          <w:lang w:val="pl-PL" w:eastAsia="ar-SA"/>
        </w:rPr>
        <w:t xml:space="preserve">Oferta winna zostać sporządzona, pod rygorem nieważności </w:t>
      </w:r>
      <w:r>
        <w:rPr>
          <w:rFonts w:eastAsia="Times New Roman"/>
          <w:b/>
          <w:bCs/>
          <w:i/>
          <w:color w:val="FF0000"/>
          <w:sz w:val="22"/>
          <w:szCs w:val="22"/>
          <w:lang w:val="pl-PL"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286C5B" w:rsidRDefault="00286C5B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5F5523" w:rsidRDefault="005F5523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317B89" w:rsidRDefault="00317B89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611B54" w:rsidRDefault="00611B54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611B54" w:rsidRDefault="00611B54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611B54" w:rsidRDefault="00611B54">
      <w:pPr>
        <w:suppressAutoHyphens/>
        <w:jc w:val="both"/>
        <w:rPr>
          <w:rFonts w:eastAsia="Times New Roman"/>
          <w:sz w:val="22"/>
          <w:szCs w:val="22"/>
          <w:lang w:val="pl-PL" w:eastAsia="zh-CN"/>
        </w:rPr>
      </w:pP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/>
        </w:rPr>
      </w:pPr>
      <w:r>
        <w:rPr>
          <w:rFonts w:eastAsia="Times New Roman"/>
          <w:sz w:val="22"/>
          <w:szCs w:val="22"/>
          <w:lang w:val="pl-PL" w:eastAsia="zh-CN"/>
        </w:rPr>
        <w:lastRenderedPageBreak/>
        <w:t>Nr sprawy:</w:t>
      </w:r>
      <w:r w:rsidR="00286C5B">
        <w:rPr>
          <w:rFonts w:eastAsia="Times New Roman"/>
          <w:b/>
          <w:sz w:val="22"/>
          <w:szCs w:val="22"/>
          <w:lang w:val="pl-PL" w:eastAsia="zh-CN"/>
        </w:rPr>
        <w:t xml:space="preserve"> GCR/28</w:t>
      </w:r>
      <w:r w:rsidR="0074644A">
        <w:rPr>
          <w:rFonts w:eastAsia="Times New Roman"/>
          <w:b/>
          <w:sz w:val="22"/>
          <w:szCs w:val="22"/>
          <w:lang w:val="pl-PL" w:eastAsia="zh-CN"/>
        </w:rPr>
        <w:t>/ZP/2024</w:t>
      </w:r>
      <w:r>
        <w:rPr>
          <w:rFonts w:eastAsia="Times New Roman"/>
          <w:b/>
          <w:sz w:val="22"/>
          <w:szCs w:val="22"/>
          <w:lang w:val="pl-PL" w:eastAsia="zh-CN"/>
        </w:rPr>
        <w:t xml:space="preserve">                                                                       </w:t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       </w:t>
      </w:r>
      <w:r>
        <w:rPr>
          <w:rFonts w:eastAsia="Times New Roman"/>
          <w:b/>
          <w:sz w:val="22"/>
          <w:szCs w:val="22"/>
          <w:shd w:val="clear" w:color="auto" w:fill="FFFFFF"/>
          <w:lang w:val="pl-PL" w:eastAsia="zh-CN"/>
        </w:rPr>
        <w:t xml:space="preserve">  </w:t>
      </w:r>
      <w:r w:rsidR="004230EA">
        <w:rPr>
          <w:rFonts w:eastAsia="Times New Roman"/>
          <w:b/>
          <w:bCs/>
          <w:iCs/>
          <w:sz w:val="22"/>
          <w:szCs w:val="22"/>
          <w:shd w:val="clear" w:color="auto" w:fill="FFFFFF"/>
          <w:lang w:val="pl-PL" w:eastAsia="zh-CN"/>
        </w:rPr>
        <w:t>Załącznik nr 3</w:t>
      </w:r>
    </w:p>
    <w:p w:rsidR="00D67F33" w:rsidRDefault="00D67F33">
      <w:pPr>
        <w:spacing w:line="252" w:lineRule="auto"/>
        <w:rPr>
          <w:rFonts w:eastAsia="Times New Roman"/>
          <w:b/>
          <w:sz w:val="22"/>
          <w:szCs w:val="22"/>
          <w:lang w:val="pl-PL"/>
        </w:rPr>
      </w:pP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Calibri"/>
          <w:b/>
          <w:sz w:val="22"/>
          <w:szCs w:val="22"/>
          <w:lang w:val="pl-PL"/>
        </w:rPr>
        <w:t>Zamawiający:</w:t>
      </w: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 xml:space="preserve"> „REPTY” Górnośląskie Centrum Rehabilitacji     </w:t>
      </w: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 xml:space="preserve"> im. gen. Jerzego Ziętka</w:t>
      </w: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 ul. Śniadeckiego 1</w:t>
      </w:r>
    </w:p>
    <w:p w:rsidR="00D67F33" w:rsidRDefault="0074644A">
      <w:pPr>
        <w:suppressAutoHyphens/>
        <w:jc w:val="both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 42-600</w:t>
      </w:r>
      <w:r w:rsidR="00960537">
        <w:rPr>
          <w:rFonts w:eastAsia="Times New Roman"/>
          <w:b/>
          <w:sz w:val="22"/>
          <w:szCs w:val="22"/>
          <w:lang w:val="pl-PL" w:eastAsia="zh-CN"/>
        </w:rPr>
        <w:t xml:space="preserve"> Tarnowskie Góry</w:t>
      </w:r>
    </w:p>
    <w:p w:rsidR="00D67F33" w:rsidRDefault="00960537">
      <w:pPr>
        <w:suppressAutoHyphens/>
        <w:spacing w:line="480" w:lineRule="auto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>Wykonawca: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i/>
          <w:sz w:val="18"/>
          <w:szCs w:val="18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spacing w:after="120"/>
        <w:ind w:right="5953"/>
        <w:rPr>
          <w:rFonts w:eastAsia="Times New Roman"/>
          <w:sz w:val="22"/>
          <w:szCs w:val="22"/>
          <w:u w:val="single"/>
          <w:lang w:val="pl-PL" w:eastAsia="zh-CN"/>
        </w:rPr>
      </w:pPr>
      <w:r>
        <w:rPr>
          <w:rFonts w:eastAsia="Times New Roman"/>
          <w:i/>
          <w:sz w:val="18"/>
          <w:szCs w:val="18"/>
          <w:lang w:val="pl-PL" w:eastAsia="zh-CN"/>
        </w:rPr>
        <w:t>(pełna nazwa/firma, adres)</w:t>
      </w:r>
    </w:p>
    <w:p w:rsidR="00D67F33" w:rsidRDefault="00960537">
      <w:pPr>
        <w:suppressAutoHyphens/>
        <w:spacing w:after="120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u w:val="single"/>
          <w:lang w:val="pl-PL" w:eastAsia="zh-CN"/>
        </w:rPr>
        <w:t>reprezentowany przez: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i/>
          <w:sz w:val="18"/>
          <w:szCs w:val="18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ind w:right="5953"/>
        <w:rPr>
          <w:rFonts w:eastAsia="Times New Roman"/>
          <w:i/>
          <w:sz w:val="22"/>
          <w:szCs w:val="22"/>
          <w:lang w:val="pl-PL" w:eastAsia="zh-CN"/>
        </w:rPr>
      </w:pPr>
      <w:r>
        <w:rPr>
          <w:rFonts w:eastAsia="Times New Roman"/>
          <w:i/>
          <w:sz w:val="18"/>
          <w:szCs w:val="18"/>
          <w:lang w:val="pl-PL" w:eastAsia="zh-CN"/>
        </w:rPr>
        <w:t>(imię, nazwisko, stanowisko/podstawa do  reprezentacji</w:t>
      </w:r>
      <w:r>
        <w:rPr>
          <w:rFonts w:eastAsia="Times New Roman"/>
          <w:i/>
          <w:sz w:val="22"/>
          <w:szCs w:val="22"/>
          <w:lang w:val="pl-PL" w:eastAsia="zh-CN"/>
        </w:rPr>
        <w:t>)</w:t>
      </w:r>
    </w:p>
    <w:p w:rsidR="00D67F33" w:rsidRDefault="00D67F33">
      <w:pPr>
        <w:suppressAutoHyphens/>
        <w:rPr>
          <w:rFonts w:eastAsia="Times New Roman"/>
          <w:i/>
          <w:sz w:val="22"/>
          <w:szCs w:val="22"/>
          <w:lang w:val="pl-PL" w:eastAsia="zh-CN"/>
        </w:rPr>
      </w:pPr>
    </w:p>
    <w:p w:rsidR="00D67F33" w:rsidRDefault="00D67F33">
      <w:pPr>
        <w:suppressAutoHyphens/>
        <w:rPr>
          <w:rFonts w:eastAsia="Times New Roman"/>
          <w:i/>
          <w:sz w:val="22"/>
          <w:szCs w:val="22"/>
          <w:lang w:val="pl-PL" w:eastAsia="zh-CN"/>
        </w:rPr>
      </w:pPr>
    </w:p>
    <w:p w:rsidR="00D67F33" w:rsidRDefault="00960537">
      <w:pPr>
        <w:suppressAutoHyphens/>
        <w:spacing w:after="120"/>
        <w:jc w:val="center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>OŚWIADCZENIE  WYKONAWCY  O  NIEPODLEGANIU  WYKLUCZENIU</w:t>
      </w:r>
    </w:p>
    <w:p w:rsidR="00D67F33" w:rsidRDefault="00960537">
      <w:pPr>
        <w:suppressAutoHyphens/>
        <w:spacing w:after="120"/>
        <w:jc w:val="center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>ORAZ  SPEŁNIANIU WARUNKÓW UDZIAŁU W POSTĘPOWANIU</w:t>
      </w:r>
    </w:p>
    <w:p w:rsidR="00D67F33" w:rsidRDefault="00960537">
      <w:pPr>
        <w:suppressAutoHyphens/>
        <w:jc w:val="center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 xml:space="preserve">składane na podstawie art. 125 ust. 1 ustawy z dnia 11 września 2019r. </w:t>
      </w:r>
    </w:p>
    <w:p w:rsidR="00D67F33" w:rsidRDefault="00960537">
      <w:pPr>
        <w:suppressAutoHyphens/>
        <w:jc w:val="center"/>
        <w:rPr>
          <w:rFonts w:eastAsia="Times New Roman"/>
          <w:b/>
          <w:sz w:val="22"/>
          <w:szCs w:val="22"/>
          <w:u w:val="single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 xml:space="preserve"> 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val="pl-PL" w:eastAsia="zh-CN"/>
        </w:rPr>
        <w:t>Pzp</w:t>
      </w:r>
      <w:proofErr w:type="spellEnd"/>
      <w:r>
        <w:rPr>
          <w:rFonts w:eastAsia="Times New Roman"/>
          <w:b/>
          <w:sz w:val="22"/>
          <w:szCs w:val="22"/>
          <w:lang w:val="pl-PL" w:eastAsia="zh-CN"/>
        </w:rPr>
        <w:t>)</w:t>
      </w:r>
    </w:p>
    <w:p w:rsidR="00D67F33" w:rsidRDefault="00960537">
      <w:pPr>
        <w:suppressAutoHyphens/>
        <w:spacing w:before="120"/>
        <w:jc w:val="center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u w:val="single"/>
          <w:lang w:val="pl-PL" w:eastAsia="zh-CN"/>
        </w:rPr>
        <w:br/>
      </w:r>
    </w:p>
    <w:p w:rsidR="00D67F33" w:rsidRDefault="00960537">
      <w:pPr>
        <w:suppressAutoHyphens/>
        <w:spacing w:line="360" w:lineRule="auto"/>
        <w:ind w:firstLine="708"/>
        <w:jc w:val="both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Na potrzeby postępowania o udzielenie zamówienia publicznego pn.:</w:t>
      </w:r>
      <w:r>
        <w:rPr>
          <w:rFonts w:eastAsia="Times New Roman"/>
          <w:b/>
          <w:sz w:val="22"/>
          <w:szCs w:val="22"/>
          <w:lang w:val="pl-PL" w:eastAsia="zh-CN"/>
        </w:rPr>
        <w:t xml:space="preserve"> </w:t>
      </w:r>
      <w:r w:rsidR="00045712" w:rsidRPr="00045712">
        <w:rPr>
          <w:rFonts w:eastAsia="Times New Roman"/>
          <w:b/>
          <w:sz w:val="22"/>
          <w:szCs w:val="22"/>
          <w:lang w:val="pl-PL" w:eastAsia="zh-CN"/>
        </w:rPr>
        <w:t xml:space="preserve">DOSTAWA  </w:t>
      </w:r>
      <w:r w:rsidR="00286C5B">
        <w:rPr>
          <w:rFonts w:eastAsia="Times New Roman"/>
          <w:b/>
          <w:sz w:val="22"/>
          <w:szCs w:val="22"/>
          <w:lang w:val="pl-PL" w:eastAsia="zh-CN"/>
        </w:rPr>
        <w:t>SPRZĘTU REHABILITACYJNEGO</w:t>
      </w:r>
      <w:r>
        <w:rPr>
          <w:rFonts w:eastAsia="Times New Roman"/>
          <w:sz w:val="22"/>
          <w:szCs w:val="22"/>
          <w:lang w:val="pl-PL" w:eastAsia="zh-CN"/>
        </w:rPr>
        <w:t>, prowadzonego przez „REPTY” Górnośląskie Centrum Rehabilitacji im. Gen. Jerzego Ziętka  oświadczam, co następuje:</w:t>
      </w:r>
    </w:p>
    <w:p w:rsidR="00D67F33" w:rsidRDefault="00D67F33">
      <w:pPr>
        <w:suppressAutoHyphens/>
        <w:spacing w:line="360" w:lineRule="auto"/>
        <w:ind w:firstLine="708"/>
        <w:jc w:val="both"/>
        <w:rPr>
          <w:rFonts w:eastAsia="Times New Roman"/>
          <w:b/>
          <w:sz w:val="22"/>
          <w:szCs w:val="22"/>
          <w:lang w:val="pl-PL" w:eastAsia="zh-CN"/>
        </w:rPr>
      </w:pPr>
    </w:p>
    <w:p w:rsidR="00D67F33" w:rsidRDefault="00960537" w:rsidP="003009E4">
      <w:pPr>
        <w:numPr>
          <w:ilvl w:val="0"/>
          <w:numId w:val="8"/>
        </w:numPr>
        <w:tabs>
          <w:tab w:val="left" w:pos="426"/>
        </w:tabs>
        <w:suppressAutoHyphens/>
        <w:spacing w:after="160" w:line="360" w:lineRule="auto"/>
        <w:ind w:left="426" w:hanging="426"/>
        <w:contextualSpacing/>
        <w:jc w:val="both"/>
        <w:rPr>
          <w:rFonts w:eastAsia="Calibri"/>
          <w:color w:val="FF0000"/>
          <w:sz w:val="22"/>
          <w:szCs w:val="22"/>
          <w:lang w:val="pl-PL"/>
        </w:rPr>
      </w:pPr>
      <w:r>
        <w:rPr>
          <w:rFonts w:eastAsia="Calibri"/>
          <w:sz w:val="22"/>
          <w:szCs w:val="22"/>
          <w:lang w:val="pl-PL"/>
        </w:rPr>
        <w:t xml:space="preserve">Oświadczam, że nie podlegam wykluczeniu z postępowania na podstawie </w:t>
      </w:r>
      <w:r>
        <w:rPr>
          <w:rFonts w:eastAsia="Calibri"/>
          <w:sz w:val="22"/>
          <w:szCs w:val="22"/>
          <w:lang w:val="pl-PL"/>
        </w:rPr>
        <w:br/>
        <w:t xml:space="preserve">art. 108 ust 1 pkt 1-6 ustawy </w:t>
      </w:r>
      <w:proofErr w:type="spellStart"/>
      <w:r>
        <w:rPr>
          <w:rFonts w:eastAsia="Calibri"/>
          <w:sz w:val="22"/>
          <w:szCs w:val="22"/>
          <w:lang w:val="pl-PL"/>
        </w:rPr>
        <w:t>Pzp</w:t>
      </w:r>
      <w:proofErr w:type="spellEnd"/>
      <w:r>
        <w:rPr>
          <w:rFonts w:eastAsia="Calibri"/>
          <w:sz w:val="22"/>
          <w:szCs w:val="22"/>
          <w:lang w:val="pl-PL"/>
        </w:rPr>
        <w:t>.</w:t>
      </w:r>
    </w:p>
    <w:p w:rsidR="00D67F33" w:rsidRDefault="00D67F33">
      <w:pPr>
        <w:tabs>
          <w:tab w:val="left" w:pos="426"/>
        </w:tabs>
        <w:spacing w:line="360" w:lineRule="auto"/>
        <w:ind w:left="426" w:hanging="426"/>
        <w:contextualSpacing/>
        <w:jc w:val="both"/>
        <w:rPr>
          <w:rFonts w:eastAsia="Calibri"/>
          <w:color w:val="FF0000"/>
          <w:sz w:val="22"/>
          <w:szCs w:val="22"/>
          <w:lang w:val="pl-PL"/>
        </w:rPr>
      </w:pPr>
    </w:p>
    <w:p w:rsidR="00D67F33" w:rsidRDefault="00960537" w:rsidP="003009E4">
      <w:pPr>
        <w:numPr>
          <w:ilvl w:val="0"/>
          <w:numId w:val="8"/>
        </w:numPr>
        <w:tabs>
          <w:tab w:val="left" w:pos="426"/>
        </w:tabs>
        <w:suppressAutoHyphens/>
        <w:spacing w:after="200" w:line="360" w:lineRule="auto"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Oświadczam, że zachodzą w stosunku do mnie podstawy wykluczenia z postępowania na podstawie                 art. ………………………………………. ustawy </w:t>
      </w:r>
      <w:proofErr w:type="spellStart"/>
      <w:r>
        <w:rPr>
          <w:rFonts w:eastAsia="Times New Roman"/>
          <w:sz w:val="22"/>
          <w:szCs w:val="22"/>
          <w:lang w:val="pl-PL" w:eastAsia="ar-SA"/>
        </w:rPr>
        <w:t>Pzp</w:t>
      </w:r>
      <w:proofErr w:type="spellEnd"/>
      <w:r>
        <w:rPr>
          <w:rFonts w:eastAsia="Times New Roman"/>
          <w:sz w:val="22"/>
          <w:szCs w:val="22"/>
          <w:lang w:val="pl-PL" w:eastAsia="ar-SA"/>
        </w:rPr>
        <w:t>.</w:t>
      </w:r>
      <w:r>
        <w:rPr>
          <w:rFonts w:eastAsia="Times New Roman"/>
          <w:sz w:val="22"/>
          <w:szCs w:val="22"/>
          <w:vertAlign w:val="superscript"/>
          <w:lang w:val="pl-PL" w:eastAsia="ar-SA"/>
        </w:rPr>
        <w:t>*)</w:t>
      </w:r>
    </w:p>
    <w:p w:rsidR="00D67F33" w:rsidRDefault="00960537">
      <w:pPr>
        <w:tabs>
          <w:tab w:val="left" w:pos="426"/>
        </w:tabs>
        <w:spacing w:line="360" w:lineRule="auto"/>
        <w:ind w:left="426" w:hanging="426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       </w:t>
      </w:r>
      <w:r>
        <w:rPr>
          <w:rFonts w:eastAsia="Times New Roman"/>
          <w:sz w:val="20"/>
          <w:szCs w:val="20"/>
          <w:lang w:val="pl-PL" w:eastAsia="ar-SA"/>
        </w:rPr>
        <w:t>(</w:t>
      </w:r>
      <w:r>
        <w:rPr>
          <w:rFonts w:eastAsia="Times New Roman"/>
          <w:i/>
          <w:sz w:val="20"/>
          <w:szCs w:val="20"/>
          <w:lang w:val="pl-PL" w:eastAsia="ar-SA"/>
        </w:rPr>
        <w:t xml:space="preserve">podać mającą zastosowanie podstawę wykluczenia spośród wymienionych w art. 108 ust. 1 pkt 1,2,5  oraz  art. 109 ust. 1 pkt 2-5 i 7-10 ustawy </w:t>
      </w:r>
      <w:proofErr w:type="spellStart"/>
      <w:r>
        <w:rPr>
          <w:rFonts w:eastAsia="Times New Roman"/>
          <w:i/>
          <w:sz w:val="20"/>
          <w:szCs w:val="20"/>
          <w:lang w:val="pl-PL" w:eastAsia="ar-SA"/>
        </w:rPr>
        <w:t>Pzp</w:t>
      </w:r>
      <w:proofErr w:type="spellEnd"/>
      <w:r>
        <w:rPr>
          <w:rFonts w:eastAsia="Times New Roman"/>
          <w:sz w:val="20"/>
          <w:szCs w:val="20"/>
          <w:lang w:val="pl-PL" w:eastAsia="ar-SA"/>
        </w:rPr>
        <w:t>)</w:t>
      </w:r>
    </w:p>
    <w:p w:rsidR="00D67F33" w:rsidRDefault="00960537">
      <w:pPr>
        <w:tabs>
          <w:tab w:val="left" w:pos="426"/>
        </w:tabs>
        <w:spacing w:line="360" w:lineRule="auto"/>
        <w:ind w:left="426" w:hanging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       Jednocześnie oświadczam, że w związku z ww. okolicznością, na podstawie art. 110 ust. 2 ustawy </w:t>
      </w:r>
      <w:proofErr w:type="spellStart"/>
      <w:r>
        <w:rPr>
          <w:rFonts w:eastAsia="Times New Roman"/>
          <w:sz w:val="22"/>
          <w:szCs w:val="22"/>
          <w:lang w:val="pl-PL" w:eastAsia="ar-SA"/>
        </w:rPr>
        <w:t>Pzp</w:t>
      </w:r>
      <w:proofErr w:type="spellEnd"/>
      <w:r>
        <w:rPr>
          <w:rFonts w:eastAsia="Times New Roman"/>
          <w:sz w:val="22"/>
          <w:szCs w:val="22"/>
          <w:lang w:val="pl-PL" w:eastAsia="ar-SA"/>
        </w:rPr>
        <w:t xml:space="preserve"> podjąłem następujące środki naprawcze  </w:t>
      </w:r>
      <w:r>
        <w:rPr>
          <w:rFonts w:eastAsia="Times New Roman"/>
          <w:sz w:val="20"/>
          <w:szCs w:val="20"/>
          <w:lang w:val="pl-PL" w:eastAsia="ar-SA"/>
        </w:rPr>
        <w:t>(</w:t>
      </w:r>
      <w:r>
        <w:rPr>
          <w:rFonts w:eastAsia="Times New Roman"/>
          <w:i/>
          <w:sz w:val="20"/>
          <w:szCs w:val="20"/>
          <w:lang w:val="pl-PL" w:eastAsia="ar-SA"/>
        </w:rPr>
        <w:t>procedura sanacyjna – samooczyszczenie</w:t>
      </w:r>
      <w:r>
        <w:rPr>
          <w:rFonts w:eastAsia="Times New Roman"/>
          <w:sz w:val="20"/>
          <w:szCs w:val="20"/>
          <w:lang w:val="pl-PL" w:eastAsia="ar-SA"/>
        </w:rPr>
        <w:t>):</w:t>
      </w:r>
      <w:r>
        <w:rPr>
          <w:rFonts w:eastAsia="Times New Roman"/>
          <w:sz w:val="22"/>
          <w:szCs w:val="22"/>
          <w:lang w:val="pl-PL" w:eastAsia="ar-SA"/>
        </w:rPr>
        <w:t xml:space="preserve"> </w:t>
      </w:r>
      <w:r>
        <w:rPr>
          <w:rFonts w:eastAsia="Times New Roman"/>
          <w:b/>
          <w:sz w:val="22"/>
          <w:szCs w:val="22"/>
          <w:vertAlign w:val="superscript"/>
          <w:lang w:val="pl-PL" w:eastAsia="ar-SA"/>
        </w:rPr>
        <w:t>*)</w:t>
      </w:r>
      <w:r>
        <w:rPr>
          <w:rFonts w:eastAsia="Times New Roman"/>
          <w:b/>
          <w:sz w:val="18"/>
          <w:szCs w:val="18"/>
          <w:lang w:val="pl-PL" w:eastAsia="ar-SA"/>
        </w:rPr>
        <w:t xml:space="preserve"> </w:t>
      </w:r>
      <w:r>
        <w:rPr>
          <w:rFonts w:eastAsia="Times New Roman"/>
          <w:sz w:val="22"/>
          <w:szCs w:val="22"/>
          <w:lang w:val="pl-PL" w:eastAsia="ar-SA"/>
        </w:rPr>
        <w:t>………….………………………………………………………………………………………………..</w:t>
      </w:r>
    </w:p>
    <w:p w:rsidR="00D67F33" w:rsidRDefault="00960537">
      <w:pPr>
        <w:tabs>
          <w:tab w:val="left" w:pos="426"/>
        </w:tabs>
        <w:spacing w:line="360" w:lineRule="auto"/>
        <w:ind w:left="426" w:hanging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 xml:space="preserve">        Na potwierdzenie powyższego przedkładam następujące środki dowodowe:</w:t>
      </w:r>
    </w:p>
    <w:p w:rsidR="00D67F33" w:rsidRDefault="00960537">
      <w:pPr>
        <w:spacing w:line="360" w:lineRule="auto"/>
        <w:ind w:left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1).………………………………………………………………………………………………………</w:t>
      </w:r>
    </w:p>
    <w:p w:rsidR="00D67F33" w:rsidRDefault="00960537" w:rsidP="009B525C">
      <w:pPr>
        <w:numPr>
          <w:ilvl w:val="3"/>
          <w:numId w:val="45"/>
        </w:numPr>
        <w:tabs>
          <w:tab w:val="left" w:pos="426"/>
        </w:tabs>
        <w:suppressAutoHyphens/>
        <w:spacing w:after="200" w:line="360" w:lineRule="auto"/>
        <w:ind w:left="426" w:firstLine="0"/>
        <w:rPr>
          <w:rFonts w:eastAsia="Times New Roman"/>
          <w:i/>
          <w:sz w:val="20"/>
          <w:szCs w:val="20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………………………………………………………………………………………………………</w:t>
      </w:r>
    </w:p>
    <w:p w:rsidR="00D67F33" w:rsidRDefault="00960537">
      <w:pPr>
        <w:suppressAutoHyphens/>
        <w:ind w:left="417"/>
        <w:jc w:val="both"/>
        <w:rPr>
          <w:rFonts w:eastAsia="Times New Roman"/>
          <w:i/>
          <w:sz w:val="20"/>
          <w:szCs w:val="20"/>
          <w:lang w:val="pl-PL" w:eastAsia="ar-SA"/>
        </w:rPr>
      </w:pPr>
      <w:r>
        <w:rPr>
          <w:rFonts w:eastAsia="Times New Roman"/>
          <w:i/>
          <w:sz w:val="20"/>
          <w:szCs w:val="20"/>
          <w:lang w:val="pl-PL" w:eastAsia="ar-SA"/>
        </w:rPr>
        <w:t>*) należy wypełnić  jeśli dotyczy</w:t>
      </w:r>
    </w:p>
    <w:p w:rsidR="00D67F33" w:rsidRDefault="00D67F33">
      <w:pPr>
        <w:suppressAutoHyphens/>
        <w:ind w:left="417"/>
        <w:jc w:val="both"/>
        <w:rPr>
          <w:rFonts w:eastAsia="Times New Roman"/>
          <w:i/>
          <w:sz w:val="20"/>
          <w:szCs w:val="20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i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  <w:lang w:val="pl-PL"/>
        </w:rPr>
      </w:pPr>
      <w:r>
        <w:rPr>
          <w:rFonts w:eastAsia="Times New Roman"/>
          <w:sz w:val="22"/>
          <w:szCs w:val="22"/>
          <w:lang w:val="pl-PL"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</w:t>
      </w:r>
      <w:r w:rsidR="004230EA">
        <w:rPr>
          <w:rFonts w:eastAsia="Times New Roman"/>
          <w:sz w:val="22"/>
          <w:szCs w:val="22"/>
          <w:lang w:val="pl-PL" w:eastAsia="ar-SA"/>
        </w:rPr>
        <w:t>dowego (Dz.U. z 20</w:t>
      </w:r>
      <w:r w:rsidR="00A872BD">
        <w:rPr>
          <w:rFonts w:eastAsia="Times New Roman"/>
          <w:sz w:val="22"/>
          <w:szCs w:val="22"/>
          <w:lang w:val="pl-PL" w:eastAsia="ar-SA"/>
        </w:rPr>
        <w:t>24 r. poz. 507</w:t>
      </w:r>
      <w:r>
        <w:rPr>
          <w:rFonts w:eastAsia="Times New Roman"/>
          <w:sz w:val="22"/>
          <w:szCs w:val="22"/>
          <w:lang w:val="pl-PL" w:eastAsia="ar-SA"/>
        </w:rPr>
        <w:t>).</w:t>
      </w:r>
    </w:p>
    <w:p w:rsidR="00D67F33" w:rsidRDefault="00D67F33" w:rsidP="00045712">
      <w:pPr>
        <w:rPr>
          <w:rFonts w:eastAsia="Times New Roman"/>
          <w:i/>
          <w:sz w:val="20"/>
          <w:szCs w:val="20"/>
          <w:lang w:val="pl-PL" w:eastAsia="ar-SA"/>
        </w:rPr>
      </w:pPr>
    </w:p>
    <w:p w:rsidR="00D67F33" w:rsidRDefault="00D67F33">
      <w:pPr>
        <w:ind w:left="708"/>
        <w:rPr>
          <w:rFonts w:eastAsia="Times New Roman"/>
          <w:i/>
          <w:sz w:val="20"/>
          <w:szCs w:val="20"/>
          <w:lang w:val="pl-PL" w:eastAsia="ar-SA"/>
        </w:rPr>
      </w:pPr>
    </w:p>
    <w:p w:rsidR="00D67F33" w:rsidRDefault="00960537" w:rsidP="003009E4">
      <w:pPr>
        <w:numPr>
          <w:ilvl w:val="0"/>
          <w:numId w:val="29"/>
        </w:numPr>
        <w:suppressAutoHyphens/>
        <w:spacing w:after="200" w:line="360" w:lineRule="auto"/>
        <w:ind w:left="425" w:hanging="425"/>
        <w:jc w:val="both"/>
        <w:rPr>
          <w:rFonts w:ascii="Calibri" w:eastAsia="Times New Roman" w:hAnsi="Calibri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7F33" w:rsidRDefault="00D67F33">
      <w:pPr>
        <w:rPr>
          <w:rFonts w:eastAsia="Times New Roman"/>
          <w:sz w:val="20"/>
          <w:szCs w:val="20"/>
          <w:lang w:val="pl-PL" w:eastAsia="ar-SA"/>
        </w:rPr>
      </w:pPr>
    </w:p>
    <w:p w:rsidR="00D67F33" w:rsidRDefault="00D67F33">
      <w:pPr>
        <w:spacing w:line="360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sz w:val="20"/>
          <w:szCs w:val="20"/>
          <w:lang w:val="pl-PL" w:eastAsia="ar-SA"/>
        </w:rPr>
      </w:pPr>
    </w:p>
    <w:p w:rsidR="00D67F33" w:rsidRDefault="00960537">
      <w:pPr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>
        <w:rPr>
          <w:rFonts w:eastAsia="Times New Roman"/>
          <w:b/>
          <w:i/>
          <w:color w:val="FF0000"/>
          <w:sz w:val="20"/>
          <w:szCs w:val="20"/>
          <w:lang w:val="pl-PL" w:eastAsia="zh-CN"/>
        </w:rPr>
        <w:t xml:space="preserve">UWAGA: Należy </w:t>
      </w:r>
      <w:r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 xml:space="preserve">sporządzić, pod rygorem nieważności </w:t>
      </w:r>
      <w:r>
        <w:rPr>
          <w:rFonts w:eastAsia="Times New Roman"/>
          <w:b/>
          <w:bCs/>
          <w:i/>
          <w:color w:val="FF0000"/>
          <w:sz w:val="20"/>
          <w:szCs w:val="20"/>
          <w:lang w:val="pl-PL"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D67F33" w:rsidRDefault="00D67F33">
      <w:pPr>
        <w:spacing w:line="252" w:lineRule="auto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D67F33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045712" w:rsidRDefault="00045712">
      <w:pPr>
        <w:suppressAutoHyphens/>
        <w:jc w:val="both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/>
        </w:rPr>
      </w:pPr>
      <w:r>
        <w:rPr>
          <w:rFonts w:eastAsia="Times New Roman"/>
          <w:sz w:val="22"/>
          <w:szCs w:val="22"/>
          <w:lang w:val="pl-PL" w:eastAsia="zh-CN"/>
        </w:rPr>
        <w:t>Nr sprawy:</w:t>
      </w:r>
      <w:r w:rsidR="00286C5B">
        <w:rPr>
          <w:rFonts w:eastAsia="Times New Roman"/>
          <w:b/>
          <w:sz w:val="22"/>
          <w:szCs w:val="22"/>
          <w:lang w:val="pl-PL" w:eastAsia="zh-CN"/>
        </w:rPr>
        <w:t xml:space="preserve"> GCR/28</w:t>
      </w:r>
      <w:r w:rsidR="0074644A">
        <w:rPr>
          <w:rFonts w:eastAsia="Times New Roman"/>
          <w:b/>
          <w:sz w:val="22"/>
          <w:szCs w:val="22"/>
          <w:lang w:val="pl-PL" w:eastAsia="zh-CN"/>
        </w:rPr>
        <w:t>/ZP/2024</w:t>
      </w:r>
      <w:r>
        <w:rPr>
          <w:rFonts w:eastAsia="Times New Roman"/>
          <w:b/>
          <w:sz w:val="22"/>
          <w:szCs w:val="22"/>
          <w:lang w:val="pl-PL" w:eastAsia="zh-CN"/>
        </w:rPr>
        <w:t xml:space="preserve">                                                                       </w:t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       </w:t>
      </w:r>
      <w:r>
        <w:rPr>
          <w:rFonts w:eastAsia="Times New Roman"/>
          <w:b/>
          <w:sz w:val="22"/>
          <w:szCs w:val="22"/>
          <w:shd w:val="clear" w:color="auto" w:fill="FFFFFF"/>
          <w:lang w:val="pl-PL" w:eastAsia="zh-CN"/>
        </w:rPr>
        <w:t xml:space="preserve">  </w:t>
      </w:r>
      <w:r w:rsidR="004230EA">
        <w:rPr>
          <w:rFonts w:eastAsia="Times New Roman"/>
          <w:b/>
          <w:bCs/>
          <w:iCs/>
          <w:sz w:val="22"/>
          <w:szCs w:val="22"/>
          <w:shd w:val="clear" w:color="auto" w:fill="FFFFFF"/>
          <w:lang w:val="pl-PL" w:eastAsia="zh-CN"/>
        </w:rPr>
        <w:t>Załącznik nr 4</w:t>
      </w:r>
    </w:p>
    <w:p w:rsidR="00D67F33" w:rsidRDefault="00D67F33">
      <w:pPr>
        <w:spacing w:line="252" w:lineRule="auto"/>
        <w:rPr>
          <w:rFonts w:eastAsia="Times New Roman"/>
          <w:b/>
          <w:sz w:val="22"/>
          <w:szCs w:val="22"/>
          <w:lang w:val="pl-PL"/>
        </w:rPr>
      </w:pP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Calibri"/>
          <w:b/>
          <w:sz w:val="22"/>
          <w:szCs w:val="22"/>
          <w:lang w:val="pl-PL"/>
        </w:rPr>
        <w:t>Zamawiający:</w:t>
      </w: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 xml:space="preserve">„REPTY” Górnośląskie Centrum Rehabilitacji </w:t>
      </w:r>
    </w:p>
    <w:p w:rsidR="00D67F33" w:rsidRDefault="00960537">
      <w:pPr>
        <w:spacing w:line="252" w:lineRule="auto"/>
        <w:ind w:left="4956" w:firstLine="708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>im. gen. Jerzego  Ziętka</w:t>
      </w: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 ul. Śniadeckiego 1</w:t>
      </w:r>
    </w:p>
    <w:p w:rsidR="00D67F33" w:rsidRDefault="00960537">
      <w:pPr>
        <w:suppressAutoHyphens/>
        <w:jc w:val="both"/>
        <w:rPr>
          <w:rFonts w:eastAsia="Times New Roman"/>
          <w:b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</w:r>
      <w:r>
        <w:rPr>
          <w:rFonts w:eastAsia="Times New Roman"/>
          <w:b/>
          <w:sz w:val="22"/>
          <w:szCs w:val="22"/>
          <w:lang w:val="pl-PL" w:eastAsia="zh-CN"/>
        </w:rPr>
        <w:tab/>
        <w:t xml:space="preserve">          42-6</w:t>
      </w:r>
      <w:r w:rsidR="0074644A">
        <w:rPr>
          <w:rFonts w:eastAsia="Times New Roman"/>
          <w:b/>
          <w:sz w:val="22"/>
          <w:szCs w:val="22"/>
          <w:lang w:val="pl-PL" w:eastAsia="zh-CN"/>
        </w:rPr>
        <w:t>00</w:t>
      </w:r>
      <w:r>
        <w:rPr>
          <w:rFonts w:eastAsia="Times New Roman"/>
          <w:b/>
          <w:sz w:val="22"/>
          <w:szCs w:val="22"/>
          <w:lang w:val="pl-PL" w:eastAsia="zh-CN"/>
        </w:rPr>
        <w:t xml:space="preserve"> Tarnowskie Góry</w:t>
      </w:r>
    </w:p>
    <w:p w:rsidR="00D67F33" w:rsidRDefault="00960537">
      <w:pPr>
        <w:suppressAutoHyphens/>
        <w:spacing w:line="480" w:lineRule="auto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b/>
          <w:sz w:val="22"/>
          <w:szCs w:val="22"/>
          <w:lang w:val="pl-PL" w:eastAsia="zh-CN"/>
        </w:rPr>
        <w:t>Wykonawcy wspólnie ubiegający się: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i/>
          <w:sz w:val="18"/>
          <w:szCs w:val="18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………………………………………..</w:t>
      </w:r>
    </w:p>
    <w:p w:rsidR="00D67F33" w:rsidRDefault="00960537">
      <w:pPr>
        <w:suppressAutoHyphens/>
        <w:spacing w:after="120"/>
        <w:ind w:right="5953"/>
        <w:rPr>
          <w:rFonts w:eastAsia="Times New Roman"/>
          <w:sz w:val="22"/>
          <w:szCs w:val="22"/>
          <w:u w:val="single"/>
          <w:lang w:val="pl-PL" w:eastAsia="zh-CN"/>
        </w:rPr>
      </w:pPr>
      <w:r>
        <w:rPr>
          <w:rFonts w:eastAsia="Times New Roman"/>
          <w:i/>
          <w:sz w:val="18"/>
          <w:szCs w:val="18"/>
          <w:lang w:val="pl-PL" w:eastAsia="zh-CN"/>
        </w:rPr>
        <w:t>(pełna nazwa/firma, adres)</w:t>
      </w:r>
    </w:p>
    <w:p w:rsidR="00D67F33" w:rsidRDefault="00960537">
      <w:pPr>
        <w:suppressAutoHyphens/>
        <w:spacing w:after="120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u w:val="single"/>
          <w:lang w:val="pl-PL" w:eastAsia="zh-CN"/>
        </w:rPr>
        <w:t>reprezentowany przez: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sz w:val="22"/>
          <w:szCs w:val="22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</w:t>
      </w:r>
    </w:p>
    <w:p w:rsidR="00D67F33" w:rsidRDefault="00960537">
      <w:pPr>
        <w:suppressAutoHyphens/>
        <w:spacing w:after="120"/>
        <w:ind w:right="5954"/>
        <w:rPr>
          <w:rFonts w:eastAsia="Times New Roman"/>
          <w:i/>
          <w:sz w:val="18"/>
          <w:szCs w:val="18"/>
          <w:lang w:val="pl-PL" w:eastAsia="zh-CN"/>
        </w:rPr>
      </w:pPr>
      <w:r>
        <w:rPr>
          <w:rFonts w:eastAsia="Times New Roman"/>
          <w:sz w:val="22"/>
          <w:szCs w:val="22"/>
          <w:lang w:val="pl-PL" w:eastAsia="zh-CN"/>
        </w:rPr>
        <w:t>………………………………………….</w:t>
      </w:r>
    </w:p>
    <w:p w:rsidR="00D67F33" w:rsidRDefault="00960537">
      <w:pPr>
        <w:suppressAutoHyphens/>
        <w:ind w:right="5953"/>
        <w:rPr>
          <w:rFonts w:eastAsia="Times New Roman"/>
          <w:i/>
          <w:sz w:val="22"/>
          <w:szCs w:val="22"/>
          <w:lang w:val="pl-PL" w:eastAsia="zh-CN"/>
        </w:rPr>
      </w:pPr>
      <w:r>
        <w:rPr>
          <w:rFonts w:eastAsia="Times New Roman"/>
          <w:i/>
          <w:sz w:val="18"/>
          <w:szCs w:val="18"/>
          <w:lang w:val="pl-PL" w:eastAsia="zh-CN"/>
        </w:rPr>
        <w:t>(imię, nazwisko, stanowisko/podstawa do  reprezentacji</w:t>
      </w:r>
      <w:r>
        <w:rPr>
          <w:rFonts w:eastAsia="Times New Roman"/>
          <w:i/>
          <w:sz w:val="22"/>
          <w:szCs w:val="22"/>
          <w:lang w:val="pl-PL" w:eastAsia="zh-CN"/>
        </w:rPr>
        <w:t>)</w:t>
      </w:r>
    </w:p>
    <w:p w:rsidR="00D67F33" w:rsidRDefault="00D67F33">
      <w:pPr>
        <w:suppressAutoHyphens/>
        <w:ind w:right="5953"/>
        <w:rPr>
          <w:rFonts w:eastAsia="Times New Roman"/>
          <w:i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rPr>
          <w:rFonts w:eastAsia="Times New Roman"/>
          <w:i/>
          <w:sz w:val="22"/>
          <w:szCs w:val="22"/>
          <w:lang w:val="pl-PL" w:eastAsia="ar-SA"/>
        </w:rPr>
      </w:pPr>
    </w:p>
    <w:p w:rsidR="00D67F33" w:rsidRDefault="00960537">
      <w:pPr>
        <w:spacing w:line="252" w:lineRule="auto"/>
        <w:jc w:val="center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t>OŚWIADCZENIE WYKONAWCÓW WSPÓLNIE UBIEGAJĄCYCH SIĘ O ZAMÓWIENIE</w:t>
      </w:r>
    </w:p>
    <w:p w:rsidR="00D67F33" w:rsidRDefault="00960537">
      <w:pPr>
        <w:suppressAutoHyphens/>
        <w:jc w:val="center"/>
        <w:rPr>
          <w:rFonts w:eastAsia="Times New Roman"/>
          <w:b/>
          <w:sz w:val="22"/>
          <w:szCs w:val="22"/>
          <w:lang w:val="pl-PL" w:eastAsia="ar-SA"/>
        </w:rPr>
      </w:pPr>
      <w:r>
        <w:rPr>
          <w:rFonts w:eastAsia="Times New Roman"/>
          <w:b/>
          <w:sz w:val="22"/>
          <w:szCs w:val="22"/>
          <w:lang w:val="pl-PL" w:eastAsia="ar-SA"/>
        </w:rPr>
        <w:t xml:space="preserve">na podstawie art. 117 ust. 4  ustawy </w:t>
      </w:r>
      <w:r>
        <w:rPr>
          <w:rFonts w:eastAsia="Times New Roman"/>
          <w:b/>
          <w:sz w:val="22"/>
          <w:szCs w:val="22"/>
          <w:lang w:val="pl-PL" w:eastAsia="zh-CN"/>
        </w:rPr>
        <w:t xml:space="preserve">z dnia 11 września 2019r. Prawo zamówień publicznych </w:t>
      </w:r>
    </w:p>
    <w:p w:rsidR="00D67F33" w:rsidRDefault="00D67F33">
      <w:pPr>
        <w:spacing w:line="252" w:lineRule="auto"/>
        <w:jc w:val="center"/>
        <w:rPr>
          <w:rFonts w:eastAsia="Times New Roman"/>
          <w:b/>
          <w:sz w:val="22"/>
          <w:szCs w:val="22"/>
          <w:lang w:val="pl-PL" w:eastAsia="ar-SA"/>
        </w:rPr>
      </w:pPr>
    </w:p>
    <w:p w:rsidR="00D67F33" w:rsidRDefault="00D67F33">
      <w:pPr>
        <w:spacing w:line="252" w:lineRule="auto"/>
        <w:jc w:val="center"/>
        <w:rPr>
          <w:rFonts w:eastAsia="Times New Roman"/>
          <w:b/>
          <w:sz w:val="22"/>
          <w:szCs w:val="22"/>
          <w:lang w:val="pl-PL" w:eastAsia="ar-SA"/>
        </w:rPr>
      </w:pPr>
    </w:p>
    <w:p w:rsidR="00D67F33" w:rsidRDefault="00960537">
      <w:pPr>
        <w:suppressAutoHyphens/>
        <w:spacing w:line="360" w:lineRule="auto"/>
        <w:ind w:firstLine="708"/>
        <w:jc w:val="both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zh-CN"/>
        </w:rPr>
        <w:t>Na potrzeby postępowania o udzielenie zamówienia publicznego pn</w:t>
      </w:r>
      <w:r>
        <w:rPr>
          <w:rFonts w:eastAsia="Times New Roman"/>
          <w:b/>
          <w:sz w:val="22"/>
          <w:szCs w:val="22"/>
          <w:lang w:val="pl-PL" w:eastAsia="pl-PL"/>
        </w:rPr>
        <w:t xml:space="preserve">.: </w:t>
      </w:r>
      <w:r w:rsidR="00317B89" w:rsidRPr="00317B89">
        <w:rPr>
          <w:rFonts w:eastAsia="Times New Roman"/>
          <w:b/>
          <w:sz w:val="22"/>
          <w:szCs w:val="22"/>
          <w:lang w:val="pl-PL" w:eastAsia="pl-PL"/>
        </w:rPr>
        <w:t>DOSTAWA</w:t>
      </w:r>
      <w:r w:rsidR="0074644A" w:rsidRPr="0074644A">
        <w:t xml:space="preserve"> </w:t>
      </w:r>
      <w:r w:rsidR="00286C5B" w:rsidRPr="00286C5B">
        <w:rPr>
          <w:b/>
          <w:sz w:val="22"/>
          <w:szCs w:val="22"/>
          <w:lang w:val="pl-PL"/>
        </w:rPr>
        <w:t>SPRZĘTU REHABILITACYJNEGO</w:t>
      </w:r>
      <w:r w:rsidRPr="00286C5B">
        <w:rPr>
          <w:rFonts w:eastAsia="Times New Roman"/>
          <w:sz w:val="22"/>
          <w:szCs w:val="22"/>
          <w:lang w:val="pl-PL" w:eastAsia="zh-CN"/>
        </w:rPr>
        <w:t>,</w:t>
      </w:r>
      <w:r>
        <w:rPr>
          <w:rFonts w:eastAsia="Times New Roman"/>
          <w:sz w:val="22"/>
          <w:szCs w:val="22"/>
          <w:lang w:val="pl-PL" w:eastAsia="zh-CN"/>
        </w:rPr>
        <w:t xml:space="preserve"> prowadzonego przez „REPTY” Górnośląskie Centrum Rehabilitacji im. Gen. Jerzego Ziętka  o</w:t>
      </w:r>
      <w:r>
        <w:rPr>
          <w:rFonts w:eastAsia="Times New Roman"/>
          <w:sz w:val="22"/>
          <w:szCs w:val="22"/>
          <w:lang w:val="pl-PL" w:eastAsia="ar-SA"/>
        </w:rPr>
        <w:t>świadczam(y), że:</w:t>
      </w:r>
    </w:p>
    <w:p w:rsidR="00D67F33" w:rsidRDefault="00960537" w:rsidP="003009E4">
      <w:pPr>
        <w:numPr>
          <w:ilvl w:val="6"/>
          <w:numId w:val="15"/>
        </w:numPr>
        <w:tabs>
          <w:tab w:val="left" w:pos="426"/>
        </w:tabs>
        <w:suppressAutoHyphens/>
        <w:spacing w:after="200" w:line="252" w:lineRule="auto"/>
        <w:ind w:hanging="5040"/>
        <w:rPr>
          <w:rFonts w:eastAsia="Times New Roman"/>
          <w:i/>
          <w:sz w:val="18"/>
          <w:szCs w:val="18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………………………………………………………………………………………………………………..</w:t>
      </w:r>
    </w:p>
    <w:p w:rsidR="00D67F33" w:rsidRDefault="00960537">
      <w:pPr>
        <w:spacing w:line="252" w:lineRule="auto"/>
        <w:ind w:left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i/>
          <w:sz w:val="18"/>
          <w:szCs w:val="18"/>
          <w:lang w:val="pl-PL" w:eastAsia="ar-SA"/>
        </w:rPr>
        <w:t>(pełna nazwa jednego z Wykonawców wspólnie ubiegających się o udzielnie zamówienia np. członka konsorcjum lub wspólnika spółki cywilnej)</w:t>
      </w:r>
    </w:p>
    <w:p w:rsidR="00D67F33" w:rsidRDefault="00960537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będzie wykonywał następujący zakres przedmiotu zamówienia*): ……………………………………………..</w:t>
      </w: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 w:rsidP="003009E4">
      <w:pPr>
        <w:numPr>
          <w:ilvl w:val="6"/>
          <w:numId w:val="15"/>
        </w:numPr>
        <w:suppressAutoHyphens/>
        <w:spacing w:after="200" w:line="252" w:lineRule="auto"/>
        <w:ind w:left="426" w:hanging="426"/>
        <w:rPr>
          <w:rFonts w:eastAsia="Times New Roman"/>
          <w:i/>
          <w:sz w:val="20"/>
          <w:szCs w:val="20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……………………………………………………………………………………………………………….</w:t>
      </w:r>
    </w:p>
    <w:p w:rsidR="00D67F33" w:rsidRDefault="00960537">
      <w:pPr>
        <w:spacing w:line="252" w:lineRule="auto"/>
        <w:ind w:left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i/>
          <w:sz w:val="20"/>
          <w:szCs w:val="20"/>
          <w:lang w:val="pl-PL" w:eastAsia="ar-SA"/>
        </w:rPr>
        <w:t>(</w:t>
      </w:r>
      <w:r>
        <w:rPr>
          <w:rFonts w:eastAsia="Times New Roman"/>
          <w:i/>
          <w:sz w:val="18"/>
          <w:szCs w:val="18"/>
          <w:lang w:val="pl-PL" w:eastAsia="ar-SA"/>
        </w:rPr>
        <w:t>pełna nazwa jednego z Wykonawców wspólnie ubiegających się o udzielnie zamówienia np. członka konsorcjum lub wspólnika spółki cywilnej)</w:t>
      </w:r>
    </w:p>
    <w:p w:rsidR="00D67F33" w:rsidRDefault="00960537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będzie wykonywał następujący zakres przedmiotu zamówienia*):………………………………………………</w:t>
      </w:r>
    </w:p>
    <w:p w:rsidR="00D67F33" w:rsidRDefault="00D67F33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</w:p>
    <w:p w:rsidR="00D67F33" w:rsidRDefault="00960537" w:rsidP="003009E4">
      <w:pPr>
        <w:numPr>
          <w:ilvl w:val="6"/>
          <w:numId w:val="15"/>
        </w:numPr>
        <w:tabs>
          <w:tab w:val="left" w:pos="426"/>
        </w:tabs>
        <w:suppressAutoHyphens/>
        <w:spacing w:after="200" w:line="252" w:lineRule="auto"/>
        <w:ind w:hanging="5040"/>
        <w:rPr>
          <w:rFonts w:eastAsia="Times New Roman"/>
          <w:i/>
          <w:sz w:val="18"/>
          <w:szCs w:val="18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………………………………………………………………………………………………………………</w:t>
      </w:r>
    </w:p>
    <w:p w:rsidR="00D67F33" w:rsidRDefault="00960537">
      <w:pPr>
        <w:spacing w:line="252" w:lineRule="auto"/>
        <w:ind w:left="426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i/>
          <w:sz w:val="18"/>
          <w:szCs w:val="18"/>
          <w:lang w:val="pl-PL" w:eastAsia="ar-SA"/>
        </w:rPr>
        <w:t>(pełna nazwa jednego z Wykonawców wspólnie ubiegających się o udzielnie zamówienia np. członka konsorcjum lub wspólnika spółki cywilnej)</w:t>
      </w:r>
    </w:p>
    <w:p w:rsidR="00D67F33" w:rsidRDefault="00960537">
      <w:pPr>
        <w:spacing w:line="252" w:lineRule="auto"/>
        <w:rPr>
          <w:rFonts w:eastAsia="Times New Roman"/>
          <w:sz w:val="22"/>
          <w:szCs w:val="22"/>
          <w:lang w:val="pl-PL" w:eastAsia="ar-SA"/>
        </w:rPr>
      </w:pPr>
      <w:r>
        <w:rPr>
          <w:rFonts w:eastAsia="Times New Roman"/>
          <w:sz w:val="22"/>
          <w:szCs w:val="22"/>
          <w:lang w:val="pl-PL" w:eastAsia="ar-SA"/>
        </w:rPr>
        <w:t>będzie wykonywał następujący zakres przedmiotu zamówienia*):………………………………………………</w:t>
      </w:r>
    </w:p>
    <w:p w:rsidR="00D67F33" w:rsidRDefault="00D67F33">
      <w:pPr>
        <w:spacing w:line="252" w:lineRule="auto"/>
        <w:rPr>
          <w:rFonts w:eastAsia="Times New Roman"/>
          <w:i/>
          <w:sz w:val="18"/>
          <w:szCs w:val="18"/>
          <w:lang w:val="pl-PL" w:eastAsia="ar-SA"/>
        </w:rPr>
      </w:pPr>
    </w:p>
    <w:p w:rsidR="00D67F33" w:rsidRDefault="00960537">
      <w:pPr>
        <w:spacing w:line="252" w:lineRule="auto"/>
        <w:rPr>
          <w:rFonts w:eastAsia="Times New Roman"/>
          <w:i/>
          <w:sz w:val="18"/>
          <w:szCs w:val="18"/>
          <w:lang w:val="pl-PL" w:eastAsia="ar-SA"/>
        </w:rPr>
      </w:pPr>
      <w:r>
        <w:rPr>
          <w:rFonts w:eastAsia="Times New Roman"/>
          <w:i/>
          <w:sz w:val="18"/>
          <w:szCs w:val="18"/>
          <w:lang w:val="pl-PL" w:eastAsia="ar-SA"/>
        </w:rPr>
        <w:t>*) Należy wskazać które roboty budowalne, dostawy lub usługi wchodzące w zakres przedmiotu zamówienia wykonają poszczególni Wykonawcy (konsorcjanci lub wspólnicy spółki cywilnej).</w:t>
      </w:r>
    </w:p>
    <w:p w:rsidR="00D67F33" w:rsidRDefault="00D67F33">
      <w:pPr>
        <w:spacing w:line="252" w:lineRule="auto"/>
        <w:rPr>
          <w:rFonts w:eastAsia="Times New Roman"/>
          <w:b/>
          <w:i/>
          <w:color w:val="FF0000"/>
          <w:sz w:val="20"/>
          <w:szCs w:val="20"/>
          <w:lang w:val="pl-PL" w:eastAsia="zh-CN"/>
        </w:rPr>
      </w:pPr>
    </w:p>
    <w:p w:rsidR="00D67F33" w:rsidRDefault="00960537">
      <w:pPr>
        <w:suppressAutoHyphens/>
        <w:jc w:val="both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  <w:r>
        <w:rPr>
          <w:rFonts w:eastAsia="Times New Roman"/>
          <w:b/>
          <w:i/>
          <w:color w:val="FF0000"/>
          <w:sz w:val="20"/>
          <w:szCs w:val="20"/>
          <w:lang w:val="pl-PL" w:eastAsia="zh-CN"/>
        </w:rPr>
        <w:t xml:space="preserve">UWAGA: Należy </w:t>
      </w:r>
      <w:r>
        <w:rPr>
          <w:rFonts w:eastAsia="Times New Roman"/>
          <w:b/>
          <w:i/>
          <w:color w:val="FF0000"/>
          <w:sz w:val="20"/>
          <w:szCs w:val="20"/>
          <w:lang w:val="pl-PL" w:eastAsia="ar-SA"/>
        </w:rPr>
        <w:t xml:space="preserve">sporządzić, pod rygorem nieważności </w:t>
      </w:r>
      <w:r>
        <w:rPr>
          <w:rFonts w:eastAsia="Times New Roman"/>
          <w:b/>
          <w:bCs/>
          <w:i/>
          <w:color w:val="FF0000"/>
          <w:sz w:val="20"/>
          <w:szCs w:val="20"/>
          <w:lang w:val="pl-PL" w:eastAsia="ar-SA"/>
        </w:rPr>
        <w:t>w formie elektronicznej lub w postaci elektronicznej opatrzonej podpisem zaufanym lub podpisem osobistym osoby/osób upoważnionych do składania oświadczeń woli o charakterze zobowiązującym  lub rozporządzającym  w imieniu Wykonawcy z uwzględnieniem zasady  reprezentacji.</w:t>
      </w:r>
    </w:p>
    <w:p w:rsidR="00D67F33" w:rsidRDefault="00D67F33">
      <w:pPr>
        <w:suppressAutoHyphens/>
        <w:spacing w:before="60"/>
        <w:rPr>
          <w:rFonts w:eastAsia="Times New Roman"/>
          <w:b/>
          <w:i/>
          <w:color w:val="FF0000"/>
          <w:sz w:val="20"/>
          <w:szCs w:val="20"/>
          <w:lang w:val="pl-PL" w:eastAsia="ar-SA"/>
        </w:rPr>
      </w:pPr>
    </w:p>
    <w:p w:rsidR="00D67F33" w:rsidRDefault="00D67F33">
      <w:pPr>
        <w:suppressAutoHyphens/>
        <w:jc w:val="both"/>
        <w:rPr>
          <w:rFonts w:eastAsia="Times New Roman"/>
          <w:b/>
          <w:bCs/>
          <w:i/>
          <w:color w:val="FF0000"/>
          <w:sz w:val="20"/>
          <w:szCs w:val="20"/>
          <w:lang w:val="pl-PL" w:eastAsia="ar-SA"/>
        </w:rPr>
      </w:pPr>
    </w:p>
    <w:p w:rsidR="00D67F33" w:rsidRDefault="00D67F33"/>
    <w:sectPr w:rsidR="00D67F33" w:rsidSect="009B0B46">
      <w:footerReference w:type="default" r:id="rId8"/>
      <w:pgSz w:w="11906" w:h="16838"/>
      <w:pgMar w:top="1134" w:right="851" w:bottom="1134" w:left="851" w:header="0" w:footer="227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F0" w:rsidRDefault="00D04AF0">
      <w:r>
        <w:separator/>
      </w:r>
    </w:p>
  </w:endnote>
  <w:endnote w:type="continuationSeparator" w:id="0">
    <w:p w:rsidR="00D04AF0" w:rsidRDefault="00D0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40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C1F44" w:rsidRPr="00932E54" w:rsidRDefault="006C1F44">
        <w:pPr>
          <w:pStyle w:val="Stopka"/>
          <w:jc w:val="right"/>
          <w:rPr>
            <w:sz w:val="20"/>
            <w:szCs w:val="20"/>
          </w:rPr>
        </w:pPr>
        <w:r w:rsidRPr="00932E54">
          <w:rPr>
            <w:sz w:val="20"/>
            <w:szCs w:val="20"/>
          </w:rPr>
          <w:fldChar w:fldCharType="begin"/>
        </w:r>
        <w:r w:rsidRPr="00932E54">
          <w:rPr>
            <w:sz w:val="20"/>
            <w:szCs w:val="20"/>
          </w:rPr>
          <w:instrText>PAGE</w:instrText>
        </w:r>
        <w:r w:rsidRPr="00932E54">
          <w:rPr>
            <w:sz w:val="20"/>
            <w:szCs w:val="20"/>
          </w:rPr>
          <w:fldChar w:fldCharType="separate"/>
        </w:r>
        <w:r w:rsidR="004836BA">
          <w:rPr>
            <w:noProof/>
            <w:sz w:val="20"/>
            <w:szCs w:val="20"/>
          </w:rPr>
          <w:t>1</w:t>
        </w:r>
        <w:r w:rsidRPr="00932E54">
          <w:rPr>
            <w:sz w:val="20"/>
            <w:szCs w:val="20"/>
          </w:rPr>
          <w:fldChar w:fldCharType="end"/>
        </w:r>
      </w:p>
    </w:sdtContent>
  </w:sdt>
  <w:p w:rsidR="006C1F44" w:rsidRDefault="006C1F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F0" w:rsidRDefault="00D04AF0">
      <w:r>
        <w:separator/>
      </w:r>
    </w:p>
  </w:footnote>
  <w:footnote w:type="continuationSeparator" w:id="0">
    <w:p w:rsidR="00D04AF0" w:rsidRDefault="00D04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2C123AA4"/>
    <w:name w:val="WW8Num4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b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multi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OpenSymbol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3"/>
    <w:multiLevelType w:val="singleLevel"/>
    <w:tmpl w:val="00000013"/>
    <w:name w:val="WW8Num2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  <w:lang w:eastAsia="pl-PL"/>
      </w:rPr>
    </w:lvl>
  </w:abstractNum>
  <w:abstractNum w:abstractNumId="4">
    <w:nsid w:val="00000017"/>
    <w:multiLevelType w:val="singleLevel"/>
    <w:tmpl w:val="00000017"/>
    <w:name w:val="WW8Num3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</w:abstractNum>
  <w:abstractNum w:abstractNumId="5">
    <w:nsid w:val="00000022"/>
    <w:multiLevelType w:val="singleLevel"/>
    <w:tmpl w:val="00000022"/>
    <w:name w:val="WW8Num4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  <w:lang w:eastAsia="ar-SA"/>
      </w:rPr>
    </w:lvl>
  </w:abstractNum>
  <w:abstractNum w:abstractNumId="6">
    <w:nsid w:val="00000025"/>
    <w:multiLevelType w:val="multilevel"/>
    <w:tmpl w:val="00000025"/>
    <w:name w:val="WW8Num4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Arial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0000002B"/>
    <w:multiLevelType w:val="multilevel"/>
    <w:tmpl w:val="7B723D26"/>
    <w:name w:val="WW8Num5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Arial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0000002F"/>
    <w:multiLevelType w:val="multilevel"/>
    <w:tmpl w:val="BB9E4A02"/>
    <w:name w:val="WW8Num5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00000035"/>
    <w:multiLevelType w:val="singleLevel"/>
    <w:tmpl w:val="00000035"/>
    <w:name w:val="WW8Num6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Arial"/>
        <w:sz w:val="20"/>
        <w:szCs w:val="20"/>
        <w:lang w:eastAsia="en-GB"/>
      </w:rPr>
    </w:lvl>
  </w:abstractNum>
  <w:abstractNum w:abstractNumId="10">
    <w:nsid w:val="00000040"/>
    <w:multiLevelType w:val="singleLevel"/>
    <w:tmpl w:val="00000040"/>
    <w:name w:val="WW8Num72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Arial"/>
        <w:sz w:val="20"/>
        <w:szCs w:val="20"/>
        <w:lang w:eastAsia="en-GB"/>
      </w:rPr>
    </w:lvl>
  </w:abstractNum>
  <w:abstractNum w:abstractNumId="11">
    <w:nsid w:val="00000045"/>
    <w:multiLevelType w:val="multilevel"/>
    <w:tmpl w:val="D50001FE"/>
    <w:name w:val="WW8Num7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Arial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01AA7A3C"/>
    <w:multiLevelType w:val="multilevel"/>
    <w:tmpl w:val="ED78D85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eastAsia="Times New Roman" w:cs="Times New Roman"/>
        <w:b w:val="0"/>
        <w:sz w:val="22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58C07FB"/>
    <w:multiLevelType w:val="multilevel"/>
    <w:tmpl w:val="83A603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65F29BE"/>
    <w:multiLevelType w:val="multilevel"/>
    <w:tmpl w:val="D9AC2B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075C1600"/>
    <w:multiLevelType w:val="multilevel"/>
    <w:tmpl w:val="A692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Calibri" w:eastAsia="Times New Roman" w:hAnsi="Calibri" w:cs="Times New Roman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Arial" w:cs="Times New Roman"/>
        <w:sz w:val="22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8A83ED4"/>
    <w:multiLevelType w:val="multilevel"/>
    <w:tmpl w:val="A8B0075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/>
        <w:sz w:val="22"/>
        <w:lang w:eastAsia="pl-PL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Times New Roman" w:cs="Times New Roman"/>
        <w:sz w:val="22"/>
        <w:lang w:eastAsia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/>
        <w:sz w:val="22"/>
        <w:lang w:eastAsia="pl-PL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eastAsia="Times New Roman" w:cs="Times New Roman"/>
        <w:b w:val="0"/>
        <w:bCs/>
        <w:sz w:val="22"/>
        <w:lang w:eastAsia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/>
        <w:sz w:val="22"/>
        <w:lang w:eastAsia="pl-P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/>
        <w:sz w:val="22"/>
        <w:lang w:eastAsia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/>
        <w:sz w:val="22"/>
        <w:lang w:eastAsia="pl-PL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/>
        <w:sz w:val="22"/>
        <w:lang w:eastAsia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/>
        <w:sz w:val="22"/>
        <w:lang w:eastAsia="pl-PL"/>
      </w:rPr>
    </w:lvl>
  </w:abstractNum>
  <w:abstractNum w:abstractNumId="17">
    <w:nsid w:val="09790E24"/>
    <w:multiLevelType w:val="multilevel"/>
    <w:tmpl w:val="3CE47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080" w:firstLine="0"/>
      </w:pPr>
      <w:rPr>
        <w:rFonts w:ascii="Symbol" w:hAnsi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0265B3"/>
    <w:multiLevelType w:val="multilevel"/>
    <w:tmpl w:val="70981A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C2232BE"/>
    <w:multiLevelType w:val="hybridMultilevel"/>
    <w:tmpl w:val="BEF44224"/>
    <w:lvl w:ilvl="0" w:tplc="5FA46E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B21B99"/>
    <w:multiLevelType w:val="hybridMultilevel"/>
    <w:tmpl w:val="FC8889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E754227"/>
    <w:multiLevelType w:val="multilevel"/>
    <w:tmpl w:val="2A8A7E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11D9641D"/>
    <w:multiLevelType w:val="multilevel"/>
    <w:tmpl w:val="9A26317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color w:val="00000A"/>
        <w:sz w:val="22"/>
        <w:szCs w:val="22"/>
      </w:rPr>
    </w:lvl>
    <w:lvl w:ilvl="1">
      <w:start w:val="1"/>
      <w:numFmt w:val="none"/>
      <w:suff w:val="nothing"/>
      <w:lvlText w:val="."/>
      <w:lvlJc w:val="left"/>
      <w:pPr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3.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b w:val="0"/>
        <w:sz w:val="22"/>
      </w:rPr>
    </w:lvl>
    <w:lvl w:ilvl="4">
      <w:start w:val="1"/>
      <w:numFmt w:val="decimal"/>
      <w:lvlText w:val="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3">
    <w:nsid w:val="13B410BC"/>
    <w:multiLevelType w:val="multilevel"/>
    <w:tmpl w:val="9E1296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14A71156"/>
    <w:multiLevelType w:val="multilevel"/>
    <w:tmpl w:val="77988774"/>
    <w:lvl w:ilvl="0">
      <w:start w:val="1"/>
      <w:numFmt w:val="lowerLetter"/>
      <w:lvlText w:val="%1)"/>
      <w:lvlJc w:val="left"/>
      <w:pPr>
        <w:ind w:left="927" w:hanging="360"/>
      </w:pPr>
      <w:rPr>
        <w:rFonts w:eastAsia="Times New Roman" w:cs="Times New Roman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1D39486A"/>
    <w:multiLevelType w:val="multilevel"/>
    <w:tmpl w:val="C73C0434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D1EC1"/>
    <w:multiLevelType w:val="multilevel"/>
    <w:tmpl w:val="368871E6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212F509B"/>
    <w:multiLevelType w:val="multilevel"/>
    <w:tmpl w:val="2C123AA4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3A362BC"/>
    <w:multiLevelType w:val="multilevel"/>
    <w:tmpl w:val="0E984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4"/>
      <w:numFmt w:val="decimal"/>
      <w:lvlText w:val="%4."/>
      <w:lvlJc w:val="left"/>
      <w:pPr>
        <w:tabs>
          <w:tab w:val="num" w:pos="708"/>
        </w:tabs>
        <w:ind w:left="1728" w:hanging="648"/>
      </w:pPr>
      <w:rPr>
        <w:rFonts w:eastAsia="Times New Roman" w:cs="Times New Roman"/>
        <w:b w:val="0"/>
        <w:color w:val="00000A"/>
        <w:sz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24C964C9"/>
    <w:multiLevelType w:val="multilevel"/>
    <w:tmpl w:val="CD76CBBA"/>
    <w:lvl w:ilvl="0">
      <w:start w:val="1"/>
      <w:numFmt w:val="lowerLetter"/>
      <w:lvlText w:val="%1)"/>
      <w:lvlJc w:val="left"/>
      <w:pPr>
        <w:ind w:left="1211" w:hanging="360"/>
      </w:pPr>
      <w:rPr>
        <w:rFonts w:eastAsia="Times New Roman" w:cs="Times New Roman"/>
        <w:b w:val="0"/>
        <w:bCs/>
        <w:i w:val="0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262A4994"/>
    <w:multiLevelType w:val="multilevel"/>
    <w:tmpl w:val="5FF473FA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b/>
        <w:sz w:val="22"/>
      </w:rPr>
    </w:lvl>
  </w:abstractNum>
  <w:abstractNum w:abstractNumId="31">
    <w:nsid w:val="277C7E09"/>
    <w:multiLevelType w:val="multilevel"/>
    <w:tmpl w:val="4B8C8B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00000A"/>
        <w:sz w:val="22"/>
        <w:szCs w:val="22"/>
      </w:rPr>
    </w:lvl>
    <w:lvl w:ilvl="1">
      <w:start w:val="2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ascii="Calibri" w:eastAsia="Times New Roman" w:hAnsi="Calibri" w:cs="Times New Roman" w:hint="default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5040" w:hanging="360"/>
      </w:pPr>
      <w:rPr>
        <w:rFonts w:hint="default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27D9789A"/>
    <w:multiLevelType w:val="multilevel"/>
    <w:tmpl w:val="EC8E8B1C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eastAsia="Times New Roman" w:cs="Times New Roman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eastAsia="Times New Roman" w:cs="Times New Roman"/>
        <w:sz w:val="22"/>
        <w:lang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Times New Roman" w:cs="Times New Roman"/>
        <w:b w:val="0"/>
        <w:sz w:val="22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="Times New Roman" w:cs="Times New Roman"/>
        <w:sz w:val="22"/>
        <w:lang w:eastAsia="pl-PL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eastAsia="Times New Roman" w:cs="Times New Roman"/>
        <w:sz w:val="22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C9937E5"/>
    <w:multiLevelType w:val="multilevel"/>
    <w:tmpl w:val="F202D2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072496C"/>
    <w:multiLevelType w:val="multilevel"/>
    <w:tmpl w:val="A64660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22"/>
        <w:lang w:eastAsia="en-US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  <w:sz w:val="22"/>
        <w:lang w:eastAsia="en-US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  <w:sz w:val="22"/>
        <w:lang w:eastAsia="en-US"/>
      </w:rPr>
    </w:lvl>
    <w:lvl w:ilvl="3">
      <w:start w:val="1"/>
      <w:numFmt w:val="lowerLetter"/>
      <w:lvlText w:val="%4)"/>
      <w:lvlJc w:val="left"/>
      <w:pPr>
        <w:ind w:left="1998" w:hanging="720"/>
      </w:pPr>
      <w:rPr>
        <w:rFonts w:ascii="Times New Roman" w:eastAsia="Times New Roman" w:hAnsi="Times New Roman" w:cs="Times New Roman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  <w:sz w:val="22"/>
        <w:lang w:eastAsia="en-US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  <w:sz w:val="22"/>
        <w:lang w:eastAsia="en-US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  <w:sz w:val="22"/>
        <w:lang w:eastAsia="en-US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  <w:sz w:val="22"/>
        <w:lang w:eastAsia="en-US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  <w:sz w:val="22"/>
        <w:lang w:eastAsia="en-US"/>
      </w:rPr>
    </w:lvl>
  </w:abstractNum>
  <w:abstractNum w:abstractNumId="35">
    <w:nsid w:val="34640B99"/>
    <w:multiLevelType w:val="multilevel"/>
    <w:tmpl w:val="DC624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>
    <w:nsid w:val="349C1388"/>
    <w:multiLevelType w:val="multilevel"/>
    <w:tmpl w:val="E9AC1136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211" w:hanging="360"/>
      </w:pPr>
      <w:rPr>
        <w:rFonts w:eastAsia="Times New Roman" w:cs="Times New Roman"/>
        <w:b/>
        <w:i w:val="0"/>
        <w:sz w:val="22"/>
        <w:lang w:eastAsia="pl-PL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37">
    <w:nsid w:val="36911F05"/>
    <w:multiLevelType w:val="multilevel"/>
    <w:tmpl w:val="38DCDCB6"/>
    <w:lvl w:ilvl="0">
      <w:start w:val="4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3A8839B8"/>
    <w:multiLevelType w:val="hybridMultilevel"/>
    <w:tmpl w:val="0FC09B62"/>
    <w:lvl w:ilvl="0" w:tplc="1EFE7E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3C652904"/>
    <w:multiLevelType w:val="multilevel"/>
    <w:tmpl w:val="26C013D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OpenSymbol" w:hint="default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>
    <w:nsid w:val="42527B62"/>
    <w:multiLevelType w:val="multilevel"/>
    <w:tmpl w:val="443C0A00"/>
    <w:lvl w:ilvl="0">
      <w:start w:val="6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b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imes New Roman"/>
        <w:b w:val="0"/>
        <w:strike w:val="0"/>
        <w:dstrike w:val="0"/>
        <w:color w:val="00000A"/>
        <w:sz w:val="22"/>
        <w:szCs w:val="22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/>
        <w:sz w:val="22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3D45E17"/>
    <w:multiLevelType w:val="hybridMultilevel"/>
    <w:tmpl w:val="60121D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7DA45CB"/>
    <w:multiLevelType w:val="multilevel"/>
    <w:tmpl w:val="33D24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sz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43">
    <w:nsid w:val="4A8938B9"/>
    <w:multiLevelType w:val="multilevel"/>
    <w:tmpl w:val="A1B073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 w:hint="default"/>
        <w:b w:val="0"/>
        <w:bCs/>
        <w:color w:val="00000A"/>
        <w:sz w:val="22"/>
        <w:szCs w:val="22"/>
        <w:lang w:val="pl-PL" w:eastAsia="ar-SA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4D1D1392"/>
    <w:multiLevelType w:val="multilevel"/>
    <w:tmpl w:val="09EE6B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5">
    <w:nsid w:val="4DB432EB"/>
    <w:multiLevelType w:val="multilevel"/>
    <w:tmpl w:val="D66A1B94"/>
    <w:name w:val="WW8Num52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hint="default"/>
        <w:b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trike w:val="0"/>
        <w:dstrike w:val="0"/>
        <w:color w:val="auto"/>
      </w:r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>
    <w:nsid w:val="4FF70A22"/>
    <w:multiLevelType w:val="hybridMultilevel"/>
    <w:tmpl w:val="7CF66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C4066B"/>
    <w:multiLevelType w:val="multilevel"/>
    <w:tmpl w:val="4E6C07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>
    <w:nsid w:val="51C7136A"/>
    <w:multiLevelType w:val="multilevel"/>
    <w:tmpl w:val="BFEAF52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708"/>
        </w:tabs>
        <w:ind w:left="1728" w:hanging="648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9">
    <w:nsid w:val="5BE661FE"/>
    <w:multiLevelType w:val="multilevel"/>
    <w:tmpl w:val="14CE7F3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5CB37C73"/>
    <w:multiLevelType w:val="multilevel"/>
    <w:tmpl w:val="5CB636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F69137C"/>
    <w:multiLevelType w:val="multilevel"/>
    <w:tmpl w:val="ED78D85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eastAsia="Times New Roman" w:cs="Times New Roman"/>
        <w:b w:val="0"/>
        <w:sz w:val="22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03E02CF"/>
    <w:multiLevelType w:val="multilevel"/>
    <w:tmpl w:val="83A603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2193722"/>
    <w:multiLevelType w:val="hybridMultilevel"/>
    <w:tmpl w:val="C4604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5F06AA1"/>
    <w:multiLevelType w:val="multilevel"/>
    <w:tmpl w:val="9FCE21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6E8122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1CC6FB3"/>
    <w:multiLevelType w:val="multilevel"/>
    <w:tmpl w:val="049E76F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22"/>
        <w:lang w:eastAsia="pl-P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/>
        <w:b w:val="0"/>
        <w:sz w:val="22"/>
        <w:lang w:eastAsia="pl-PL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eastAsia="Times New Roman" w:cs="Times New Roman"/>
        <w:b/>
        <w:lang w:eastAsia="pl-PL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eastAsia="Times New Roman" w:cs="Times New Roman"/>
        <w:b/>
        <w:lang w:eastAsia="pl-PL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eastAsia="Times New Roman" w:cs="Times New Roman"/>
        <w:b/>
        <w:lang w:eastAsia="pl-PL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eastAsia="Times New Roman" w:cs="Times New Roman"/>
        <w:b/>
        <w:lang w:eastAsia="pl-PL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/>
        <w:b/>
        <w:lang w:eastAsia="pl-PL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eastAsia="Times New Roman" w:cs="Times New Roman"/>
        <w:b/>
        <w:lang w:eastAsia="pl-PL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eastAsia="Times New Roman" w:cs="Times New Roman"/>
        <w:b/>
        <w:lang w:eastAsia="pl-PL"/>
      </w:rPr>
    </w:lvl>
  </w:abstractNum>
  <w:abstractNum w:abstractNumId="57">
    <w:nsid w:val="71DE1DCB"/>
    <w:multiLevelType w:val="hybridMultilevel"/>
    <w:tmpl w:val="60121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B61170"/>
    <w:multiLevelType w:val="multilevel"/>
    <w:tmpl w:val="6234DEFE"/>
    <w:lvl w:ilvl="0">
      <w:start w:val="1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strike w:val="0"/>
        <w:dstrike w:val="0"/>
        <w:position w:val="0"/>
        <w:sz w:val="22"/>
        <w:vertAlign w:val="baselin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>
    <w:nsid w:val="7AD91761"/>
    <w:multiLevelType w:val="multilevel"/>
    <w:tmpl w:val="237238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>
    <w:nsid w:val="7B4B3A8C"/>
    <w:multiLevelType w:val="multilevel"/>
    <w:tmpl w:val="AB9E6196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5"/>
  </w:num>
  <w:num w:numId="2">
    <w:abstractNumId w:val="39"/>
  </w:num>
  <w:num w:numId="3">
    <w:abstractNumId w:val="49"/>
  </w:num>
  <w:num w:numId="4">
    <w:abstractNumId w:val="34"/>
  </w:num>
  <w:num w:numId="5">
    <w:abstractNumId w:val="21"/>
  </w:num>
  <w:num w:numId="6">
    <w:abstractNumId w:val="40"/>
  </w:num>
  <w:num w:numId="7">
    <w:abstractNumId w:val="59"/>
  </w:num>
  <w:num w:numId="8">
    <w:abstractNumId w:val="54"/>
  </w:num>
  <w:num w:numId="9">
    <w:abstractNumId w:val="37"/>
  </w:num>
  <w:num w:numId="10">
    <w:abstractNumId w:val="35"/>
  </w:num>
  <w:num w:numId="11">
    <w:abstractNumId w:val="29"/>
  </w:num>
  <w:num w:numId="12">
    <w:abstractNumId w:val="26"/>
  </w:num>
  <w:num w:numId="13">
    <w:abstractNumId w:val="58"/>
  </w:num>
  <w:num w:numId="14">
    <w:abstractNumId w:val="30"/>
  </w:num>
  <w:num w:numId="15">
    <w:abstractNumId w:val="31"/>
  </w:num>
  <w:num w:numId="16">
    <w:abstractNumId w:val="36"/>
  </w:num>
  <w:num w:numId="17">
    <w:abstractNumId w:val="42"/>
  </w:num>
  <w:num w:numId="18">
    <w:abstractNumId w:val="23"/>
  </w:num>
  <w:num w:numId="19">
    <w:abstractNumId w:val="16"/>
  </w:num>
  <w:num w:numId="20">
    <w:abstractNumId w:val="43"/>
  </w:num>
  <w:num w:numId="21">
    <w:abstractNumId w:val="28"/>
  </w:num>
  <w:num w:numId="22">
    <w:abstractNumId w:val="56"/>
  </w:num>
  <w:num w:numId="23">
    <w:abstractNumId w:val="22"/>
  </w:num>
  <w:num w:numId="24">
    <w:abstractNumId w:val="24"/>
  </w:num>
  <w:num w:numId="25">
    <w:abstractNumId w:val="12"/>
  </w:num>
  <w:num w:numId="26">
    <w:abstractNumId w:val="18"/>
  </w:num>
  <w:num w:numId="27">
    <w:abstractNumId w:val="60"/>
  </w:num>
  <w:num w:numId="28">
    <w:abstractNumId w:val="32"/>
  </w:num>
  <w:num w:numId="29">
    <w:abstractNumId w:val="25"/>
  </w:num>
  <w:num w:numId="30">
    <w:abstractNumId w:val="0"/>
  </w:num>
  <w:num w:numId="31">
    <w:abstractNumId w:val="14"/>
  </w:num>
  <w:num w:numId="32">
    <w:abstractNumId w:val="17"/>
  </w:num>
  <w:num w:numId="33">
    <w:abstractNumId w:val="47"/>
  </w:num>
  <w:num w:numId="34">
    <w:abstractNumId w:val="13"/>
  </w:num>
  <w:num w:numId="35">
    <w:abstractNumId w:val="52"/>
  </w:num>
  <w:num w:numId="36">
    <w:abstractNumId w:val="50"/>
  </w:num>
  <w:num w:numId="37">
    <w:abstractNumId w:val="46"/>
  </w:num>
  <w:num w:numId="38">
    <w:abstractNumId w:val="55"/>
  </w:num>
  <w:num w:numId="39">
    <w:abstractNumId w:val="38"/>
  </w:num>
  <w:num w:numId="40">
    <w:abstractNumId w:val="27"/>
  </w:num>
  <w:num w:numId="41">
    <w:abstractNumId w:val="44"/>
  </w:num>
  <w:num w:numId="42">
    <w:abstractNumId w:val="33"/>
  </w:num>
  <w:num w:numId="43">
    <w:abstractNumId w:val="20"/>
  </w:num>
  <w:num w:numId="44">
    <w:abstractNumId w:val="19"/>
  </w:num>
  <w:num w:numId="45">
    <w:abstractNumId w:val="51"/>
  </w:num>
  <w:num w:numId="46">
    <w:abstractNumId w:val="53"/>
  </w:num>
  <w:num w:numId="47">
    <w:abstractNumId w:val="57"/>
  </w:num>
  <w:num w:numId="48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F33"/>
    <w:rsid w:val="000139E7"/>
    <w:rsid w:val="00026E54"/>
    <w:rsid w:val="0003496B"/>
    <w:rsid w:val="00045712"/>
    <w:rsid w:val="000821D6"/>
    <w:rsid w:val="000B289D"/>
    <w:rsid w:val="000C4C74"/>
    <w:rsid w:val="000F6CD4"/>
    <w:rsid w:val="00120CA1"/>
    <w:rsid w:val="00133E26"/>
    <w:rsid w:val="00167451"/>
    <w:rsid w:val="00186A04"/>
    <w:rsid w:val="001943F2"/>
    <w:rsid w:val="001B20A3"/>
    <w:rsid w:val="001B40DC"/>
    <w:rsid w:val="001F26D0"/>
    <w:rsid w:val="001F494B"/>
    <w:rsid w:val="00226D0C"/>
    <w:rsid w:val="00252DF2"/>
    <w:rsid w:val="00273331"/>
    <w:rsid w:val="002733AE"/>
    <w:rsid w:val="00285785"/>
    <w:rsid w:val="00286C5B"/>
    <w:rsid w:val="002A45C4"/>
    <w:rsid w:val="002C6093"/>
    <w:rsid w:val="002F2689"/>
    <w:rsid w:val="003009E4"/>
    <w:rsid w:val="00301171"/>
    <w:rsid w:val="00301804"/>
    <w:rsid w:val="00317B89"/>
    <w:rsid w:val="003213ED"/>
    <w:rsid w:val="003509FC"/>
    <w:rsid w:val="00363DBE"/>
    <w:rsid w:val="00375C81"/>
    <w:rsid w:val="0039335B"/>
    <w:rsid w:val="00397849"/>
    <w:rsid w:val="00397FE8"/>
    <w:rsid w:val="003A496A"/>
    <w:rsid w:val="003A5304"/>
    <w:rsid w:val="003E5F8A"/>
    <w:rsid w:val="003E6599"/>
    <w:rsid w:val="003E76E4"/>
    <w:rsid w:val="003F7CB4"/>
    <w:rsid w:val="004230EA"/>
    <w:rsid w:val="004323D3"/>
    <w:rsid w:val="00464A98"/>
    <w:rsid w:val="00472245"/>
    <w:rsid w:val="004836BA"/>
    <w:rsid w:val="004C135E"/>
    <w:rsid w:val="004E155E"/>
    <w:rsid w:val="00506DA5"/>
    <w:rsid w:val="00540F99"/>
    <w:rsid w:val="00546F00"/>
    <w:rsid w:val="00567106"/>
    <w:rsid w:val="00575D56"/>
    <w:rsid w:val="00585474"/>
    <w:rsid w:val="005974AE"/>
    <w:rsid w:val="005B786C"/>
    <w:rsid w:val="005B79FE"/>
    <w:rsid w:val="005F1D21"/>
    <w:rsid w:val="005F5523"/>
    <w:rsid w:val="00606C73"/>
    <w:rsid w:val="00611B54"/>
    <w:rsid w:val="00613C09"/>
    <w:rsid w:val="0063519C"/>
    <w:rsid w:val="00637D94"/>
    <w:rsid w:val="0065296D"/>
    <w:rsid w:val="00665761"/>
    <w:rsid w:val="006927D5"/>
    <w:rsid w:val="00692B1A"/>
    <w:rsid w:val="006975DF"/>
    <w:rsid w:val="006B7338"/>
    <w:rsid w:val="006C1F44"/>
    <w:rsid w:val="0073604C"/>
    <w:rsid w:val="00741960"/>
    <w:rsid w:val="00744053"/>
    <w:rsid w:val="0074644A"/>
    <w:rsid w:val="00762E31"/>
    <w:rsid w:val="0077450B"/>
    <w:rsid w:val="007A4EF8"/>
    <w:rsid w:val="007E24BD"/>
    <w:rsid w:val="007E26CE"/>
    <w:rsid w:val="007E429A"/>
    <w:rsid w:val="0081371E"/>
    <w:rsid w:val="00815693"/>
    <w:rsid w:val="008331FC"/>
    <w:rsid w:val="00865E12"/>
    <w:rsid w:val="00877030"/>
    <w:rsid w:val="008C1DEF"/>
    <w:rsid w:val="008C5F3D"/>
    <w:rsid w:val="00912D47"/>
    <w:rsid w:val="00932E54"/>
    <w:rsid w:val="00957A65"/>
    <w:rsid w:val="00957C8E"/>
    <w:rsid w:val="00960537"/>
    <w:rsid w:val="00965190"/>
    <w:rsid w:val="009B0B46"/>
    <w:rsid w:val="009B525C"/>
    <w:rsid w:val="009D6D99"/>
    <w:rsid w:val="009E3540"/>
    <w:rsid w:val="00A66F44"/>
    <w:rsid w:val="00A872BD"/>
    <w:rsid w:val="00A9737F"/>
    <w:rsid w:val="00AD6AD6"/>
    <w:rsid w:val="00AF0ABB"/>
    <w:rsid w:val="00AF689B"/>
    <w:rsid w:val="00B16BB0"/>
    <w:rsid w:val="00B17C04"/>
    <w:rsid w:val="00B23BF3"/>
    <w:rsid w:val="00B253A3"/>
    <w:rsid w:val="00B442EE"/>
    <w:rsid w:val="00B5304E"/>
    <w:rsid w:val="00B61902"/>
    <w:rsid w:val="00B81BDB"/>
    <w:rsid w:val="00B874EE"/>
    <w:rsid w:val="00BC4A5A"/>
    <w:rsid w:val="00BD0047"/>
    <w:rsid w:val="00BD12A4"/>
    <w:rsid w:val="00BE1591"/>
    <w:rsid w:val="00C27ED3"/>
    <w:rsid w:val="00C3015D"/>
    <w:rsid w:val="00C3413B"/>
    <w:rsid w:val="00C35530"/>
    <w:rsid w:val="00C36A44"/>
    <w:rsid w:val="00C522C5"/>
    <w:rsid w:val="00C5796D"/>
    <w:rsid w:val="00CB77F6"/>
    <w:rsid w:val="00CF002E"/>
    <w:rsid w:val="00CF2559"/>
    <w:rsid w:val="00D04AF0"/>
    <w:rsid w:val="00D21AED"/>
    <w:rsid w:val="00D50540"/>
    <w:rsid w:val="00D5575B"/>
    <w:rsid w:val="00D67F33"/>
    <w:rsid w:val="00D95895"/>
    <w:rsid w:val="00DA45E1"/>
    <w:rsid w:val="00DB4758"/>
    <w:rsid w:val="00DC5BBB"/>
    <w:rsid w:val="00E04A5F"/>
    <w:rsid w:val="00E33B85"/>
    <w:rsid w:val="00E75E9A"/>
    <w:rsid w:val="00E935C6"/>
    <w:rsid w:val="00EB4299"/>
    <w:rsid w:val="00EC1FA7"/>
    <w:rsid w:val="00F06265"/>
    <w:rsid w:val="00F136DC"/>
    <w:rsid w:val="00F43B5C"/>
    <w:rsid w:val="00F570F5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E26"/>
    <w:rPr>
      <w:color w:val="00000A"/>
      <w:sz w:val="24"/>
      <w:szCs w:val="24"/>
      <w:lang w:val="en-US" w:eastAsia="en-US"/>
    </w:rPr>
  </w:style>
  <w:style w:type="paragraph" w:styleId="Nagwek2">
    <w:name w:val="heading 2"/>
    <w:basedOn w:val="Normalny"/>
    <w:link w:val="Nagwek2Znak"/>
    <w:autoRedefine/>
    <w:qFormat/>
    <w:rsid w:val="00DC6360"/>
    <w:pPr>
      <w:tabs>
        <w:tab w:val="left" w:pos="851"/>
      </w:tabs>
      <w:spacing w:before="120" w:after="60"/>
      <w:ind w:left="567" w:hanging="567"/>
      <w:jc w:val="both"/>
      <w:outlineLvl w:val="1"/>
    </w:pPr>
    <w:rPr>
      <w:rFonts w:ascii="Calibri" w:eastAsia="Calibri" w:hAnsi="Calibri" w:cs="Calibri"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A2FF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2F67"/>
    <w:rPr>
      <w:u w:val="single"/>
    </w:rPr>
  </w:style>
  <w:style w:type="character" w:customStyle="1" w:styleId="TytuZnak">
    <w:name w:val="Tytuł Znak"/>
    <w:basedOn w:val="Domylnaczcionkaakapitu"/>
    <w:link w:val="Tytu"/>
    <w:qFormat/>
    <w:rsid w:val="004323D3"/>
    <w:rPr>
      <w:rFonts w:eastAsia="Calibri"/>
      <w:b/>
      <w:bCs/>
      <w:color w:val="00000A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DC6360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7A3788"/>
    <w:rPr>
      <w:rFonts w:ascii="Tahoma" w:hAnsi="Tahoma" w:cs="Tahoma"/>
      <w:sz w:val="16"/>
      <w:szCs w:val="16"/>
      <w:lang w:val="en-US" w:eastAsia="en-US"/>
    </w:rPr>
  </w:style>
  <w:style w:type="character" w:customStyle="1" w:styleId="WW8Num1z0">
    <w:name w:val="WW8Num1z0"/>
    <w:qFormat/>
    <w:rsid w:val="00982259"/>
  </w:style>
  <w:style w:type="character" w:customStyle="1" w:styleId="WW8Num1z1">
    <w:name w:val="WW8Num1z1"/>
    <w:qFormat/>
    <w:rsid w:val="00982259"/>
  </w:style>
  <w:style w:type="character" w:customStyle="1" w:styleId="WW8Num1z2">
    <w:name w:val="WW8Num1z2"/>
    <w:qFormat/>
    <w:rsid w:val="00982259"/>
  </w:style>
  <w:style w:type="character" w:customStyle="1" w:styleId="WW8Num1z3">
    <w:name w:val="WW8Num1z3"/>
    <w:qFormat/>
    <w:rsid w:val="00982259"/>
  </w:style>
  <w:style w:type="character" w:customStyle="1" w:styleId="WW8Num1z4">
    <w:name w:val="WW8Num1z4"/>
    <w:qFormat/>
    <w:rsid w:val="00982259"/>
  </w:style>
  <w:style w:type="character" w:customStyle="1" w:styleId="WW8Num1z5">
    <w:name w:val="WW8Num1z5"/>
    <w:qFormat/>
    <w:rsid w:val="00982259"/>
  </w:style>
  <w:style w:type="character" w:customStyle="1" w:styleId="WW8Num1z6">
    <w:name w:val="WW8Num1z6"/>
    <w:qFormat/>
    <w:rsid w:val="00982259"/>
  </w:style>
  <w:style w:type="character" w:customStyle="1" w:styleId="WW8Num1z7">
    <w:name w:val="WW8Num1z7"/>
    <w:qFormat/>
    <w:rsid w:val="00982259"/>
  </w:style>
  <w:style w:type="character" w:customStyle="1" w:styleId="WW8Num1z8">
    <w:name w:val="WW8Num1z8"/>
    <w:qFormat/>
    <w:rsid w:val="00982259"/>
  </w:style>
  <w:style w:type="character" w:customStyle="1" w:styleId="WW8Num2z0">
    <w:name w:val="WW8Num2z0"/>
    <w:qFormat/>
    <w:rsid w:val="00982259"/>
    <w:rPr>
      <w:rFonts w:ascii="Times New Roman" w:eastAsia="Times New Roman" w:hAnsi="Times New Roman" w:cs="Times New Roman"/>
      <w:b/>
      <w:bCs/>
      <w:iCs/>
      <w:sz w:val="36"/>
      <w:szCs w:val="36"/>
      <w:lang w:val="x-none" w:eastAsia="ar-SA"/>
    </w:rPr>
  </w:style>
  <w:style w:type="character" w:customStyle="1" w:styleId="WW8Num2z1">
    <w:name w:val="WW8Num2z1"/>
    <w:qFormat/>
    <w:rsid w:val="00982259"/>
  </w:style>
  <w:style w:type="character" w:customStyle="1" w:styleId="WW8Num2z2">
    <w:name w:val="WW8Num2z2"/>
    <w:qFormat/>
    <w:rsid w:val="00982259"/>
  </w:style>
  <w:style w:type="character" w:customStyle="1" w:styleId="WW8Num2z3">
    <w:name w:val="WW8Num2z3"/>
    <w:qFormat/>
    <w:rsid w:val="00982259"/>
  </w:style>
  <w:style w:type="character" w:customStyle="1" w:styleId="WW8Num2z4">
    <w:name w:val="WW8Num2z4"/>
    <w:qFormat/>
    <w:rsid w:val="00982259"/>
  </w:style>
  <w:style w:type="character" w:customStyle="1" w:styleId="WW8Num2z5">
    <w:name w:val="WW8Num2z5"/>
    <w:qFormat/>
    <w:rsid w:val="00982259"/>
  </w:style>
  <w:style w:type="character" w:customStyle="1" w:styleId="WW8Num2z6">
    <w:name w:val="WW8Num2z6"/>
    <w:qFormat/>
    <w:rsid w:val="00982259"/>
  </w:style>
  <w:style w:type="character" w:customStyle="1" w:styleId="WW8Num2z7">
    <w:name w:val="WW8Num2z7"/>
    <w:qFormat/>
    <w:rsid w:val="00982259"/>
  </w:style>
  <w:style w:type="character" w:customStyle="1" w:styleId="WW8Num2z8">
    <w:name w:val="WW8Num2z8"/>
    <w:qFormat/>
    <w:rsid w:val="00982259"/>
  </w:style>
  <w:style w:type="character" w:customStyle="1" w:styleId="WW8Num3z0">
    <w:name w:val="WW8Num3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3z1">
    <w:name w:val="WW8Num3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982259"/>
  </w:style>
  <w:style w:type="character" w:customStyle="1" w:styleId="WW8Num3z3">
    <w:name w:val="WW8Num3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z4">
    <w:name w:val="WW8Num3z4"/>
    <w:qFormat/>
    <w:rsid w:val="00982259"/>
  </w:style>
  <w:style w:type="character" w:customStyle="1" w:styleId="WW8Num3z5">
    <w:name w:val="WW8Num3z5"/>
    <w:qFormat/>
    <w:rsid w:val="00982259"/>
  </w:style>
  <w:style w:type="character" w:customStyle="1" w:styleId="WW8Num3z6">
    <w:name w:val="WW8Num3z6"/>
    <w:qFormat/>
    <w:rsid w:val="00982259"/>
    <w:rPr>
      <w:rFonts w:ascii="Times New Roman" w:eastAsia="Arial" w:hAnsi="Times New Roman" w:cs="Times New Roman"/>
      <w:lang w:eastAsia="ar-SA"/>
    </w:rPr>
  </w:style>
  <w:style w:type="character" w:customStyle="1" w:styleId="WW8Num3z7">
    <w:name w:val="WW8Num3z7"/>
    <w:qFormat/>
    <w:rsid w:val="00982259"/>
  </w:style>
  <w:style w:type="character" w:customStyle="1" w:styleId="WW8Num3z8">
    <w:name w:val="WW8Num3z8"/>
    <w:qFormat/>
    <w:rsid w:val="00982259"/>
  </w:style>
  <w:style w:type="character" w:customStyle="1" w:styleId="WW8Num4z0">
    <w:name w:val="WW8Num4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4z1">
    <w:name w:val="WW8Num4z1"/>
    <w:qFormat/>
    <w:rsid w:val="00982259"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  <w:rsid w:val="00982259"/>
  </w:style>
  <w:style w:type="character" w:customStyle="1" w:styleId="WW8Num4z3">
    <w:name w:val="WW8Num4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4z4">
    <w:name w:val="WW8Num4z4"/>
    <w:qFormat/>
    <w:rsid w:val="00982259"/>
  </w:style>
  <w:style w:type="character" w:customStyle="1" w:styleId="WW8Num4z5">
    <w:name w:val="WW8Num4z5"/>
    <w:qFormat/>
    <w:rsid w:val="00982259"/>
  </w:style>
  <w:style w:type="character" w:customStyle="1" w:styleId="WW8Num4z6">
    <w:name w:val="WW8Num4z6"/>
    <w:qFormat/>
    <w:rsid w:val="00982259"/>
    <w:rPr>
      <w:rFonts w:ascii="Times New Roman" w:eastAsia="Arial" w:hAnsi="Times New Roman" w:cs="Times New Roman"/>
    </w:rPr>
  </w:style>
  <w:style w:type="character" w:customStyle="1" w:styleId="WW8Num4z7">
    <w:name w:val="WW8Num4z7"/>
    <w:qFormat/>
    <w:rsid w:val="00982259"/>
  </w:style>
  <w:style w:type="character" w:customStyle="1" w:styleId="WW8Num4z8">
    <w:name w:val="WW8Num4z8"/>
    <w:qFormat/>
    <w:rsid w:val="00982259"/>
  </w:style>
  <w:style w:type="character" w:customStyle="1" w:styleId="WW8Num5z0">
    <w:name w:val="WW8Num5z0"/>
    <w:qFormat/>
    <w:rsid w:val="00982259"/>
  </w:style>
  <w:style w:type="character" w:customStyle="1" w:styleId="WW8Num5z1">
    <w:name w:val="WW8Num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5z2">
    <w:name w:val="WW8Num5z2"/>
    <w:qFormat/>
    <w:rsid w:val="00982259"/>
    <w:rPr>
      <w:color w:val="00000A"/>
    </w:rPr>
  </w:style>
  <w:style w:type="character" w:customStyle="1" w:styleId="WW8Num5z3">
    <w:name w:val="WW8Num5z3"/>
    <w:qFormat/>
    <w:rsid w:val="00982259"/>
    <w:rPr>
      <w:rFonts w:ascii="Times New Roman" w:eastAsia="Times New Roman" w:hAnsi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WW8Num5z4">
    <w:name w:val="WW8Num5z4"/>
    <w:qFormat/>
    <w:rsid w:val="00982259"/>
  </w:style>
  <w:style w:type="character" w:customStyle="1" w:styleId="WW8Num5z5">
    <w:name w:val="WW8Num5z5"/>
    <w:qFormat/>
    <w:rsid w:val="00982259"/>
  </w:style>
  <w:style w:type="character" w:customStyle="1" w:styleId="WW8Num5z7">
    <w:name w:val="WW8Num5z7"/>
    <w:qFormat/>
    <w:rsid w:val="00982259"/>
  </w:style>
  <w:style w:type="character" w:customStyle="1" w:styleId="WW8Num5z8">
    <w:name w:val="WW8Num5z8"/>
    <w:qFormat/>
    <w:rsid w:val="00982259"/>
  </w:style>
  <w:style w:type="character" w:customStyle="1" w:styleId="WW8Num6z0">
    <w:name w:val="WW8Num6z0"/>
    <w:qFormat/>
    <w:rsid w:val="00982259"/>
    <w:rPr>
      <w:b/>
      <w:sz w:val="22"/>
      <w:szCs w:val="22"/>
      <w:lang w:eastAsia="ar-SA"/>
    </w:rPr>
  </w:style>
  <w:style w:type="character" w:customStyle="1" w:styleId="WW8Num6z1">
    <w:name w:val="WW8Num6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z2">
    <w:name w:val="WW8Num6z2"/>
    <w:qFormat/>
    <w:rsid w:val="00982259"/>
    <w:rPr>
      <w:color w:val="00000A"/>
    </w:rPr>
  </w:style>
  <w:style w:type="character" w:customStyle="1" w:styleId="WW8Num6z3">
    <w:name w:val="WW8Num6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lang w:eastAsia="pl-PL"/>
    </w:rPr>
  </w:style>
  <w:style w:type="character" w:customStyle="1" w:styleId="WW8Num6z4">
    <w:name w:val="WW8Num6z4"/>
    <w:qFormat/>
    <w:rsid w:val="00982259"/>
  </w:style>
  <w:style w:type="character" w:customStyle="1" w:styleId="WW8Num6z5">
    <w:name w:val="WW8Num6z5"/>
    <w:qFormat/>
    <w:rsid w:val="00982259"/>
  </w:style>
  <w:style w:type="character" w:customStyle="1" w:styleId="WW8Num6z7">
    <w:name w:val="WW8Num6z7"/>
    <w:qFormat/>
    <w:rsid w:val="00982259"/>
  </w:style>
  <w:style w:type="character" w:customStyle="1" w:styleId="WW8Num6z8">
    <w:name w:val="WW8Num6z8"/>
    <w:qFormat/>
    <w:rsid w:val="00982259"/>
  </w:style>
  <w:style w:type="character" w:customStyle="1" w:styleId="WW8Num7z0">
    <w:name w:val="WW8Num7z0"/>
    <w:qFormat/>
    <w:rsid w:val="00982259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WW8Num7z1">
    <w:name w:val="WW8Num7z1"/>
    <w:qFormat/>
    <w:rsid w:val="00982259"/>
    <w:rPr>
      <w:rFonts w:ascii="Symbol" w:hAnsi="Symbol" w:cs="Symbol"/>
    </w:rPr>
  </w:style>
  <w:style w:type="character" w:customStyle="1" w:styleId="WW8Num7z2">
    <w:name w:val="WW8Num7z2"/>
    <w:qFormat/>
    <w:rsid w:val="00982259"/>
  </w:style>
  <w:style w:type="character" w:customStyle="1" w:styleId="WW8Num7z3">
    <w:name w:val="WW8Num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7z4">
    <w:name w:val="WW8Num7z4"/>
    <w:qFormat/>
    <w:rsid w:val="00982259"/>
  </w:style>
  <w:style w:type="character" w:customStyle="1" w:styleId="WW8Num7z5">
    <w:name w:val="WW8Num7z5"/>
    <w:qFormat/>
    <w:rsid w:val="00982259"/>
  </w:style>
  <w:style w:type="character" w:customStyle="1" w:styleId="WW8Num7z6">
    <w:name w:val="WW8Num7z6"/>
    <w:qFormat/>
    <w:rsid w:val="00982259"/>
  </w:style>
  <w:style w:type="character" w:customStyle="1" w:styleId="WW8Num7z7">
    <w:name w:val="WW8Num7z7"/>
    <w:qFormat/>
    <w:rsid w:val="00982259"/>
  </w:style>
  <w:style w:type="character" w:customStyle="1" w:styleId="WW8Num7z8">
    <w:name w:val="WW8Num7z8"/>
    <w:qFormat/>
    <w:rsid w:val="00982259"/>
  </w:style>
  <w:style w:type="character" w:customStyle="1" w:styleId="WW8Num8z0">
    <w:name w:val="WW8Num8z0"/>
    <w:qFormat/>
    <w:rsid w:val="00982259"/>
    <w:rPr>
      <w:rFonts w:ascii="OpenSymbol" w:hAnsi="OpenSymbol" w:cs="OpenSymbol"/>
      <w:lang w:eastAsia="ar-SA"/>
    </w:rPr>
  </w:style>
  <w:style w:type="character" w:customStyle="1" w:styleId="WW8Num8z1">
    <w:name w:val="WW8Num8z1"/>
    <w:qFormat/>
    <w:rsid w:val="00982259"/>
  </w:style>
  <w:style w:type="character" w:customStyle="1" w:styleId="WW8Num8z2">
    <w:name w:val="WW8Num8z2"/>
    <w:qFormat/>
    <w:rsid w:val="00982259"/>
  </w:style>
  <w:style w:type="character" w:customStyle="1" w:styleId="WW8Num8z3">
    <w:name w:val="WW8Num8z3"/>
    <w:qFormat/>
    <w:rsid w:val="00982259"/>
  </w:style>
  <w:style w:type="character" w:customStyle="1" w:styleId="WW8Num8z4">
    <w:name w:val="WW8Num8z4"/>
    <w:qFormat/>
    <w:rsid w:val="00982259"/>
  </w:style>
  <w:style w:type="character" w:customStyle="1" w:styleId="WW8Num8z5">
    <w:name w:val="WW8Num8z5"/>
    <w:qFormat/>
    <w:rsid w:val="00982259"/>
  </w:style>
  <w:style w:type="character" w:customStyle="1" w:styleId="WW8Num8z6">
    <w:name w:val="WW8Num8z6"/>
    <w:qFormat/>
    <w:rsid w:val="00982259"/>
  </w:style>
  <w:style w:type="character" w:customStyle="1" w:styleId="WW8Num8z7">
    <w:name w:val="WW8Num8z7"/>
    <w:qFormat/>
    <w:rsid w:val="00982259"/>
  </w:style>
  <w:style w:type="character" w:customStyle="1" w:styleId="WW8Num8z8">
    <w:name w:val="WW8Num8z8"/>
    <w:qFormat/>
    <w:rsid w:val="00982259"/>
  </w:style>
  <w:style w:type="character" w:customStyle="1" w:styleId="WW8Num9z0">
    <w:name w:val="WW8Num9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9z1">
    <w:name w:val="WW8Num9z1"/>
    <w:qFormat/>
    <w:rsid w:val="00982259"/>
    <w:rPr>
      <w:rFonts w:ascii="Symbol" w:hAnsi="Symbol" w:cs="Symbol"/>
      <w:sz w:val="18"/>
      <w:szCs w:val="18"/>
    </w:rPr>
  </w:style>
  <w:style w:type="character" w:customStyle="1" w:styleId="WW8Num9z2">
    <w:name w:val="WW8Num9z2"/>
    <w:qFormat/>
    <w:rsid w:val="00982259"/>
  </w:style>
  <w:style w:type="character" w:customStyle="1" w:styleId="WW8Num10z0">
    <w:name w:val="WW8Num10z0"/>
    <w:qFormat/>
    <w:rsid w:val="00982259"/>
    <w:rPr>
      <w:rFonts w:ascii="Times New Roman" w:hAnsi="Times New Roman" w:cs="Times New Roman"/>
      <w:color w:val="00000A"/>
      <w:sz w:val="22"/>
      <w:szCs w:val="22"/>
      <w:lang w:eastAsia="pl-PL"/>
    </w:rPr>
  </w:style>
  <w:style w:type="character" w:customStyle="1" w:styleId="WW8Num11z0">
    <w:name w:val="WW8Num11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11z3">
    <w:name w:val="WW8Num11z3"/>
    <w:qFormat/>
    <w:rsid w:val="00982259"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sid w:val="00982259"/>
    <w:rPr>
      <w:rFonts w:ascii="Wingdings" w:hAnsi="Wingdings" w:cs="Wingdings"/>
      <w:color w:val="00000A"/>
      <w:lang w:eastAsia="pl-PL"/>
    </w:rPr>
  </w:style>
  <w:style w:type="character" w:customStyle="1" w:styleId="WW8Num13z0">
    <w:name w:val="WW8Num13z0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13z1">
    <w:name w:val="WW8Num13z1"/>
    <w:qFormat/>
    <w:rsid w:val="00982259"/>
  </w:style>
  <w:style w:type="character" w:customStyle="1" w:styleId="WW8Num14z0">
    <w:name w:val="WW8Num14z0"/>
    <w:qFormat/>
    <w:rsid w:val="00982259"/>
    <w:rPr>
      <w:b w:val="0"/>
    </w:rPr>
  </w:style>
  <w:style w:type="character" w:customStyle="1" w:styleId="WW8Num15z0">
    <w:name w:val="WW8Num15z0"/>
    <w:qFormat/>
    <w:rsid w:val="00982259"/>
    <w:rPr>
      <w:b/>
      <w:sz w:val="22"/>
      <w:szCs w:val="22"/>
      <w:lang w:eastAsia="ar-SA"/>
    </w:rPr>
  </w:style>
  <w:style w:type="character" w:customStyle="1" w:styleId="WW8Num15z1">
    <w:name w:val="WW8Num15z1"/>
    <w:qFormat/>
    <w:rsid w:val="00982259"/>
  </w:style>
  <w:style w:type="character" w:customStyle="1" w:styleId="WW8Num15z2">
    <w:name w:val="WW8Num15z2"/>
    <w:qFormat/>
    <w:rsid w:val="00982259"/>
  </w:style>
  <w:style w:type="character" w:customStyle="1" w:styleId="WW8Num15z3">
    <w:name w:val="WW8Num15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15z4">
    <w:name w:val="WW8Num15z4"/>
    <w:qFormat/>
    <w:rsid w:val="00982259"/>
  </w:style>
  <w:style w:type="character" w:customStyle="1" w:styleId="WW8Num15z5">
    <w:name w:val="WW8Num15z5"/>
    <w:qFormat/>
    <w:rsid w:val="00982259"/>
  </w:style>
  <w:style w:type="character" w:customStyle="1" w:styleId="WW8Num15z6">
    <w:name w:val="WW8Num15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15z7">
    <w:name w:val="WW8Num15z7"/>
    <w:qFormat/>
    <w:rsid w:val="00982259"/>
  </w:style>
  <w:style w:type="character" w:customStyle="1" w:styleId="WW8Num15z8">
    <w:name w:val="WW8Num15z8"/>
    <w:qFormat/>
    <w:rsid w:val="00982259"/>
  </w:style>
  <w:style w:type="character" w:customStyle="1" w:styleId="WW8Num16z0">
    <w:name w:val="WW8Num16z0"/>
    <w:qFormat/>
    <w:rsid w:val="00982259"/>
    <w:rPr>
      <w:rFonts w:ascii="Wingdings" w:hAnsi="Wingdings" w:cs="Wingdings"/>
      <w:sz w:val="22"/>
      <w:szCs w:val="22"/>
      <w:lang w:eastAsia="ar-SA"/>
    </w:rPr>
  </w:style>
  <w:style w:type="character" w:customStyle="1" w:styleId="WW8Num17z0">
    <w:name w:val="WW8Num17z0"/>
    <w:qFormat/>
    <w:rsid w:val="00982259"/>
    <w:rPr>
      <w:rFonts w:ascii="Times New Roman" w:eastAsia="Calibri" w:hAnsi="Times New Roman" w:cs="Times New Roman"/>
      <w:lang w:eastAsia="pl-PL"/>
    </w:rPr>
  </w:style>
  <w:style w:type="character" w:customStyle="1" w:styleId="WW8Num18z0">
    <w:name w:val="WW8Num18z0"/>
    <w:qFormat/>
    <w:rsid w:val="00982259"/>
    <w:rPr>
      <w:rFonts w:ascii="Wingdings" w:eastAsia="Times New Roman" w:hAnsi="Wingdings" w:cs="Wingdings"/>
      <w:color w:val="00000A"/>
      <w:sz w:val="22"/>
      <w:szCs w:val="22"/>
      <w:shd w:val="clear" w:color="auto" w:fill="FFFFFF"/>
      <w:lang w:eastAsia="zh-CN"/>
    </w:rPr>
  </w:style>
  <w:style w:type="character" w:customStyle="1" w:styleId="WW8Num19z0">
    <w:name w:val="WW8Num19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0z0">
    <w:name w:val="WW8Num20z0"/>
    <w:qFormat/>
    <w:rsid w:val="00982259"/>
  </w:style>
  <w:style w:type="character" w:customStyle="1" w:styleId="WW8Num20z1">
    <w:name w:val="WW8Num20z1"/>
    <w:qFormat/>
    <w:rsid w:val="00982259"/>
  </w:style>
  <w:style w:type="character" w:customStyle="1" w:styleId="WW8Num20z2">
    <w:name w:val="WW8Num20z2"/>
    <w:qFormat/>
    <w:rsid w:val="00982259"/>
  </w:style>
  <w:style w:type="character" w:customStyle="1" w:styleId="WW8Num20z3">
    <w:name w:val="WW8Num20z3"/>
    <w:qFormat/>
    <w:rsid w:val="00982259"/>
  </w:style>
  <w:style w:type="character" w:customStyle="1" w:styleId="WW8Num20z4">
    <w:name w:val="WW8Num20z4"/>
    <w:qFormat/>
    <w:rsid w:val="00982259"/>
  </w:style>
  <w:style w:type="character" w:customStyle="1" w:styleId="WW8Num20z5">
    <w:name w:val="WW8Num20z5"/>
    <w:qFormat/>
    <w:rsid w:val="00982259"/>
  </w:style>
  <w:style w:type="character" w:customStyle="1" w:styleId="WW8Num20z6">
    <w:name w:val="WW8Num20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20z7">
    <w:name w:val="WW8Num20z7"/>
    <w:qFormat/>
    <w:rsid w:val="00982259"/>
  </w:style>
  <w:style w:type="character" w:customStyle="1" w:styleId="WW8Num20z8">
    <w:name w:val="WW8Num20z8"/>
    <w:qFormat/>
    <w:rsid w:val="00982259"/>
  </w:style>
  <w:style w:type="character" w:customStyle="1" w:styleId="WW8Num21z0">
    <w:name w:val="WW8Num21z0"/>
    <w:qFormat/>
    <w:rsid w:val="00982259"/>
    <w:rPr>
      <w:rFonts w:cs="Times New Roman"/>
      <w:b/>
    </w:rPr>
  </w:style>
  <w:style w:type="character" w:customStyle="1" w:styleId="WW8Num22z0">
    <w:name w:val="WW8Num2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982259"/>
  </w:style>
  <w:style w:type="character" w:customStyle="1" w:styleId="WW8Num24z0">
    <w:name w:val="WW8Num24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5z0">
    <w:name w:val="WW8Num25z0"/>
    <w:qFormat/>
    <w:rsid w:val="00982259"/>
    <w:rPr>
      <w:b/>
      <w:sz w:val="22"/>
      <w:szCs w:val="22"/>
    </w:rPr>
  </w:style>
  <w:style w:type="character" w:customStyle="1" w:styleId="WW8Num25z1">
    <w:name w:val="WW8Num2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25z2">
    <w:name w:val="WW8Num25z2"/>
    <w:qFormat/>
    <w:rsid w:val="00982259"/>
    <w:rPr>
      <w:color w:val="00000A"/>
    </w:rPr>
  </w:style>
  <w:style w:type="character" w:customStyle="1" w:styleId="WW8Num25z3">
    <w:name w:val="WW8Num25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25z4">
    <w:name w:val="WW8Num25z4"/>
    <w:qFormat/>
    <w:rsid w:val="00982259"/>
  </w:style>
  <w:style w:type="character" w:customStyle="1" w:styleId="WW8Num25z6">
    <w:name w:val="WW8Num25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26z0">
    <w:name w:val="WW8Num26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7z0">
    <w:name w:val="WW8Num27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27z3">
    <w:name w:val="WW8Num2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982259"/>
    <w:rPr>
      <w:rFonts w:ascii="Times New Roman" w:eastAsia="Times New Roman" w:hAnsi="Times New Roman" w:cs="Times New Roman"/>
      <w:strike w:val="0"/>
      <w:dstrike w:val="0"/>
      <w:position w:val="0"/>
      <w:sz w:val="24"/>
      <w:vertAlign w:val="baseline"/>
      <w:lang w:eastAsia="pl-PL"/>
    </w:rPr>
  </w:style>
  <w:style w:type="character" w:customStyle="1" w:styleId="WW8Num29z0">
    <w:name w:val="WW8Num29z0"/>
    <w:qFormat/>
    <w:rsid w:val="00982259"/>
    <w:rPr>
      <w:rFonts w:cs="Times New Roman"/>
    </w:rPr>
  </w:style>
  <w:style w:type="character" w:customStyle="1" w:styleId="WW8Num30z0">
    <w:name w:val="WW8Num30z0"/>
    <w:qFormat/>
    <w:rsid w:val="00982259"/>
    <w:rPr>
      <w:rFonts w:ascii="Times New Roman" w:hAnsi="Times New Roman" w:cs="Times New Roman"/>
      <w:b w:val="0"/>
      <w:i/>
      <w:color w:val="00000A"/>
      <w:sz w:val="20"/>
      <w:szCs w:val="20"/>
    </w:rPr>
  </w:style>
  <w:style w:type="character" w:customStyle="1" w:styleId="WW8Num30z1">
    <w:name w:val="WW8Num30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0z2">
    <w:name w:val="WW8Num30z2"/>
    <w:qFormat/>
    <w:rsid w:val="00982259"/>
  </w:style>
  <w:style w:type="character" w:customStyle="1" w:styleId="WW8Num30z3">
    <w:name w:val="WW8Num30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0z6">
    <w:name w:val="WW8Num30z6"/>
    <w:qFormat/>
    <w:rsid w:val="00982259"/>
    <w:rPr>
      <w:strike w:val="0"/>
      <w:dstrike w:val="0"/>
    </w:rPr>
  </w:style>
  <w:style w:type="character" w:customStyle="1" w:styleId="WW8Num31z0">
    <w:name w:val="WW8Num31z0"/>
    <w:qFormat/>
    <w:rsid w:val="00982259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982259"/>
    <w:rPr>
      <w:b w:val="0"/>
      <w:color w:val="00000A"/>
    </w:rPr>
  </w:style>
  <w:style w:type="character" w:customStyle="1" w:styleId="WW8Num32z0">
    <w:name w:val="WW8Num32z0"/>
    <w:qFormat/>
    <w:rsid w:val="00982259"/>
    <w:rPr>
      <w:b/>
    </w:rPr>
  </w:style>
  <w:style w:type="character" w:customStyle="1" w:styleId="WW8Num32z1">
    <w:name w:val="WW8Num32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33z0">
    <w:name w:val="WW8Num33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33z1">
    <w:name w:val="WW8Num33z1"/>
    <w:qFormat/>
    <w:rsid w:val="00982259"/>
    <w:rPr>
      <w:sz w:val="20"/>
    </w:rPr>
  </w:style>
  <w:style w:type="character" w:customStyle="1" w:styleId="WW8Num34z0">
    <w:name w:val="WW8Num34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35z0">
    <w:name w:val="WW8Num35z0"/>
    <w:qFormat/>
    <w:rsid w:val="00982259"/>
    <w:rPr>
      <w:rFonts w:ascii="Wingdings" w:hAnsi="Wingdings" w:cs="Wingdings"/>
      <w:color w:val="00000A"/>
    </w:rPr>
  </w:style>
  <w:style w:type="character" w:customStyle="1" w:styleId="WW8Num36z0">
    <w:name w:val="WW8Num36z0"/>
    <w:qFormat/>
    <w:rsid w:val="00982259"/>
    <w:rPr>
      <w:rFonts w:cs="Times New Roman"/>
      <w:b/>
    </w:rPr>
  </w:style>
  <w:style w:type="character" w:customStyle="1" w:styleId="WW8Num37z0">
    <w:name w:val="WW8Num3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37z3">
    <w:name w:val="WW8Num37z3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38z0">
    <w:name w:val="WW8Num38z0"/>
    <w:qFormat/>
    <w:rsid w:val="00982259"/>
    <w:rPr>
      <w:b/>
      <w:sz w:val="22"/>
      <w:szCs w:val="22"/>
    </w:rPr>
  </w:style>
  <w:style w:type="character" w:customStyle="1" w:styleId="WW8Num38z1">
    <w:name w:val="WW8Num38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38z2">
    <w:name w:val="WW8Num38z2"/>
    <w:qFormat/>
    <w:rsid w:val="00982259"/>
    <w:rPr>
      <w:color w:val="00000A"/>
    </w:rPr>
  </w:style>
  <w:style w:type="character" w:customStyle="1" w:styleId="WW8Num38z3">
    <w:name w:val="WW8Num38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38z4">
    <w:name w:val="WW8Num38z4"/>
    <w:qFormat/>
    <w:rsid w:val="00982259"/>
  </w:style>
  <w:style w:type="character" w:customStyle="1" w:styleId="WW8Num39z0">
    <w:name w:val="WW8Num39z0"/>
    <w:qFormat/>
    <w:rsid w:val="00982259"/>
    <w:rPr>
      <w:rFonts w:ascii="Symbol" w:hAnsi="Symbol" w:cs="Symbol"/>
      <w:lang w:eastAsia="ar-SA"/>
    </w:rPr>
  </w:style>
  <w:style w:type="character" w:customStyle="1" w:styleId="WW8Num40z0">
    <w:name w:val="WW8Num40z0"/>
    <w:qFormat/>
    <w:rsid w:val="00982259"/>
    <w:rPr>
      <w:color w:val="00000A"/>
    </w:rPr>
  </w:style>
  <w:style w:type="character" w:customStyle="1" w:styleId="WW8Num40z1">
    <w:name w:val="WW8Num40z1"/>
    <w:qFormat/>
    <w:rsid w:val="00982259"/>
  </w:style>
  <w:style w:type="character" w:customStyle="1" w:styleId="WW8Num40z2">
    <w:name w:val="WW8Num40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41z0">
    <w:name w:val="WW8Num41z0"/>
    <w:qFormat/>
    <w:rsid w:val="00982259"/>
    <w:rPr>
      <w:b w:val="0"/>
      <w:color w:val="00000A"/>
    </w:rPr>
  </w:style>
  <w:style w:type="character" w:customStyle="1" w:styleId="WW8Num41z1">
    <w:name w:val="WW8Num41z1"/>
    <w:qFormat/>
    <w:rsid w:val="00982259"/>
  </w:style>
  <w:style w:type="character" w:customStyle="1" w:styleId="WW8Num41z3">
    <w:name w:val="WW8Num41z3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42z0">
    <w:name w:val="WW8Num42z0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43z0">
    <w:name w:val="WW8Num43z0"/>
    <w:qFormat/>
    <w:rsid w:val="00982259"/>
    <w:rPr>
      <w:rFonts w:ascii="Times New Roman" w:eastAsia="Times New Roman" w:hAnsi="Times New Roman" w:cs="Times New Roman"/>
      <w:b/>
      <w:lang w:eastAsia="pl-PL"/>
    </w:rPr>
  </w:style>
  <w:style w:type="character" w:customStyle="1" w:styleId="WW8Num44z0">
    <w:name w:val="WW8Num44z0"/>
    <w:qFormat/>
    <w:rsid w:val="00982259"/>
    <w:rPr>
      <w:rFonts w:cs="Times New Roman"/>
      <w:b w:val="0"/>
      <w:i w:val="0"/>
      <w:color w:val="00000A"/>
    </w:rPr>
  </w:style>
  <w:style w:type="character" w:customStyle="1" w:styleId="WW8Num44z1">
    <w:name w:val="WW8Num44z1"/>
    <w:qFormat/>
    <w:rsid w:val="00982259"/>
    <w:rPr>
      <w:b w:val="0"/>
      <w:i w:val="0"/>
      <w:sz w:val="20"/>
      <w:szCs w:val="20"/>
    </w:rPr>
  </w:style>
  <w:style w:type="character" w:customStyle="1" w:styleId="WW8Num44z2">
    <w:name w:val="WW8Num44z2"/>
    <w:qFormat/>
    <w:rsid w:val="00982259"/>
    <w:rPr>
      <w:b/>
    </w:rPr>
  </w:style>
  <w:style w:type="character" w:customStyle="1" w:styleId="WW8Num45z0">
    <w:name w:val="WW8Num45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46z0">
    <w:name w:val="WW8Num46z0"/>
    <w:qFormat/>
    <w:rsid w:val="00982259"/>
  </w:style>
  <w:style w:type="character" w:customStyle="1" w:styleId="WW8Num46z1">
    <w:name w:val="WW8Num46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46z2">
    <w:name w:val="WW8Num46z2"/>
    <w:qFormat/>
    <w:rsid w:val="00982259"/>
  </w:style>
  <w:style w:type="character" w:customStyle="1" w:styleId="WW8Num46z4">
    <w:name w:val="WW8Num46z4"/>
    <w:qFormat/>
    <w:rsid w:val="00982259"/>
    <w:rPr>
      <w:rFonts w:ascii="Times New Roman" w:eastAsia="Times New Roman" w:hAnsi="Times New Roman" w:cs="Times New Roman"/>
    </w:rPr>
  </w:style>
  <w:style w:type="character" w:customStyle="1" w:styleId="WW8Num46z5">
    <w:name w:val="WW8Num46z5"/>
    <w:qFormat/>
    <w:rsid w:val="00982259"/>
  </w:style>
  <w:style w:type="character" w:customStyle="1" w:styleId="WW8Num46z6">
    <w:name w:val="WW8Num46z6"/>
    <w:qFormat/>
    <w:rsid w:val="00982259"/>
  </w:style>
  <w:style w:type="character" w:customStyle="1" w:styleId="WW8Num46z7">
    <w:name w:val="WW8Num46z7"/>
    <w:qFormat/>
    <w:rsid w:val="00982259"/>
  </w:style>
  <w:style w:type="character" w:customStyle="1" w:styleId="WW8Num46z8">
    <w:name w:val="WW8Num46z8"/>
    <w:qFormat/>
    <w:rsid w:val="00982259"/>
  </w:style>
  <w:style w:type="character" w:customStyle="1" w:styleId="WW8Num47z0">
    <w:name w:val="WW8Num47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48z0">
    <w:name w:val="WW8Num48z0"/>
    <w:qFormat/>
    <w:rsid w:val="00982259"/>
  </w:style>
  <w:style w:type="character" w:customStyle="1" w:styleId="WW8Num48z1">
    <w:name w:val="WW8Num48z1"/>
    <w:qFormat/>
    <w:rsid w:val="00982259"/>
  </w:style>
  <w:style w:type="character" w:customStyle="1" w:styleId="WW8Num48z2">
    <w:name w:val="WW8Num48z2"/>
    <w:qFormat/>
    <w:rsid w:val="00982259"/>
  </w:style>
  <w:style w:type="character" w:customStyle="1" w:styleId="WW8Num48z3">
    <w:name w:val="WW8Num48z3"/>
    <w:qFormat/>
    <w:rsid w:val="00982259"/>
  </w:style>
  <w:style w:type="character" w:customStyle="1" w:styleId="WW8Num48z4">
    <w:name w:val="WW8Num48z4"/>
    <w:qFormat/>
    <w:rsid w:val="00982259"/>
  </w:style>
  <w:style w:type="character" w:customStyle="1" w:styleId="WW8Num48z5">
    <w:name w:val="WW8Num48z5"/>
    <w:qFormat/>
    <w:rsid w:val="00982259"/>
  </w:style>
  <w:style w:type="character" w:customStyle="1" w:styleId="WW8Num48z6">
    <w:name w:val="WW8Num48z6"/>
    <w:qFormat/>
    <w:rsid w:val="00982259"/>
  </w:style>
  <w:style w:type="character" w:customStyle="1" w:styleId="WW8Num48z7">
    <w:name w:val="WW8Num48z7"/>
    <w:qFormat/>
    <w:rsid w:val="00982259"/>
  </w:style>
  <w:style w:type="character" w:customStyle="1" w:styleId="WW8Num48z8">
    <w:name w:val="WW8Num48z8"/>
    <w:qFormat/>
    <w:rsid w:val="00982259"/>
  </w:style>
  <w:style w:type="character" w:customStyle="1" w:styleId="WW8Num49z0">
    <w:name w:val="WW8Num49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49z2">
    <w:name w:val="WW8Num49z2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49z5">
    <w:name w:val="WW8Num49z5"/>
    <w:qFormat/>
    <w:rsid w:val="00982259"/>
  </w:style>
  <w:style w:type="character" w:customStyle="1" w:styleId="WW8Num49z6">
    <w:name w:val="WW8Num49z6"/>
    <w:qFormat/>
    <w:rsid w:val="00982259"/>
  </w:style>
  <w:style w:type="character" w:customStyle="1" w:styleId="WW8Num49z7">
    <w:name w:val="WW8Num49z7"/>
    <w:qFormat/>
    <w:rsid w:val="00982259"/>
  </w:style>
  <w:style w:type="character" w:customStyle="1" w:styleId="WW8Num49z8">
    <w:name w:val="WW8Num49z8"/>
    <w:qFormat/>
    <w:rsid w:val="00982259"/>
  </w:style>
  <w:style w:type="character" w:customStyle="1" w:styleId="WW8Num6z6">
    <w:name w:val="WW8Num6z6"/>
    <w:qFormat/>
    <w:rsid w:val="00982259"/>
  </w:style>
  <w:style w:type="character" w:customStyle="1" w:styleId="WW8Num9z3">
    <w:name w:val="WW8Num9z3"/>
    <w:qFormat/>
    <w:rsid w:val="00982259"/>
  </w:style>
  <w:style w:type="character" w:customStyle="1" w:styleId="WW8Num9z4">
    <w:name w:val="WW8Num9z4"/>
    <w:qFormat/>
    <w:rsid w:val="00982259"/>
  </w:style>
  <w:style w:type="character" w:customStyle="1" w:styleId="WW8Num9z5">
    <w:name w:val="WW8Num9z5"/>
    <w:qFormat/>
    <w:rsid w:val="00982259"/>
  </w:style>
  <w:style w:type="character" w:customStyle="1" w:styleId="WW8Num9z6">
    <w:name w:val="WW8Num9z6"/>
    <w:qFormat/>
    <w:rsid w:val="00982259"/>
  </w:style>
  <w:style w:type="character" w:customStyle="1" w:styleId="WW8Num9z7">
    <w:name w:val="WW8Num9z7"/>
    <w:qFormat/>
    <w:rsid w:val="00982259"/>
  </w:style>
  <w:style w:type="character" w:customStyle="1" w:styleId="WW8Num9z8">
    <w:name w:val="WW8Num9z8"/>
    <w:qFormat/>
    <w:rsid w:val="00982259"/>
  </w:style>
  <w:style w:type="character" w:customStyle="1" w:styleId="WW8Num11z1">
    <w:name w:val="WW8Num11z1"/>
    <w:qFormat/>
    <w:rsid w:val="00982259"/>
    <w:rPr>
      <w:rFonts w:ascii="Symbol" w:hAnsi="Symbol" w:cs="Symbol"/>
      <w:sz w:val="18"/>
      <w:szCs w:val="18"/>
    </w:rPr>
  </w:style>
  <w:style w:type="character" w:customStyle="1" w:styleId="WW8Num11z2">
    <w:name w:val="WW8Num11z2"/>
    <w:qFormat/>
    <w:rsid w:val="00982259"/>
  </w:style>
  <w:style w:type="character" w:customStyle="1" w:styleId="WW8Num13z3">
    <w:name w:val="WW8Num13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82259"/>
  </w:style>
  <w:style w:type="character" w:customStyle="1" w:styleId="WW8Num22z2">
    <w:name w:val="WW8Num22z2"/>
    <w:qFormat/>
    <w:rsid w:val="00982259"/>
  </w:style>
  <w:style w:type="character" w:customStyle="1" w:styleId="WW8Num22z3">
    <w:name w:val="WW8Num22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22z4">
    <w:name w:val="WW8Num22z4"/>
    <w:qFormat/>
    <w:rsid w:val="00982259"/>
  </w:style>
  <w:style w:type="character" w:customStyle="1" w:styleId="WW8Num22z5">
    <w:name w:val="WW8Num22z5"/>
    <w:qFormat/>
    <w:rsid w:val="00982259"/>
  </w:style>
  <w:style w:type="character" w:customStyle="1" w:styleId="WW8Num22z6">
    <w:name w:val="WW8Num22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2z7">
    <w:name w:val="WW8Num22z7"/>
    <w:qFormat/>
    <w:rsid w:val="00982259"/>
  </w:style>
  <w:style w:type="character" w:customStyle="1" w:styleId="WW8Num22z8">
    <w:name w:val="WW8Num22z8"/>
    <w:qFormat/>
    <w:rsid w:val="00982259"/>
  </w:style>
  <w:style w:type="character" w:customStyle="1" w:styleId="WW8Num24z1">
    <w:name w:val="WW8Num24z1"/>
    <w:qFormat/>
    <w:rsid w:val="00982259"/>
    <w:rPr>
      <w:rFonts w:ascii="Symbol" w:hAnsi="Symbol" w:cs="Symbol"/>
      <w:sz w:val="18"/>
      <w:szCs w:val="18"/>
    </w:rPr>
  </w:style>
  <w:style w:type="character" w:customStyle="1" w:styleId="WW8Num24z2">
    <w:name w:val="WW8Num24z2"/>
    <w:qFormat/>
    <w:rsid w:val="00982259"/>
  </w:style>
  <w:style w:type="character" w:customStyle="1" w:styleId="WW8Num28z1">
    <w:name w:val="WW8Num28z1"/>
    <w:qFormat/>
    <w:rsid w:val="00982259"/>
    <w:rPr>
      <w:b w:val="0"/>
      <w:i w:val="0"/>
      <w:sz w:val="20"/>
      <w:szCs w:val="20"/>
    </w:rPr>
  </w:style>
  <w:style w:type="character" w:customStyle="1" w:styleId="WW8Num28z2">
    <w:name w:val="WW8Num28z2"/>
    <w:qFormat/>
    <w:rsid w:val="00982259"/>
    <w:rPr>
      <w:b/>
    </w:rPr>
  </w:style>
  <w:style w:type="character" w:customStyle="1" w:styleId="WW8Num31z2">
    <w:name w:val="WW8Num31z2"/>
    <w:qFormat/>
    <w:rsid w:val="00982259"/>
  </w:style>
  <w:style w:type="character" w:customStyle="1" w:styleId="WW8Num31z3">
    <w:name w:val="WW8Num31z3"/>
    <w:qFormat/>
    <w:rsid w:val="00982259"/>
  </w:style>
  <w:style w:type="character" w:customStyle="1" w:styleId="WW8Num31z4">
    <w:name w:val="WW8Num31z4"/>
    <w:qFormat/>
    <w:rsid w:val="00982259"/>
  </w:style>
  <w:style w:type="character" w:customStyle="1" w:styleId="WW8Num31z5">
    <w:name w:val="WW8Num31z5"/>
    <w:qFormat/>
    <w:rsid w:val="00982259"/>
  </w:style>
  <w:style w:type="character" w:customStyle="1" w:styleId="WW8Num31z6">
    <w:name w:val="WW8Num31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31z7">
    <w:name w:val="WW8Num31z7"/>
    <w:qFormat/>
    <w:rsid w:val="00982259"/>
  </w:style>
  <w:style w:type="character" w:customStyle="1" w:styleId="WW8Num31z8">
    <w:name w:val="WW8Num31z8"/>
    <w:qFormat/>
    <w:rsid w:val="00982259"/>
  </w:style>
  <w:style w:type="character" w:customStyle="1" w:styleId="WW8Num33z2">
    <w:name w:val="WW8Num33z2"/>
    <w:qFormat/>
    <w:rsid w:val="00982259"/>
  </w:style>
  <w:style w:type="character" w:customStyle="1" w:styleId="WW8Num33z3">
    <w:name w:val="WW8Num33z3"/>
    <w:qFormat/>
    <w:rsid w:val="00982259"/>
  </w:style>
  <w:style w:type="character" w:customStyle="1" w:styleId="WW8Num33z4">
    <w:name w:val="WW8Num33z4"/>
    <w:qFormat/>
    <w:rsid w:val="00982259"/>
  </w:style>
  <w:style w:type="character" w:customStyle="1" w:styleId="WW8Num33z5">
    <w:name w:val="WW8Num33z5"/>
    <w:qFormat/>
    <w:rsid w:val="00982259"/>
  </w:style>
  <w:style w:type="character" w:customStyle="1" w:styleId="WW8Num33z6">
    <w:name w:val="WW8Num33z6"/>
    <w:qFormat/>
    <w:rsid w:val="00982259"/>
  </w:style>
  <w:style w:type="character" w:customStyle="1" w:styleId="WW8Num33z7">
    <w:name w:val="WW8Num33z7"/>
    <w:qFormat/>
    <w:rsid w:val="00982259"/>
  </w:style>
  <w:style w:type="character" w:customStyle="1" w:styleId="WW8Num33z8">
    <w:name w:val="WW8Num33z8"/>
    <w:qFormat/>
    <w:rsid w:val="00982259"/>
  </w:style>
  <w:style w:type="character" w:customStyle="1" w:styleId="WW8Num34z1">
    <w:name w:val="WW8Num34z1"/>
    <w:qFormat/>
    <w:rsid w:val="00982259"/>
  </w:style>
  <w:style w:type="character" w:customStyle="1" w:styleId="WW8Num34z2">
    <w:name w:val="WW8Num34z2"/>
    <w:qFormat/>
    <w:rsid w:val="00982259"/>
  </w:style>
  <w:style w:type="character" w:customStyle="1" w:styleId="WW8Num34z3">
    <w:name w:val="WW8Num34z3"/>
    <w:qFormat/>
    <w:rsid w:val="00982259"/>
  </w:style>
  <w:style w:type="character" w:customStyle="1" w:styleId="WW8Num34z4">
    <w:name w:val="WW8Num34z4"/>
    <w:qFormat/>
    <w:rsid w:val="00982259"/>
  </w:style>
  <w:style w:type="character" w:customStyle="1" w:styleId="WW8Num34z5">
    <w:name w:val="WW8Num34z5"/>
    <w:qFormat/>
    <w:rsid w:val="00982259"/>
  </w:style>
  <w:style w:type="character" w:customStyle="1" w:styleId="WW8Num34z6">
    <w:name w:val="WW8Num34z6"/>
    <w:qFormat/>
    <w:rsid w:val="00982259"/>
  </w:style>
  <w:style w:type="character" w:customStyle="1" w:styleId="WW8Num34z7">
    <w:name w:val="WW8Num34z7"/>
    <w:qFormat/>
    <w:rsid w:val="00982259"/>
  </w:style>
  <w:style w:type="character" w:customStyle="1" w:styleId="WW8Num34z8">
    <w:name w:val="WW8Num34z8"/>
    <w:qFormat/>
    <w:rsid w:val="00982259"/>
  </w:style>
  <w:style w:type="character" w:customStyle="1" w:styleId="WW8Num35z1">
    <w:name w:val="WW8Num35z1"/>
    <w:qFormat/>
    <w:rsid w:val="00982259"/>
  </w:style>
  <w:style w:type="character" w:customStyle="1" w:styleId="WW8Num35z2">
    <w:name w:val="WW8Num35z2"/>
    <w:qFormat/>
    <w:rsid w:val="00982259"/>
  </w:style>
  <w:style w:type="character" w:customStyle="1" w:styleId="WW8Num35z3">
    <w:name w:val="WW8Num35z3"/>
    <w:qFormat/>
    <w:rsid w:val="00982259"/>
  </w:style>
  <w:style w:type="character" w:customStyle="1" w:styleId="WW8Num35z4">
    <w:name w:val="WW8Num35z4"/>
    <w:qFormat/>
    <w:rsid w:val="00982259"/>
  </w:style>
  <w:style w:type="character" w:customStyle="1" w:styleId="WW8Num35z5">
    <w:name w:val="WW8Num35z5"/>
    <w:qFormat/>
    <w:rsid w:val="00982259"/>
  </w:style>
  <w:style w:type="character" w:customStyle="1" w:styleId="WW8Num35z6">
    <w:name w:val="WW8Num35z6"/>
    <w:qFormat/>
    <w:rsid w:val="00982259"/>
  </w:style>
  <w:style w:type="character" w:customStyle="1" w:styleId="WW8Num35z7">
    <w:name w:val="WW8Num35z7"/>
    <w:qFormat/>
    <w:rsid w:val="00982259"/>
  </w:style>
  <w:style w:type="character" w:customStyle="1" w:styleId="WW8Num35z8">
    <w:name w:val="WW8Num35z8"/>
    <w:qFormat/>
    <w:rsid w:val="00982259"/>
  </w:style>
  <w:style w:type="character" w:customStyle="1" w:styleId="WW8Num36z1">
    <w:name w:val="WW8Num36z1"/>
    <w:qFormat/>
    <w:rsid w:val="00982259"/>
    <w:rPr>
      <w:rFonts w:ascii="Symbol" w:hAnsi="Symbol" w:cs="Symbol"/>
      <w:sz w:val="18"/>
      <w:szCs w:val="18"/>
    </w:rPr>
  </w:style>
  <w:style w:type="character" w:customStyle="1" w:styleId="WW8Num36z2">
    <w:name w:val="WW8Num36z2"/>
    <w:qFormat/>
    <w:rsid w:val="00982259"/>
  </w:style>
  <w:style w:type="character" w:customStyle="1" w:styleId="WW8Num36z3">
    <w:name w:val="WW8Num36z3"/>
    <w:qFormat/>
    <w:rsid w:val="00982259"/>
  </w:style>
  <w:style w:type="character" w:customStyle="1" w:styleId="WW8Num36z4">
    <w:name w:val="WW8Num36z4"/>
    <w:qFormat/>
    <w:rsid w:val="00982259"/>
  </w:style>
  <w:style w:type="character" w:customStyle="1" w:styleId="WW8Num36z5">
    <w:name w:val="WW8Num36z5"/>
    <w:qFormat/>
    <w:rsid w:val="00982259"/>
  </w:style>
  <w:style w:type="character" w:customStyle="1" w:styleId="WW8Num36z6">
    <w:name w:val="WW8Num36z6"/>
    <w:qFormat/>
    <w:rsid w:val="00982259"/>
  </w:style>
  <w:style w:type="character" w:customStyle="1" w:styleId="WW8Num36z7">
    <w:name w:val="WW8Num36z7"/>
    <w:qFormat/>
    <w:rsid w:val="00982259"/>
  </w:style>
  <w:style w:type="character" w:customStyle="1" w:styleId="WW8Num36z8">
    <w:name w:val="WW8Num36z8"/>
    <w:qFormat/>
    <w:rsid w:val="00982259"/>
  </w:style>
  <w:style w:type="character" w:customStyle="1" w:styleId="WW8Num37z1">
    <w:name w:val="WW8Num37z1"/>
    <w:qFormat/>
    <w:rsid w:val="00982259"/>
  </w:style>
  <w:style w:type="character" w:customStyle="1" w:styleId="WW8Num37z2">
    <w:name w:val="WW8Num37z2"/>
    <w:qFormat/>
    <w:rsid w:val="00982259"/>
  </w:style>
  <w:style w:type="character" w:customStyle="1" w:styleId="WW8Num37z4">
    <w:name w:val="WW8Num37z4"/>
    <w:qFormat/>
    <w:rsid w:val="00982259"/>
  </w:style>
  <w:style w:type="character" w:customStyle="1" w:styleId="WW8Num37z5">
    <w:name w:val="WW8Num37z5"/>
    <w:qFormat/>
    <w:rsid w:val="00982259"/>
  </w:style>
  <w:style w:type="character" w:customStyle="1" w:styleId="WW8Num37z6">
    <w:name w:val="WW8Num37z6"/>
    <w:qFormat/>
    <w:rsid w:val="00982259"/>
  </w:style>
  <w:style w:type="character" w:customStyle="1" w:styleId="WW8Num37z7">
    <w:name w:val="WW8Num37z7"/>
    <w:qFormat/>
    <w:rsid w:val="00982259"/>
  </w:style>
  <w:style w:type="character" w:customStyle="1" w:styleId="WW8Num37z8">
    <w:name w:val="WW8Num37z8"/>
    <w:qFormat/>
    <w:rsid w:val="00982259"/>
  </w:style>
  <w:style w:type="character" w:customStyle="1" w:styleId="WW8Num39z1">
    <w:name w:val="WW8Num39z1"/>
    <w:qFormat/>
    <w:rsid w:val="00982259"/>
  </w:style>
  <w:style w:type="character" w:customStyle="1" w:styleId="WW8Num39z2">
    <w:name w:val="WW8Num39z2"/>
    <w:qFormat/>
    <w:rsid w:val="00982259"/>
  </w:style>
  <w:style w:type="character" w:customStyle="1" w:styleId="WW8Num39z3">
    <w:name w:val="WW8Num39z3"/>
    <w:qFormat/>
    <w:rsid w:val="00982259"/>
  </w:style>
  <w:style w:type="character" w:customStyle="1" w:styleId="WW8Num39z4">
    <w:name w:val="WW8Num39z4"/>
    <w:qFormat/>
    <w:rsid w:val="00982259"/>
  </w:style>
  <w:style w:type="character" w:customStyle="1" w:styleId="WW8Num39z5">
    <w:name w:val="WW8Num39z5"/>
    <w:qFormat/>
    <w:rsid w:val="00982259"/>
  </w:style>
  <w:style w:type="character" w:customStyle="1" w:styleId="WW8Num39z6">
    <w:name w:val="WW8Num39z6"/>
    <w:qFormat/>
    <w:rsid w:val="00982259"/>
  </w:style>
  <w:style w:type="character" w:customStyle="1" w:styleId="WW8Num39z7">
    <w:name w:val="WW8Num39z7"/>
    <w:qFormat/>
    <w:rsid w:val="00982259"/>
  </w:style>
  <w:style w:type="character" w:customStyle="1" w:styleId="WW8Num39z8">
    <w:name w:val="WW8Num39z8"/>
    <w:qFormat/>
    <w:rsid w:val="00982259"/>
  </w:style>
  <w:style w:type="character" w:customStyle="1" w:styleId="WW8Num40z3">
    <w:name w:val="WW8Num40z3"/>
    <w:qFormat/>
    <w:rsid w:val="00982259"/>
  </w:style>
  <w:style w:type="character" w:customStyle="1" w:styleId="WW8Num40z4">
    <w:name w:val="WW8Num40z4"/>
    <w:qFormat/>
    <w:rsid w:val="00982259"/>
  </w:style>
  <w:style w:type="character" w:customStyle="1" w:styleId="WW8Num40z5">
    <w:name w:val="WW8Num40z5"/>
    <w:qFormat/>
    <w:rsid w:val="00982259"/>
  </w:style>
  <w:style w:type="character" w:customStyle="1" w:styleId="WW8Num40z6">
    <w:name w:val="WW8Num40z6"/>
    <w:qFormat/>
    <w:rsid w:val="00982259"/>
  </w:style>
  <w:style w:type="character" w:customStyle="1" w:styleId="WW8Num40z7">
    <w:name w:val="WW8Num40z7"/>
    <w:qFormat/>
    <w:rsid w:val="00982259"/>
  </w:style>
  <w:style w:type="character" w:customStyle="1" w:styleId="WW8Num40z8">
    <w:name w:val="WW8Num40z8"/>
    <w:qFormat/>
    <w:rsid w:val="00982259"/>
  </w:style>
  <w:style w:type="character" w:customStyle="1" w:styleId="WW8Num41z2">
    <w:name w:val="WW8Num41z2"/>
    <w:qFormat/>
    <w:rsid w:val="00982259"/>
  </w:style>
  <w:style w:type="character" w:customStyle="1" w:styleId="WW8Num41z4">
    <w:name w:val="WW8Num41z4"/>
    <w:qFormat/>
    <w:rsid w:val="00982259"/>
  </w:style>
  <w:style w:type="character" w:customStyle="1" w:styleId="WW8Num41z5">
    <w:name w:val="WW8Num41z5"/>
    <w:qFormat/>
    <w:rsid w:val="00982259"/>
  </w:style>
  <w:style w:type="character" w:customStyle="1" w:styleId="WW8Num41z6">
    <w:name w:val="WW8Num41z6"/>
    <w:qFormat/>
    <w:rsid w:val="00982259"/>
  </w:style>
  <w:style w:type="character" w:customStyle="1" w:styleId="WW8Num41z7">
    <w:name w:val="WW8Num41z7"/>
    <w:qFormat/>
    <w:rsid w:val="00982259"/>
  </w:style>
  <w:style w:type="character" w:customStyle="1" w:styleId="WW8Num41z8">
    <w:name w:val="WW8Num41z8"/>
    <w:qFormat/>
    <w:rsid w:val="00982259"/>
  </w:style>
  <w:style w:type="character" w:customStyle="1" w:styleId="WW8Num42z1">
    <w:name w:val="WW8Num42z1"/>
    <w:qFormat/>
    <w:rsid w:val="00982259"/>
  </w:style>
  <w:style w:type="character" w:customStyle="1" w:styleId="WW8Num42z2">
    <w:name w:val="WW8Num42z2"/>
    <w:qFormat/>
    <w:rsid w:val="00982259"/>
  </w:style>
  <w:style w:type="character" w:customStyle="1" w:styleId="WW8Num42z3">
    <w:name w:val="WW8Num42z3"/>
    <w:qFormat/>
    <w:rsid w:val="00982259"/>
  </w:style>
  <w:style w:type="character" w:customStyle="1" w:styleId="WW8Num42z4">
    <w:name w:val="WW8Num42z4"/>
    <w:qFormat/>
    <w:rsid w:val="00982259"/>
  </w:style>
  <w:style w:type="character" w:customStyle="1" w:styleId="WW8Num42z5">
    <w:name w:val="WW8Num42z5"/>
    <w:qFormat/>
    <w:rsid w:val="00982259"/>
  </w:style>
  <w:style w:type="character" w:customStyle="1" w:styleId="WW8Num42z6">
    <w:name w:val="WW8Num42z6"/>
    <w:qFormat/>
    <w:rsid w:val="00982259"/>
  </w:style>
  <w:style w:type="character" w:customStyle="1" w:styleId="WW8Num42z7">
    <w:name w:val="WW8Num42z7"/>
    <w:qFormat/>
    <w:rsid w:val="00982259"/>
  </w:style>
  <w:style w:type="character" w:customStyle="1" w:styleId="WW8Num42z8">
    <w:name w:val="WW8Num42z8"/>
    <w:qFormat/>
    <w:rsid w:val="00982259"/>
  </w:style>
  <w:style w:type="character" w:customStyle="1" w:styleId="WW8Num43z1">
    <w:name w:val="WW8Num43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43z2">
    <w:name w:val="WW8Num43z2"/>
    <w:qFormat/>
    <w:rsid w:val="00982259"/>
    <w:rPr>
      <w:color w:val="00000A"/>
    </w:rPr>
  </w:style>
  <w:style w:type="character" w:customStyle="1" w:styleId="WW8Num43z3">
    <w:name w:val="WW8Num43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43z4">
    <w:name w:val="WW8Num43z4"/>
    <w:qFormat/>
    <w:rsid w:val="00982259"/>
  </w:style>
  <w:style w:type="character" w:customStyle="1" w:styleId="WW8Num43z6">
    <w:name w:val="WW8Num43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44z4">
    <w:name w:val="WW8Num44z4"/>
    <w:qFormat/>
    <w:rsid w:val="00982259"/>
  </w:style>
  <w:style w:type="character" w:customStyle="1" w:styleId="WW8Num44z5">
    <w:name w:val="WW8Num44z5"/>
    <w:qFormat/>
    <w:rsid w:val="00982259"/>
  </w:style>
  <w:style w:type="character" w:customStyle="1" w:styleId="WW8Num44z7">
    <w:name w:val="WW8Num44z7"/>
    <w:qFormat/>
    <w:rsid w:val="00982259"/>
  </w:style>
  <w:style w:type="character" w:customStyle="1" w:styleId="WW8Num44z8">
    <w:name w:val="WW8Num44z8"/>
    <w:qFormat/>
    <w:rsid w:val="00982259"/>
  </w:style>
  <w:style w:type="character" w:customStyle="1" w:styleId="WW8Num45z1">
    <w:name w:val="WW8Num45z1"/>
    <w:qFormat/>
    <w:rsid w:val="00982259"/>
  </w:style>
  <w:style w:type="character" w:customStyle="1" w:styleId="WW8Num45z2">
    <w:name w:val="WW8Num45z2"/>
    <w:qFormat/>
    <w:rsid w:val="00982259"/>
  </w:style>
  <w:style w:type="character" w:customStyle="1" w:styleId="WW8Num45z3">
    <w:name w:val="WW8Num45z3"/>
    <w:qFormat/>
    <w:rsid w:val="00982259"/>
  </w:style>
  <w:style w:type="character" w:customStyle="1" w:styleId="WW8Num45z4">
    <w:name w:val="WW8Num45z4"/>
    <w:qFormat/>
    <w:rsid w:val="00982259"/>
  </w:style>
  <w:style w:type="character" w:customStyle="1" w:styleId="WW8Num45z5">
    <w:name w:val="WW8Num45z5"/>
    <w:qFormat/>
    <w:rsid w:val="00982259"/>
  </w:style>
  <w:style w:type="character" w:customStyle="1" w:styleId="WW8Num45z6">
    <w:name w:val="WW8Num45z6"/>
    <w:qFormat/>
    <w:rsid w:val="00982259"/>
  </w:style>
  <w:style w:type="character" w:customStyle="1" w:styleId="WW8Num45z7">
    <w:name w:val="WW8Num45z7"/>
    <w:qFormat/>
    <w:rsid w:val="00982259"/>
  </w:style>
  <w:style w:type="character" w:customStyle="1" w:styleId="WW8Num45z8">
    <w:name w:val="WW8Num45z8"/>
    <w:qFormat/>
    <w:rsid w:val="00982259"/>
  </w:style>
  <w:style w:type="character" w:customStyle="1" w:styleId="WW8Num47z1">
    <w:name w:val="WW8Num47z1"/>
    <w:qFormat/>
    <w:rsid w:val="00982259"/>
  </w:style>
  <w:style w:type="character" w:customStyle="1" w:styleId="WW8Num47z2">
    <w:name w:val="WW8Num47z2"/>
    <w:qFormat/>
    <w:rsid w:val="00982259"/>
  </w:style>
  <w:style w:type="character" w:customStyle="1" w:styleId="WW8Num47z3">
    <w:name w:val="WW8Num47z3"/>
    <w:qFormat/>
    <w:rsid w:val="00982259"/>
  </w:style>
  <w:style w:type="character" w:customStyle="1" w:styleId="WW8Num47z4">
    <w:name w:val="WW8Num47z4"/>
    <w:qFormat/>
    <w:rsid w:val="00982259"/>
  </w:style>
  <w:style w:type="character" w:customStyle="1" w:styleId="WW8Num47z5">
    <w:name w:val="WW8Num47z5"/>
    <w:qFormat/>
    <w:rsid w:val="00982259"/>
  </w:style>
  <w:style w:type="character" w:customStyle="1" w:styleId="WW8Num47z6">
    <w:name w:val="WW8Num47z6"/>
    <w:qFormat/>
    <w:rsid w:val="00982259"/>
  </w:style>
  <w:style w:type="character" w:customStyle="1" w:styleId="WW8Num47z7">
    <w:name w:val="WW8Num47z7"/>
    <w:qFormat/>
    <w:rsid w:val="00982259"/>
  </w:style>
  <w:style w:type="character" w:customStyle="1" w:styleId="WW8Num47z8">
    <w:name w:val="WW8Num47z8"/>
    <w:qFormat/>
    <w:rsid w:val="00982259"/>
  </w:style>
  <w:style w:type="character" w:customStyle="1" w:styleId="WW8Num49z1">
    <w:name w:val="WW8Num49z1"/>
    <w:qFormat/>
    <w:rsid w:val="00982259"/>
  </w:style>
  <w:style w:type="character" w:customStyle="1" w:styleId="WW8Num49z3">
    <w:name w:val="WW8Num49z3"/>
    <w:qFormat/>
    <w:rsid w:val="00982259"/>
  </w:style>
  <w:style w:type="character" w:customStyle="1" w:styleId="WW8Num49z4">
    <w:name w:val="WW8Num49z4"/>
    <w:qFormat/>
    <w:rsid w:val="00982259"/>
  </w:style>
  <w:style w:type="character" w:customStyle="1" w:styleId="WW8Num50z0">
    <w:name w:val="WW8Num50z0"/>
    <w:qFormat/>
    <w:rsid w:val="00982259"/>
    <w:rPr>
      <w:rFonts w:cs="Times New Roman"/>
    </w:rPr>
  </w:style>
  <w:style w:type="character" w:customStyle="1" w:styleId="WW8Num51z0">
    <w:name w:val="WW8Num51z0"/>
    <w:qFormat/>
    <w:rsid w:val="00982259"/>
  </w:style>
  <w:style w:type="character" w:customStyle="1" w:styleId="WW8Num51z1">
    <w:name w:val="WW8Num51z1"/>
    <w:qFormat/>
    <w:rsid w:val="00982259"/>
    <w:rPr>
      <w:rFonts w:eastAsia="Tahoma"/>
      <w:strike w:val="0"/>
      <w:dstrike w:val="0"/>
    </w:rPr>
  </w:style>
  <w:style w:type="character" w:customStyle="1" w:styleId="WW8Num51z2">
    <w:name w:val="WW8Num51z2"/>
    <w:qFormat/>
    <w:rsid w:val="00982259"/>
  </w:style>
  <w:style w:type="character" w:customStyle="1" w:styleId="WW8Num51z3">
    <w:name w:val="WW8Num51z3"/>
    <w:qFormat/>
    <w:rsid w:val="00982259"/>
  </w:style>
  <w:style w:type="character" w:customStyle="1" w:styleId="WW8Num51z4">
    <w:name w:val="WW8Num51z4"/>
    <w:qFormat/>
    <w:rsid w:val="00982259"/>
  </w:style>
  <w:style w:type="character" w:customStyle="1" w:styleId="WW8Num51z5">
    <w:name w:val="WW8Num51z5"/>
    <w:qFormat/>
    <w:rsid w:val="00982259"/>
  </w:style>
  <w:style w:type="character" w:customStyle="1" w:styleId="WW8Num51z6">
    <w:name w:val="WW8Num51z6"/>
    <w:qFormat/>
    <w:rsid w:val="00982259"/>
  </w:style>
  <w:style w:type="character" w:customStyle="1" w:styleId="WW8Num51z7">
    <w:name w:val="WW8Num51z7"/>
    <w:qFormat/>
    <w:rsid w:val="00982259"/>
  </w:style>
  <w:style w:type="character" w:customStyle="1" w:styleId="WW8Num51z8">
    <w:name w:val="WW8Num51z8"/>
    <w:qFormat/>
    <w:rsid w:val="00982259"/>
  </w:style>
  <w:style w:type="character" w:customStyle="1" w:styleId="WW8Num52z0">
    <w:name w:val="WW8Num52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52z1">
    <w:name w:val="WW8Num52z1"/>
    <w:qFormat/>
    <w:rsid w:val="00982259"/>
    <w:rPr>
      <w:rFonts w:ascii="Times New Roman" w:eastAsia="Times New Roman" w:hAnsi="Times New Roman" w:cs="Times New Roman"/>
    </w:rPr>
  </w:style>
  <w:style w:type="character" w:customStyle="1" w:styleId="WW8Num52z2">
    <w:name w:val="WW8Num52z2"/>
    <w:qFormat/>
    <w:rsid w:val="00982259"/>
  </w:style>
  <w:style w:type="character" w:customStyle="1" w:styleId="WW8Num52z3">
    <w:name w:val="WW8Num52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52z6">
    <w:name w:val="WW8Num52z6"/>
    <w:qFormat/>
    <w:rsid w:val="00982259"/>
    <w:rPr>
      <w:strike w:val="0"/>
      <w:dstrike w:val="0"/>
    </w:rPr>
  </w:style>
  <w:style w:type="character" w:customStyle="1" w:styleId="WW8Num53z0">
    <w:name w:val="WW8Num53z0"/>
    <w:qFormat/>
    <w:rsid w:val="00982259"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  <w:rsid w:val="00982259"/>
    <w:rPr>
      <w:b w:val="0"/>
      <w:color w:val="00000A"/>
    </w:rPr>
  </w:style>
  <w:style w:type="character" w:customStyle="1" w:styleId="WW8Num54z0">
    <w:name w:val="WW8Num54z0"/>
    <w:qFormat/>
    <w:rsid w:val="00982259"/>
    <w:rPr>
      <w:rFonts w:cs="Times New Roman"/>
    </w:rPr>
  </w:style>
  <w:style w:type="character" w:customStyle="1" w:styleId="WW8Num55z0">
    <w:name w:val="WW8Num55z0"/>
    <w:qFormat/>
    <w:rsid w:val="00982259"/>
    <w:rPr>
      <w:b/>
    </w:rPr>
  </w:style>
  <w:style w:type="character" w:customStyle="1" w:styleId="WW8Num55z1">
    <w:name w:val="WW8Num55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56z0">
    <w:name w:val="WW8Num56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56z1">
    <w:name w:val="WW8Num56z1"/>
    <w:qFormat/>
    <w:rsid w:val="00982259"/>
    <w:rPr>
      <w:sz w:val="20"/>
    </w:rPr>
  </w:style>
  <w:style w:type="character" w:customStyle="1" w:styleId="WW8Num57z0">
    <w:name w:val="WW8Num57z0"/>
    <w:qFormat/>
    <w:rsid w:val="00982259"/>
    <w:rPr>
      <w:sz w:val="22"/>
      <w:szCs w:val="22"/>
    </w:rPr>
  </w:style>
  <w:style w:type="character" w:customStyle="1" w:styleId="WW8Num57z1">
    <w:name w:val="WW8Num57z1"/>
    <w:qFormat/>
    <w:rsid w:val="00982259"/>
  </w:style>
  <w:style w:type="character" w:customStyle="1" w:styleId="WW8Num57z2">
    <w:name w:val="WW8Num57z2"/>
    <w:qFormat/>
    <w:rsid w:val="00982259"/>
  </w:style>
  <w:style w:type="character" w:customStyle="1" w:styleId="WW8Num57z3">
    <w:name w:val="WW8Num57z3"/>
    <w:qFormat/>
    <w:rsid w:val="00982259"/>
  </w:style>
  <w:style w:type="character" w:customStyle="1" w:styleId="WW8Num57z4">
    <w:name w:val="WW8Num57z4"/>
    <w:qFormat/>
    <w:rsid w:val="00982259"/>
  </w:style>
  <w:style w:type="character" w:customStyle="1" w:styleId="WW8Num57z5">
    <w:name w:val="WW8Num57z5"/>
    <w:qFormat/>
    <w:rsid w:val="00982259"/>
  </w:style>
  <w:style w:type="character" w:customStyle="1" w:styleId="WW8Num57z6">
    <w:name w:val="WW8Num57z6"/>
    <w:qFormat/>
    <w:rsid w:val="00982259"/>
  </w:style>
  <w:style w:type="character" w:customStyle="1" w:styleId="WW8Num57z7">
    <w:name w:val="WW8Num57z7"/>
    <w:qFormat/>
    <w:rsid w:val="00982259"/>
  </w:style>
  <w:style w:type="character" w:customStyle="1" w:styleId="WW8Num57z8">
    <w:name w:val="WW8Num57z8"/>
    <w:qFormat/>
    <w:rsid w:val="00982259"/>
  </w:style>
  <w:style w:type="character" w:customStyle="1" w:styleId="WW8Num58z0">
    <w:name w:val="WW8Num58z0"/>
    <w:qFormat/>
    <w:rsid w:val="00982259"/>
    <w:rPr>
      <w:rFonts w:ascii="Wingdings" w:hAnsi="Wingdings" w:cs="Wingdings"/>
      <w:color w:val="00000A"/>
    </w:rPr>
  </w:style>
  <w:style w:type="character" w:customStyle="1" w:styleId="WW8Num58z1">
    <w:name w:val="WW8Num58z1"/>
    <w:qFormat/>
    <w:rsid w:val="00982259"/>
    <w:rPr>
      <w:rFonts w:ascii="Courier New" w:hAnsi="Courier New" w:cs="Courier New"/>
    </w:rPr>
  </w:style>
  <w:style w:type="character" w:customStyle="1" w:styleId="WW8Num58z2">
    <w:name w:val="WW8Num58z2"/>
    <w:qFormat/>
    <w:rsid w:val="00982259"/>
    <w:rPr>
      <w:rFonts w:ascii="Wingdings" w:hAnsi="Wingdings" w:cs="Wingdings"/>
    </w:rPr>
  </w:style>
  <w:style w:type="character" w:customStyle="1" w:styleId="WW8Num58z3">
    <w:name w:val="WW8Num58z3"/>
    <w:qFormat/>
    <w:rsid w:val="00982259"/>
    <w:rPr>
      <w:rFonts w:ascii="Symbol" w:hAnsi="Symbol" w:cs="Symbol"/>
    </w:rPr>
  </w:style>
  <w:style w:type="character" w:customStyle="1" w:styleId="WW8Num59z0">
    <w:name w:val="WW8Num59z0"/>
    <w:qFormat/>
    <w:rsid w:val="00982259"/>
    <w:rPr>
      <w:b/>
    </w:rPr>
  </w:style>
  <w:style w:type="character" w:customStyle="1" w:styleId="WW8Num59z1">
    <w:name w:val="WW8Num59z1"/>
    <w:qFormat/>
    <w:rsid w:val="00982259"/>
  </w:style>
  <w:style w:type="character" w:customStyle="1" w:styleId="WW8Num59z2">
    <w:name w:val="WW8Num59z2"/>
    <w:qFormat/>
    <w:rsid w:val="00982259"/>
  </w:style>
  <w:style w:type="character" w:customStyle="1" w:styleId="WW8Num59z3">
    <w:name w:val="WW8Num59z3"/>
    <w:qFormat/>
    <w:rsid w:val="00982259"/>
  </w:style>
  <w:style w:type="character" w:customStyle="1" w:styleId="WW8Num59z4">
    <w:name w:val="WW8Num59z4"/>
    <w:qFormat/>
    <w:rsid w:val="00982259"/>
  </w:style>
  <w:style w:type="character" w:customStyle="1" w:styleId="WW8Num59z5">
    <w:name w:val="WW8Num59z5"/>
    <w:qFormat/>
    <w:rsid w:val="00982259"/>
  </w:style>
  <w:style w:type="character" w:customStyle="1" w:styleId="WW8Num59z6">
    <w:name w:val="WW8Num59z6"/>
    <w:qFormat/>
    <w:rsid w:val="00982259"/>
  </w:style>
  <w:style w:type="character" w:customStyle="1" w:styleId="WW8Num59z7">
    <w:name w:val="WW8Num59z7"/>
    <w:qFormat/>
    <w:rsid w:val="00982259"/>
  </w:style>
  <w:style w:type="character" w:customStyle="1" w:styleId="WW8Num59z8">
    <w:name w:val="WW8Num59z8"/>
    <w:qFormat/>
    <w:rsid w:val="00982259"/>
  </w:style>
  <w:style w:type="character" w:customStyle="1" w:styleId="WW8Num60z0">
    <w:name w:val="WW8Num60z0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60z1">
    <w:name w:val="WW8Num60z1"/>
    <w:qFormat/>
    <w:rsid w:val="00982259"/>
    <w:rPr>
      <w:rFonts w:ascii="Symbol" w:hAnsi="Symbol" w:cs="Symbol"/>
      <w:sz w:val="18"/>
      <w:szCs w:val="18"/>
    </w:rPr>
  </w:style>
  <w:style w:type="character" w:customStyle="1" w:styleId="WW8Num60z2">
    <w:name w:val="WW8Num60z2"/>
    <w:qFormat/>
    <w:rsid w:val="00982259"/>
  </w:style>
  <w:style w:type="character" w:customStyle="1" w:styleId="WW8Num61z0">
    <w:name w:val="WW8Num61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1z3">
    <w:name w:val="WW8Num61z3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2z0">
    <w:name w:val="WW8Num62z0"/>
    <w:qFormat/>
    <w:rsid w:val="00982259"/>
    <w:rPr>
      <w:b/>
      <w:sz w:val="22"/>
      <w:szCs w:val="22"/>
    </w:rPr>
  </w:style>
  <w:style w:type="character" w:customStyle="1" w:styleId="WW8Num62z1">
    <w:name w:val="WW8Num62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2z2">
    <w:name w:val="WW8Num62z2"/>
    <w:qFormat/>
    <w:rsid w:val="00982259"/>
    <w:rPr>
      <w:color w:val="00000A"/>
    </w:rPr>
  </w:style>
  <w:style w:type="character" w:customStyle="1" w:styleId="WW8Num62z3">
    <w:name w:val="WW8Num62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62z4">
    <w:name w:val="WW8Num62z4"/>
    <w:qFormat/>
    <w:rsid w:val="00982259"/>
  </w:style>
  <w:style w:type="character" w:customStyle="1" w:styleId="WW8Num63z0">
    <w:name w:val="WW8Num63z0"/>
    <w:qFormat/>
    <w:rsid w:val="00982259"/>
    <w:rPr>
      <w:rFonts w:ascii="Symbol" w:eastAsia="Times New Roman" w:hAnsi="Symbol" w:cs="Symbol"/>
      <w:lang w:eastAsia="ar-SA"/>
    </w:rPr>
  </w:style>
  <w:style w:type="character" w:customStyle="1" w:styleId="WW8Num63z1">
    <w:name w:val="WW8Num63z1"/>
    <w:qFormat/>
    <w:rsid w:val="00982259"/>
  </w:style>
  <w:style w:type="character" w:customStyle="1" w:styleId="WW8Num63z2">
    <w:name w:val="WW8Num63z2"/>
    <w:qFormat/>
    <w:rsid w:val="00982259"/>
  </w:style>
  <w:style w:type="character" w:customStyle="1" w:styleId="WW8Num63z3">
    <w:name w:val="WW8Num63z3"/>
    <w:qFormat/>
    <w:rsid w:val="00982259"/>
  </w:style>
  <w:style w:type="character" w:customStyle="1" w:styleId="WW8Num63z4">
    <w:name w:val="WW8Num63z4"/>
    <w:qFormat/>
    <w:rsid w:val="00982259"/>
  </w:style>
  <w:style w:type="character" w:customStyle="1" w:styleId="WW8Num63z5">
    <w:name w:val="WW8Num63z5"/>
    <w:qFormat/>
    <w:rsid w:val="00982259"/>
  </w:style>
  <w:style w:type="character" w:customStyle="1" w:styleId="WW8Num63z6">
    <w:name w:val="WW8Num63z6"/>
    <w:qFormat/>
    <w:rsid w:val="00982259"/>
  </w:style>
  <w:style w:type="character" w:customStyle="1" w:styleId="WW8Num63z7">
    <w:name w:val="WW8Num63z7"/>
    <w:qFormat/>
    <w:rsid w:val="00982259"/>
  </w:style>
  <w:style w:type="character" w:customStyle="1" w:styleId="WW8Num63z8">
    <w:name w:val="WW8Num63z8"/>
    <w:qFormat/>
    <w:rsid w:val="00982259"/>
  </w:style>
  <w:style w:type="character" w:customStyle="1" w:styleId="WW8Num64z0">
    <w:name w:val="WW8Num64z0"/>
    <w:qFormat/>
    <w:rsid w:val="00982259"/>
    <w:rPr>
      <w:color w:val="00000A"/>
    </w:rPr>
  </w:style>
  <w:style w:type="character" w:customStyle="1" w:styleId="WW8Num64z1">
    <w:name w:val="WW8Num64z1"/>
    <w:qFormat/>
    <w:rsid w:val="00982259"/>
  </w:style>
  <w:style w:type="character" w:customStyle="1" w:styleId="WW8Num64z2">
    <w:name w:val="WW8Num64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65z0">
    <w:name w:val="WW8Num65z0"/>
    <w:qFormat/>
    <w:rsid w:val="00982259"/>
    <w:rPr>
      <w:b w:val="0"/>
      <w:color w:val="00000A"/>
    </w:rPr>
  </w:style>
  <w:style w:type="character" w:customStyle="1" w:styleId="WW8Num65z1">
    <w:name w:val="WW8Num65z1"/>
    <w:qFormat/>
    <w:rsid w:val="00982259"/>
  </w:style>
  <w:style w:type="character" w:customStyle="1" w:styleId="WW8Num65z3">
    <w:name w:val="WW8Num65z3"/>
    <w:qFormat/>
    <w:rsid w:val="00982259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66z0">
    <w:name w:val="WW8Num66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66z1">
    <w:name w:val="WW8Num66z1"/>
    <w:qFormat/>
    <w:rsid w:val="00982259"/>
  </w:style>
  <w:style w:type="character" w:customStyle="1" w:styleId="WW8Num66z2">
    <w:name w:val="WW8Num66z2"/>
    <w:qFormat/>
    <w:rsid w:val="00982259"/>
  </w:style>
  <w:style w:type="character" w:customStyle="1" w:styleId="WW8Num66z3">
    <w:name w:val="WW8Num66z3"/>
    <w:qFormat/>
    <w:rsid w:val="00982259"/>
  </w:style>
  <w:style w:type="character" w:customStyle="1" w:styleId="WW8Num66z4">
    <w:name w:val="WW8Num66z4"/>
    <w:qFormat/>
    <w:rsid w:val="00982259"/>
  </w:style>
  <w:style w:type="character" w:customStyle="1" w:styleId="WW8Num66z5">
    <w:name w:val="WW8Num66z5"/>
    <w:qFormat/>
    <w:rsid w:val="00982259"/>
  </w:style>
  <w:style w:type="character" w:customStyle="1" w:styleId="WW8Num66z6">
    <w:name w:val="WW8Num66z6"/>
    <w:qFormat/>
    <w:rsid w:val="00982259"/>
  </w:style>
  <w:style w:type="character" w:customStyle="1" w:styleId="WW8Num66z7">
    <w:name w:val="WW8Num66z7"/>
    <w:qFormat/>
    <w:rsid w:val="00982259"/>
  </w:style>
  <w:style w:type="character" w:customStyle="1" w:styleId="WW8Num66z8">
    <w:name w:val="WW8Num66z8"/>
    <w:qFormat/>
    <w:rsid w:val="00982259"/>
  </w:style>
  <w:style w:type="character" w:customStyle="1" w:styleId="WW8Num67z0">
    <w:name w:val="WW8Num6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8z0">
    <w:name w:val="WW8Num68z0"/>
    <w:qFormat/>
    <w:rsid w:val="00982259"/>
    <w:rPr>
      <w:b w:val="0"/>
      <w:i w:val="0"/>
      <w:color w:val="00000A"/>
    </w:rPr>
  </w:style>
  <w:style w:type="character" w:customStyle="1" w:styleId="WW8Num68z1">
    <w:name w:val="WW8Num68z1"/>
    <w:qFormat/>
    <w:rsid w:val="00982259"/>
    <w:rPr>
      <w:b w:val="0"/>
      <w:i w:val="0"/>
      <w:sz w:val="20"/>
      <w:szCs w:val="20"/>
    </w:rPr>
  </w:style>
  <w:style w:type="character" w:customStyle="1" w:styleId="WW8Num68z2">
    <w:name w:val="WW8Num68z2"/>
    <w:qFormat/>
    <w:rsid w:val="00982259"/>
    <w:rPr>
      <w:b/>
    </w:rPr>
  </w:style>
  <w:style w:type="character" w:customStyle="1" w:styleId="WW8Num69z0">
    <w:name w:val="WW8Num69z0"/>
    <w:qFormat/>
    <w:rsid w:val="00982259"/>
  </w:style>
  <w:style w:type="character" w:customStyle="1" w:styleId="WW8Num69z1">
    <w:name w:val="WW8Num69z1"/>
    <w:qFormat/>
    <w:rsid w:val="00982259"/>
  </w:style>
  <w:style w:type="character" w:customStyle="1" w:styleId="WW8Num69z2">
    <w:name w:val="WW8Num69z2"/>
    <w:qFormat/>
    <w:rsid w:val="00982259"/>
  </w:style>
  <w:style w:type="character" w:customStyle="1" w:styleId="WW8Num69z3">
    <w:name w:val="WW8Num69z3"/>
    <w:qFormat/>
    <w:rsid w:val="00982259"/>
  </w:style>
  <w:style w:type="character" w:customStyle="1" w:styleId="WW8Num69z4">
    <w:name w:val="WW8Num69z4"/>
    <w:qFormat/>
    <w:rsid w:val="00982259"/>
  </w:style>
  <w:style w:type="character" w:customStyle="1" w:styleId="WW8Num69z5">
    <w:name w:val="WW8Num69z5"/>
    <w:qFormat/>
    <w:rsid w:val="00982259"/>
  </w:style>
  <w:style w:type="character" w:customStyle="1" w:styleId="WW8Num69z6">
    <w:name w:val="WW8Num69z6"/>
    <w:qFormat/>
    <w:rsid w:val="00982259"/>
  </w:style>
  <w:style w:type="character" w:customStyle="1" w:styleId="WW8Num69z7">
    <w:name w:val="WW8Num69z7"/>
    <w:qFormat/>
    <w:rsid w:val="00982259"/>
  </w:style>
  <w:style w:type="character" w:customStyle="1" w:styleId="WW8Num69z8">
    <w:name w:val="WW8Num69z8"/>
    <w:qFormat/>
    <w:rsid w:val="00982259"/>
  </w:style>
  <w:style w:type="character" w:customStyle="1" w:styleId="WW8Num70z0">
    <w:name w:val="WW8Num70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70z1">
    <w:name w:val="WW8Num70z1"/>
    <w:qFormat/>
    <w:rsid w:val="00982259"/>
  </w:style>
  <w:style w:type="character" w:customStyle="1" w:styleId="WW8Num70z2">
    <w:name w:val="WW8Num70z2"/>
    <w:qFormat/>
    <w:rsid w:val="00982259"/>
  </w:style>
  <w:style w:type="character" w:customStyle="1" w:styleId="WW8Num70z3">
    <w:name w:val="WW8Num70z3"/>
    <w:qFormat/>
    <w:rsid w:val="00982259"/>
  </w:style>
  <w:style w:type="character" w:customStyle="1" w:styleId="WW8Num70z4">
    <w:name w:val="WW8Num70z4"/>
    <w:qFormat/>
    <w:rsid w:val="00982259"/>
  </w:style>
  <w:style w:type="character" w:customStyle="1" w:styleId="WW8Num70z5">
    <w:name w:val="WW8Num70z5"/>
    <w:qFormat/>
    <w:rsid w:val="00982259"/>
  </w:style>
  <w:style w:type="character" w:customStyle="1" w:styleId="WW8Num70z6">
    <w:name w:val="WW8Num70z6"/>
    <w:qFormat/>
    <w:rsid w:val="00982259"/>
  </w:style>
  <w:style w:type="character" w:customStyle="1" w:styleId="WW8Num70z7">
    <w:name w:val="WW8Num70z7"/>
    <w:qFormat/>
    <w:rsid w:val="00982259"/>
  </w:style>
  <w:style w:type="character" w:customStyle="1" w:styleId="WW8Num70z8">
    <w:name w:val="WW8Num70z8"/>
    <w:qFormat/>
    <w:rsid w:val="00982259"/>
  </w:style>
  <w:style w:type="character" w:customStyle="1" w:styleId="WW8Num71z0">
    <w:name w:val="WW8Num71z0"/>
    <w:qFormat/>
    <w:rsid w:val="00982259"/>
  </w:style>
  <w:style w:type="character" w:customStyle="1" w:styleId="WW8Num71z1">
    <w:name w:val="WW8Num71z1"/>
    <w:qFormat/>
    <w:rsid w:val="00982259"/>
  </w:style>
  <w:style w:type="character" w:customStyle="1" w:styleId="WW8Num71z2">
    <w:name w:val="WW8Num71z2"/>
    <w:qFormat/>
    <w:rsid w:val="00982259"/>
  </w:style>
  <w:style w:type="character" w:customStyle="1" w:styleId="WW8Num71z3">
    <w:name w:val="WW8Num71z3"/>
    <w:qFormat/>
    <w:rsid w:val="00982259"/>
  </w:style>
  <w:style w:type="character" w:customStyle="1" w:styleId="WW8Num71z4">
    <w:name w:val="WW8Num71z4"/>
    <w:qFormat/>
    <w:rsid w:val="00982259"/>
  </w:style>
  <w:style w:type="character" w:customStyle="1" w:styleId="WW8Num71z5">
    <w:name w:val="WW8Num71z5"/>
    <w:qFormat/>
    <w:rsid w:val="00982259"/>
  </w:style>
  <w:style w:type="character" w:customStyle="1" w:styleId="WW8Num71z6">
    <w:name w:val="WW8Num71z6"/>
    <w:qFormat/>
    <w:rsid w:val="00982259"/>
  </w:style>
  <w:style w:type="character" w:customStyle="1" w:styleId="WW8Num71z7">
    <w:name w:val="WW8Num71z7"/>
    <w:qFormat/>
    <w:rsid w:val="00982259"/>
  </w:style>
  <w:style w:type="character" w:customStyle="1" w:styleId="WW8Num71z8">
    <w:name w:val="WW8Num71z8"/>
    <w:qFormat/>
    <w:rsid w:val="00982259"/>
  </w:style>
  <w:style w:type="character" w:customStyle="1" w:styleId="WW8Num72z0">
    <w:name w:val="WW8Num7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72z1">
    <w:name w:val="WW8Num72z1"/>
    <w:qFormat/>
    <w:rsid w:val="00982259"/>
    <w:rPr>
      <w:rFonts w:ascii="Times New Roman" w:hAnsi="Times New Roman" w:cs="Times New Roman"/>
      <w:b/>
    </w:rPr>
  </w:style>
  <w:style w:type="character" w:customStyle="1" w:styleId="WW8Num72z3">
    <w:name w:val="WW8Num72z3"/>
    <w:qFormat/>
    <w:rsid w:val="00982259"/>
    <w:rPr>
      <w:rFonts w:ascii="Times New Roman" w:eastAsia="Times New Roman" w:hAnsi="Times New Roman" w:cs="Times New Roman"/>
      <w:color w:val="00000A"/>
    </w:rPr>
  </w:style>
  <w:style w:type="character" w:customStyle="1" w:styleId="WW8Num72z4">
    <w:name w:val="WW8Num72z4"/>
    <w:qFormat/>
    <w:rsid w:val="00982259"/>
  </w:style>
  <w:style w:type="character" w:customStyle="1" w:styleId="WW8Num72z5">
    <w:name w:val="WW8Num72z5"/>
    <w:qFormat/>
    <w:rsid w:val="00982259"/>
    <w:rPr>
      <w:b/>
    </w:rPr>
  </w:style>
  <w:style w:type="character" w:customStyle="1" w:styleId="WW8Num73z0">
    <w:name w:val="WW8Num73z0"/>
    <w:qFormat/>
    <w:rsid w:val="00982259"/>
  </w:style>
  <w:style w:type="character" w:customStyle="1" w:styleId="WW8Num73z1">
    <w:name w:val="WW8Num73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3z2">
    <w:name w:val="WW8Num73z2"/>
    <w:qFormat/>
    <w:rsid w:val="00982259"/>
  </w:style>
  <w:style w:type="character" w:customStyle="1" w:styleId="WW8Num73z4">
    <w:name w:val="WW8Num73z4"/>
    <w:qFormat/>
    <w:rsid w:val="00982259"/>
    <w:rPr>
      <w:rFonts w:ascii="Times New Roman" w:eastAsia="Times New Roman" w:hAnsi="Times New Roman" w:cs="Times New Roman"/>
    </w:rPr>
  </w:style>
  <w:style w:type="character" w:customStyle="1" w:styleId="WW8Num73z5">
    <w:name w:val="WW8Num73z5"/>
    <w:qFormat/>
    <w:rsid w:val="00982259"/>
  </w:style>
  <w:style w:type="character" w:customStyle="1" w:styleId="WW8Num73z6">
    <w:name w:val="WW8Num73z6"/>
    <w:qFormat/>
    <w:rsid w:val="00982259"/>
  </w:style>
  <w:style w:type="character" w:customStyle="1" w:styleId="WW8Num73z7">
    <w:name w:val="WW8Num73z7"/>
    <w:qFormat/>
    <w:rsid w:val="00982259"/>
  </w:style>
  <w:style w:type="character" w:customStyle="1" w:styleId="WW8Num73z8">
    <w:name w:val="WW8Num73z8"/>
    <w:qFormat/>
    <w:rsid w:val="00982259"/>
  </w:style>
  <w:style w:type="character" w:customStyle="1" w:styleId="WW8Num74z0">
    <w:name w:val="WW8Num74z0"/>
    <w:qFormat/>
    <w:rsid w:val="00982259"/>
    <w:rPr>
      <w:sz w:val="22"/>
      <w:szCs w:val="22"/>
    </w:rPr>
  </w:style>
  <w:style w:type="character" w:customStyle="1" w:styleId="WW8Num74z1">
    <w:name w:val="WW8Num74z1"/>
    <w:qFormat/>
    <w:rsid w:val="00982259"/>
  </w:style>
  <w:style w:type="character" w:customStyle="1" w:styleId="WW8Num74z2">
    <w:name w:val="WW8Num74z2"/>
    <w:qFormat/>
    <w:rsid w:val="00982259"/>
  </w:style>
  <w:style w:type="character" w:customStyle="1" w:styleId="WW8Num74z3">
    <w:name w:val="WW8Num74z3"/>
    <w:qFormat/>
    <w:rsid w:val="00982259"/>
  </w:style>
  <w:style w:type="character" w:customStyle="1" w:styleId="WW8Num74z4">
    <w:name w:val="WW8Num74z4"/>
    <w:qFormat/>
    <w:rsid w:val="00982259"/>
  </w:style>
  <w:style w:type="character" w:customStyle="1" w:styleId="WW8Num74z5">
    <w:name w:val="WW8Num74z5"/>
    <w:qFormat/>
    <w:rsid w:val="00982259"/>
  </w:style>
  <w:style w:type="character" w:customStyle="1" w:styleId="WW8Num74z6">
    <w:name w:val="WW8Num74z6"/>
    <w:qFormat/>
    <w:rsid w:val="00982259"/>
  </w:style>
  <w:style w:type="character" w:customStyle="1" w:styleId="WW8Num74z7">
    <w:name w:val="WW8Num74z7"/>
    <w:qFormat/>
    <w:rsid w:val="00982259"/>
  </w:style>
  <w:style w:type="character" w:customStyle="1" w:styleId="WW8Num74z8">
    <w:name w:val="WW8Num74z8"/>
    <w:qFormat/>
    <w:rsid w:val="00982259"/>
  </w:style>
  <w:style w:type="character" w:customStyle="1" w:styleId="Domylnaczcionkaakapitu2">
    <w:name w:val="Domyślna czcionka akapitu2"/>
    <w:qFormat/>
    <w:rsid w:val="00982259"/>
  </w:style>
  <w:style w:type="character" w:customStyle="1" w:styleId="Domylnaczcionkaakapitu1">
    <w:name w:val="Domyślna czcionka akapitu1"/>
    <w:qFormat/>
    <w:rsid w:val="00982259"/>
  </w:style>
  <w:style w:type="character" w:customStyle="1" w:styleId="AkapitzlistZnak">
    <w:name w:val="Akapit z listą Znak"/>
    <w:aliases w:val="wypunktowanie Znak"/>
    <w:qFormat/>
    <w:rsid w:val="00982259"/>
  </w:style>
  <w:style w:type="character" w:customStyle="1" w:styleId="NormalnyWebZnak">
    <w:name w:val="Normalny (Web) Znak"/>
    <w:qFormat/>
    <w:rsid w:val="00982259"/>
    <w:rPr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2"/>
    <w:qFormat/>
    <w:rsid w:val="00982259"/>
  </w:style>
  <w:style w:type="character" w:customStyle="1" w:styleId="Teksttresci">
    <w:name w:val="Tekst tresci_"/>
    <w:qFormat/>
    <w:rsid w:val="00982259"/>
    <w:rPr>
      <w:sz w:val="23"/>
      <w:szCs w:val="23"/>
      <w:shd w:val="clear" w:color="auto" w:fill="FFFFFF"/>
    </w:rPr>
  </w:style>
  <w:style w:type="character" w:customStyle="1" w:styleId="HTML-wstpniesformatowanyZnak">
    <w:name w:val="HTML - wstępnie sformatowany Znak"/>
    <w:qFormat/>
    <w:rsid w:val="00982259"/>
    <w:rPr>
      <w:rFonts w:ascii="Courier New" w:hAnsi="Courier New" w:cs="Courier New"/>
    </w:rPr>
  </w:style>
  <w:style w:type="character" w:customStyle="1" w:styleId="markedcontent">
    <w:name w:val="markedcontent"/>
    <w:qFormat/>
    <w:rsid w:val="00982259"/>
  </w:style>
  <w:style w:type="character" w:customStyle="1" w:styleId="Wyrnienie">
    <w:name w:val="Wyróżnienie"/>
    <w:qFormat/>
    <w:rsid w:val="00982259"/>
    <w:rPr>
      <w:i/>
      <w:iCs/>
    </w:rPr>
  </w:style>
  <w:style w:type="character" w:customStyle="1" w:styleId="TekstpodstawowyZnak">
    <w:name w:val="Tekst podstawowy Znak"/>
    <w:link w:val="Tekstpodstawowy"/>
    <w:uiPriority w:val="99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Znak1">
    <w:name w:val="Tekst podstawowy Znak1"/>
    <w:basedOn w:val="Domylnaczcionkaakapitu"/>
    <w:link w:val="Treteks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Znak1">
    <w:name w:val="Nagłówek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basedOn w:val="Domylnaczcionkaakapitu"/>
    <w:qFormat/>
    <w:rsid w:val="00982259"/>
    <w:rPr>
      <w:rFonts w:ascii="Tahoma" w:eastAsia="Calibri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982259"/>
    <w:rPr>
      <w:rFonts w:ascii="Courier New" w:eastAsia="Times New Roman" w:hAnsi="Courier New" w:cs="Courier New"/>
      <w:lang w:eastAsia="zh-CN"/>
    </w:rPr>
  </w:style>
  <w:style w:type="character" w:customStyle="1" w:styleId="ListLabel1">
    <w:name w:val="ListLabel 1"/>
    <w:qFormat/>
    <w:rPr>
      <w:color w:val="000000"/>
      <w:sz w:val="22"/>
      <w:szCs w:val="22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ListLabel3">
    <w:name w:val="ListLabel 3"/>
    <w:qFormat/>
    <w:rPr>
      <w:b/>
      <w:sz w:val="22"/>
      <w:szCs w:val="22"/>
    </w:rPr>
  </w:style>
  <w:style w:type="character" w:customStyle="1" w:styleId="ListLabel4">
    <w:name w:val="ListLabel 4"/>
    <w:qFormat/>
    <w:rPr>
      <w:b w:val="0"/>
      <w:color w:val="000000"/>
    </w:rPr>
  </w:style>
  <w:style w:type="character" w:customStyle="1" w:styleId="ListLabel5">
    <w:name w:val="ListLabel 5"/>
    <w:qFormat/>
    <w:rPr>
      <w:b/>
      <w:sz w:val="22"/>
    </w:rPr>
  </w:style>
  <w:style w:type="character" w:customStyle="1" w:styleId="ListLabel6">
    <w:name w:val="ListLabel 6"/>
    <w:qFormat/>
    <w:rPr>
      <w:color w:val="000000"/>
    </w:rPr>
  </w:style>
  <w:style w:type="character" w:customStyle="1" w:styleId="ListLabel7">
    <w:name w:val="ListLabel 7"/>
    <w:qFormat/>
    <w:rPr>
      <w:rFonts w:ascii="Calibri" w:hAnsi="Calibri" w:cs="Times New Roman"/>
      <w:b w:val="0"/>
      <w:color w:val="00000A"/>
      <w:sz w:val="22"/>
    </w:rPr>
  </w:style>
  <w:style w:type="character" w:customStyle="1" w:styleId="ListLabel8">
    <w:name w:val="ListLabel 8"/>
    <w:qFormat/>
    <w:rPr>
      <w:rFonts w:ascii="Calibri" w:eastAsia="Times New Roman" w:hAnsi="Calibri" w:cs="Times New Roman"/>
      <w:b/>
      <w:sz w:val="22"/>
    </w:rPr>
  </w:style>
  <w:style w:type="character" w:customStyle="1" w:styleId="ListLabel9">
    <w:name w:val="ListLabel 9"/>
    <w:qFormat/>
    <w:rPr>
      <w:rFonts w:ascii="Calibri" w:eastAsia="Times New Roman" w:hAnsi="Calibri" w:cs="Times New Roman"/>
      <w:b w:val="0"/>
      <w:i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eastAsia="Arial" w:cs="Times New Roman"/>
      <w:sz w:val="22"/>
      <w:lang w:eastAsia="ar-SA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12">
    <w:name w:val="ListLabel 12"/>
    <w:qFormat/>
    <w:rPr>
      <w:rFonts w:eastAsia="Arial" w:cs="Times New Roman"/>
      <w:sz w:val="22"/>
    </w:rPr>
  </w:style>
  <w:style w:type="character" w:customStyle="1" w:styleId="ListLabel13">
    <w:name w:val="ListLabel 13"/>
    <w:qFormat/>
    <w:rPr>
      <w:rFonts w:eastAsia="Times New Roman" w:cs="Times New Roman"/>
      <w:strike w:val="0"/>
      <w:dstrike w:val="0"/>
      <w:color w:val="00000A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ListLabel16">
    <w:name w:val="ListLabel 16"/>
    <w:qFormat/>
    <w:rPr>
      <w:b/>
      <w:sz w:val="22"/>
      <w:szCs w:val="22"/>
      <w:lang w:eastAsia="ar-SA"/>
    </w:rPr>
  </w:style>
  <w:style w:type="character" w:customStyle="1" w:styleId="ListLabel17">
    <w:name w:val="ListLabel 17"/>
    <w:qFormat/>
    <w:rPr>
      <w:rFonts w:eastAsia="Times New Roman" w:cs="Times New Roman"/>
      <w:b w:val="0"/>
      <w:strike w:val="0"/>
      <w:dstrike w:val="0"/>
      <w:color w:val="00000A"/>
      <w:lang w:eastAsia="pl-PL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color w:val="00000A"/>
      <w:sz w:val="22"/>
      <w:szCs w:val="22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OpenSymbol"/>
      <w:lang w:eastAsia="ar-SA"/>
    </w:rPr>
  </w:style>
  <w:style w:type="character" w:customStyle="1" w:styleId="ListLabel21">
    <w:name w:val="ListLabel 21"/>
    <w:qFormat/>
    <w:rPr>
      <w:rFonts w:eastAsia="Times New Roman" w:cs="Times New Roman"/>
      <w:b w:val="0"/>
      <w:sz w:val="22"/>
      <w:lang w:eastAsia="pl-PL"/>
    </w:rPr>
  </w:style>
  <w:style w:type="character" w:customStyle="1" w:styleId="ListLabel22">
    <w:name w:val="ListLabel 22"/>
    <w:qFormat/>
    <w:rPr>
      <w:rFonts w:cs="Symbol"/>
      <w:sz w:val="18"/>
      <w:szCs w:val="18"/>
    </w:rPr>
  </w:style>
  <w:style w:type="character" w:customStyle="1" w:styleId="ListLabel23">
    <w:name w:val="ListLabel 23"/>
    <w:qFormat/>
    <w:rPr>
      <w:rFonts w:cs="Times New Roman"/>
      <w:color w:val="00000A"/>
      <w:sz w:val="22"/>
      <w:szCs w:val="22"/>
      <w:lang w:eastAsia="pl-PL"/>
    </w:rPr>
  </w:style>
  <w:style w:type="character" w:customStyle="1" w:styleId="ListLabel24">
    <w:name w:val="ListLabel 24"/>
    <w:qFormat/>
    <w:rPr>
      <w:rFonts w:cs="Times New Roman"/>
      <w:sz w:val="22"/>
      <w:lang w:eastAsia="en-US"/>
    </w:rPr>
  </w:style>
  <w:style w:type="character" w:customStyle="1" w:styleId="ListLabel25">
    <w:name w:val="ListLabel 25"/>
    <w:qFormat/>
    <w:rPr>
      <w:rFonts w:cs="Wingdings"/>
      <w:color w:val="00000A"/>
      <w:sz w:val="22"/>
      <w:lang w:eastAsia="pl-PL"/>
    </w:rPr>
  </w:style>
  <w:style w:type="character" w:customStyle="1" w:styleId="ListLabel26">
    <w:name w:val="ListLabel 26"/>
    <w:qFormat/>
    <w:rPr>
      <w:rFonts w:eastAsia="Times New Roman" w:cs="Times New Roman"/>
      <w:b/>
      <w:color w:val="00000A"/>
      <w:sz w:val="22"/>
      <w:lang w:eastAsia="pl-PL"/>
    </w:rPr>
  </w:style>
  <w:style w:type="character" w:customStyle="1" w:styleId="ListLabel27">
    <w:name w:val="ListLabel 27"/>
    <w:qFormat/>
    <w:rPr>
      <w:rFonts w:eastAsia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28">
    <w:name w:val="ListLabel 28"/>
    <w:qFormat/>
    <w:rPr>
      <w:rFonts w:eastAsia="Times New Roman" w:cs="Times New Roman"/>
      <w:sz w:val="22"/>
      <w:lang w:eastAsia="pl-PL"/>
    </w:rPr>
  </w:style>
  <w:style w:type="character" w:customStyle="1" w:styleId="ListLabel29">
    <w:name w:val="ListLabel 29"/>
    <w:qFormat/>
    <w:rPr>
      <w:rFonts w:cs="Wingdings"/>
      <w:sz w:val="22"/>
      <w:szCs w:val="22"/>
      <w:lang w:eastAsia="ar-SA"/>
    </w:rPr>
  </w:style>
  <w:style w:type="character" w:customStyle="1" w:styleId="ListLabel30">
    <w:name w:val="ListLabel 30"/>
    <w:qFormat/>
    <w:rPr>
      <w:rFonts w:eastAsia="Calibri" w:cs="Times New Roman"/>
      <w:lang w:eastAsia="pl-PL"/>
    </w:rPr>
  </w:style>
  <w:style w:type="character" w:customStyle="1" w:styleId="ListLabel31">
    <w:name w:val="ListLabel 31"/>
    <w:qFormat/>
    <w:rPr>
      <w:rFonts w:cs="Wingdings"/>
      <w:color w:val="00000A"/>
      <w:sz w:val="22"/>
      <w:szCs w:val="22"/>
      <w:highlight w:val="white"/>
      <w:lang w:eastAsia="zh-CN"/>
    </w:rPr>
  </w:style>
  <w:style w:type="character" w:customStyle="1" w:styleId="ListLabel32">
    <w:name w:val="ListLabel 32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33">
    <w:name w:val="ListLabel 33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34">
    <w:name w:val="ListLabel 34"/>
    <w:qFormat/>
    <w:rPr>
      <w:b w:val="0"/>
      <w:i w:val="0"/>
      <w:strike w:val="0"/>
      <w:dstrike w:val="0"/>
      <w:color w:val="00000A"/>
    </w:rPr>
  </w:style>
  <w:style w:type="character" w:customStyle="1" w:styleId="ListLabel35">
    <w:name w:val="ListLabel 35"/>
    <w:qFormat/>
    <w:rPr>
      <w:rFonts w:cs="Times New Roman"/>
      <w:b w:val="0"/>
      <w:color w:val="00000A"/>
      <w:lang w:eastAsia="en-US"/>
    </w:rPr>
  </w:style>
  <w:style w:type="character" w:customStyle="1" w:styleId="ListLabel36">
    <w:name w:val="ListLabel 36"/>
    <w:qFormat/>
    <w:rPr>
      <w:rFonts w:eastAsia="Times New Roman" w:cs="Times New Roman"/>
      <w:strike w:val="0"/>
      <w:dstrike w:val="0"/>
      <w:position w:val="0"/>
      <w:sz w:val="22"/>
      <w:vertAlign w:val="baseline"/>
      <w:lang w:eastAsia="pl-PL"/>
    </w:rPr>
  </w:style>
  <w:style w:type="character" w:customStyle="1" w:styleId="ListLabel37">
    <w:name w:val="ListLabel 37"/>
    <w:qFormat/>
    <w:rPr>
      <w:rFonts w:ascii="Calibri" w:hAnsi="Calibri" w:cs="Times New Roman"/>
      <w:b/>
      <w:sz w:val="22"/>
    </w:rPr>
  </w:style>
  <w:style w:type="character" w:customStyle="1" w:styleId="ListLabel38">
    <w:name w:val="ListLabel 38"/>
    <w:qFormat/>
    <w:rPr>
      <w:rFonts w:cs="Times New Roman"/>
      <w:b/>
      <w:i w:val="0"/>
      <w:color w:val="00000A"/>
      <w:sz w:val="20"/>
      <w:szCs w:val="22"/>
    </w:rPr>
  </w:style>
  <w:style w:type="character" w:customStyle="1" w:styleId="ListLabel39">
    <w:name w:val="ListLabel 39"/>
    <w:qFormat/>
    <w:rPr>
      <w:i w:val="0"/>
      <w:strike w:val="0"/>
      <w:dstrike w:val="0"/>
      <w:sz w:val="18"/>
      <w:szCs w:val="22"/>
    </w:rPr>
  </w:style>
  <w:style w:type="character" w:customStyle="1" w:styleId="ListLabel40">
    <w:name w:val="ListLabel 40"/>
    <w:qFormat/>
    <w:rPr>
      <w:b w:val="0"/>
      <w:color w:val="00000A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sz w:val="22"/>
      <w:lang w:eastAsia="pl-PL"/>
    </w:rPr>
  </w:style>
  <w:style w:type="character" w:customStyle="1" w:styleId="ListLabel43">
    <w:name w:val="ListLabel 43"/>
    <w:qFormat/>
    <w:rPr>
      <w:rFonts w:eastAsia="Times New Roman" w:cs="Times New Roman"/>
      <w:b/>
      <w:sz w:val="22"/>
      <w:lang w:eastAsia="pl-PL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rFonts w:cs="Times New Roman"/>
      <w:b/>
      <w:sz w:val="22"/>
      <w:szCs w:val="22"/>
      <w:lang w:eastAsia="en-US"/>
    </w:rPr>
  </w:style>
  <w:style w:type="character" w:customStyle="1" w:styleId="ListLabel46">
    <w:name w:val="ListLabel 46"/>
    <w:qFormat/>
    <w:rPr>
      <w:rFonts w:cs="Wingdings"/>
      <w:color w:val="00000A"/>
      <w:sz w:val="22"/>
    </w:rPr>
  </w:style>
  <w:style w:type="character" w:customStyle="1" w:styleId="ListLabel47">
    <w:name w:val="ListLabel 47"/>
    <w:qFormat/>
    <w:rPr>
      <w:rFonts w:cs="Times New Roman"/>
      <w:b w:val="0"/>
      <w:i w:val="0"/>
      <w:color w:val="00000A"/>
      <w:sz w:val="20"/>
    </w:rPr>
  </w:style>
  <w:style w:type="character" w:customStyle="1" w:styleId="ListLabel48">
    <w:name w:val="ListLabel 48"/>
    <w:qFormat/>
    <w:rPr>
      <w:rFonts w:cs="Symbol"/>
      <w:sz w:val="22"/>
      <w:lang w:eastAsia="ar-SA"/>
    </w:rPr>
  </w:style>
  <w:style w:type="character" w:customStyle="1" w:styleId="ListLabel49">
    <w:name w:val="ListLabel 49"/>
    <w:qFormat/>
    <w:rPr>
      <w:rFonts w:ascii="Calibri" w:eastAsia="Times New Roman" w:hAnsi="Calibri" w:cs="Times New Roman"/>
      <w:b/>
      <w:bCs/>
      <w:color w:val="00000A"/>
      <w:sz w:val="22"/>
      <w:szCs w:val="22"/>
      <w:lang w:val="x-none" w:eastAsia="ar-SA"/>
    </w:rPr>
  </w:style>
  <w:style w:type="character" w:customStyle="1" w:styleId="ListLabel50">
    <w:name w:val="ListLabel 50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51">
    <w:name w:val="ListLabel 51"/>
    <w:qFormat/>
    <w:rPr>
      <w:rFonts w:eastAsia="Times New Roman" w:cs="Times New Roman"/>
      <w:b/>
      <w:lang w:eastAsia="pl-PL"/>
    </w:rPr>
  </w:style>
  <w:style w:type="character" w:customStyle="1" w:styleId="ListLabel52">
    <w:name w:val="ListLabel 52"/>
    <w:qFormat/>
    <w:rPr>
      <w:b w:val="0"/>
      <w:i w:val="0"/>
      <w:sz w:val="20"/>
      <w:szCs w:val="20"/>
    </w:rPr>
  </w:style>
  <w:style w:type="character" w:customStyle="1" w:styleId="ListLabel53">
    <w:name w:val="ListLabel 53"/>
    <w:qFormat/>
    <w:rPr>
      <w:rFonts w:eastAsia="Times New Roman" w:cs="Times New Roman"/>
      <w:color w:val="000000"/>
      <w:sz w:val="22"/>
    </w:rPr>
  </w:style>
  <w:style w:type="character" w:customStyle="1" w:styleId="ListLabel54">
    <w:name w:val="ListLabel 54"/>
    <w:qFormat/>
    <w:rPr>
      <w:i w:val="0"/>
      <w:sz w:val="20"/>
    </w:rPr>
  </w:style>
  <w:style w:type="character" w:customStyle="1" w:styleId="ListLabel55">
    <w:name w:val="ListLabel 55"/>
    <w:qFormat/>
    <w:rPr>
      <w:rFonts w:eastAsia="Times New Roman" w:cs="Times New Roman"/>
      <w:b w:val="0"/>
      <w:sz w:val="22"/>
    </w:rPr>
  </w:style>
  <w:style w:type="character" w:customStyle="1" w:styleId="ListLabel56">
    <w:name w:val="ListLabel 56"/>
    <w:qFormat/>
    <w:rPr>
      <w:b w:val="0"/>
      <w:color w:val="000000"/>
    </w:rPr>
  </w:style>
  <w:style w:type="character" w:customStyle="1" w:styleId="ListLabel57">
    <w:name w:val="ListLabel 57"/>
    <w:qFormat/>
    <w:rPr>
      <w:rFonts w:ascii="Calibri" w:hAnsi="Calibri" w:cs="Times New Roman"/>
      <w:b w:val="0"/>
      <w:color w:val="00000A"/>
      <w:sz w:val="22"/>
    </w:rPr>
  </w:style>
  <w:style w:type="character" w:customStyle="1" w:styleId="ListLabel58">
    <w:name w:val="ListLabel 58"/>
    <w:qFormat/>
    <w:rPr>
      <w:rFonts w:ascii="Calibri" w:eastAsia="Times New Roman" w:hAnsi="Calibri" w:cs="Times New Roman"/>
      <w:b/>
      <w:sz w:val="22"/>
    </w:rPr>
  </w:style>
  <w:style w:type="character" w:customStyle="1" w:styleId="ListLabel59">
    <w:name w:val="ListLabel 59"/>
    <w:qFormat/>
    <w:rPr>
      <w:rFonts w:ascii="Calibri" w:eastAsia="Times New Roman" w:hAnsi="Calibri" w:cs="Times New Roman"/>
      <w:b w:val="0"/>
      <w:i w:val="0"/>
      <w:strike w:val="0"/>
      <w:dstrike w:val="0"/>
      <w:color w:val="00000A"/>
      <w:sz w:val="22"/>
    </w:rPr>
  </w:style>
  <w:style w:type="character" w:customStyle="1" w:styleId="ListLabel60">
    <w:name w:val="ListLabel 60"/>
    <w:qFormat/>
    <w:rPr>
      <w:rFonts w:eastAsia="Arial" w:cs="Times New Roman"/>
      <w:sz w:val="22"/>
      <w:lang w:eastAsia="ar-SA"/>
    </w:rPr>
  </w:style>
  <w:style w:type="character" w:customStyle="1" w:styleId="ListLabel61">
    <w:name w:val="ListLabel 61"/>
    <w:qFormat/>
    <w:rPr>
      <w:rFonts w:eastAsia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62">
    <w:name w:val="ListLabel 62"/>
    <w:qFormat/>
    <w:rPr>
      <w:rFonts w:eastAsia="Arial" w:cs="Times New Roman"/>
      <w:sz w:val="22"/>
    </w:rPr>
  </w:style>
  <w:style w:type="character" w:customStyle="1" w:styleId="ListLabel63">
    <w:name w:val="ListLabel 63"/>
    <w:qFormat/>
    <w:rPr>
      <w:rFonts w:eastAsia="Times New Roman" w:cs="Times New Roman"/>
      <w:strike w:val="0"/>
      <w:dstrike w:val="0"/>
      <w:color w:val="00000A"/>
    </w:rPr>
  </w:style>
  <w:style w:type="character" w:customStyle="1" w:styleId="ListLabel64">
    <w:name w:val="ListLabel 64"/>
    <w:qFormat/>
    <w:rPr>
      <w:color w:val="00000A"/>
    </w:rPr>
  </w:style>
  <w:style w:type="character" w:customStyle="1" w:styleId="ListLabel65">
    <w:name w:val="ListLabel 65"/>
    <w:qFormat/>
    <w:rPr>
      <w:rFonts w:eastAsia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ListLabel66">
    <w:name w:val="ListLabel 66"/>
    <w:qFormat/>
    <w:rPr>
      <w:rFonts w:eastAsia="Times New Roman" w:cs="Times New Roman"/>
      <w:b w:val="0"/>
      <w:i w:val="0"/>
      <w:color w:val="00000A"/>
      <w:sz w:val="22"/>
      <w:szCs w:val="22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OpenSymbol"/>
      <w:lang w:eastAsia="ar-SA"/>
    </w:rPr>
  </w:style>
  <w:style w:type="character" w:customStyle="1" w:styleId="ListLabel69">
    <w:name w:val="ListLabel 69"/>
    <w:qFormat/>
    <w:rPr>
      <w:b/>
      <w:sz w:val="22"/>
    </w:rPr>
  </w:style>
  <w:style w:type="character" w:customStyle="1" w:styleId="ListLabel70">
    <w:name w:val="ListLabel 70"/>
    <w:qFormat/>
    <w:rPr>
      <w:rFonts w:eastAsia="Times New Roman" w:cs="Times New Roman"/>
      <w:b w:val="0"/>
      <w:sz w:val="22"/>
      <w:lang w:eastAsia="pl-PL"/>
    </w:rPr>
  </w:style>
  <w:style w:type="character" w:customStyle="1" w:styleId="ListLabel71">
    <w:name w:val="ListLabel 71"/>
    <w:qFormat/>
    <w:rPr>
      <w:rFonts w:cs="Symbol"/>
      <w:sz w:val="18"/>
      <w:szCs w:val="18"/>
    </w:rPr>
  </w:style>
  <w:style w:type="character" w:customStyle="1" w:styleId="ListLabel72">
    <w:name w:val="ListLabel 72"/>
    <w:qFormat/>
    <w:rPr>
      <w:rFonts w:cs="Times New Roman"/>
      <w:color w:val="00000A"/>
      <w:sz w:val="22"/>
      <w:szCs w:val="22"/>
      <w:lang w:eastAsia="pl-PL"/>
    </w:rPr>
  </w:style>
  <w:style w:type="character" w:customStyle="1" w:styleId="ListLabel73">
    <w:name w:val="ListLabel 73"/>
    <w:qFormat/>
    <w:rPr>
      <w:rFonts w:cs="Times New Roman"/>
      <w:sz w:val="22"/>
      <w:lang w:eastAsia="en-US"/>
    </w:rPr>
  </w:style>
  <w:style w:type="character" w:customStyle="1" w:styleId="ListLabel74">
    <w:name w:val="ListLabel 74"/>
    <w:qFormat/>
    <w:rPr>
      <w:rFonts w:cs="Wingdings"/>
      <w:color w:val="00000A"/>
      <w:sz w:val="22"/>
      <w:lang w:eastAsia="pl-PL"/>
    </w:rPr>
  </w:style>
  <w:style w:type="character" w:customStyle="1" w:styleId="ListLabel75">
    <w:name w:val="ListLabel 75"/>
    <w:qFormat/>
    <w:rPr>
      <w:rFonts w:eastAsia="Times New Roman" w:cs="Times New Roman"/>
      <w:b/>
      <w:color w:val="00000A"/>
      <w:sz w:val="22"/>
      <w:lang w:eastAsia="pl-PL"/>
    </w:rPr>
  </w:style>
  <w:style w:type="character" w:customStyle="1" w:styleId="ListLabel76">
    <w:name w:val="ListLabel 76"/>
    <w:qFormat/>
    <w:rPr>
      <w:b/>
      <w:sz w:val="22"/>
      <w:szCs w:val="22"/>
      <w:lang w:eastAsia="ar-SA"/>
    </w:rPr>
  </w:style>
  <w:style w:type="character" w:customStyle="1" w:styleId="ListLabel77">
    <w:name w:val="ListLabel 77"/>
    <w:qFormat/>
    <w:rPr>
      <w:rFonts w:eastAsia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78">
    <w:name w:val="ListLabel 78"/>
    <w:qFormat/>
    <w:rPr>
      <w:rFonts w:eastAsia="Times New Roman" w:cs="Times New Roman"/>
      <w:sz w:val="22"/>
      <w:lang w:eastAsia="pl-PL"/>
    </w:rPr>
  </w:style>
  <w:style w:type="character" w:customStyle="1" w:styleId="ListLabel79">
    <w:name w:val="ListLabel 79"/>
    <w:qFormat/>
    <w:rPr>
      <w:rFonts w:cs="Wingdings"/>
      <w:sz w:val="22"/>
      <w:szCs w:val="22"/>
      <w:lang w:eastAsia="ar-SA"/>
    </w:rPr>
  </w:style>
  <w:style w:type="character" w:customStyle="1" w:styleId="ListLabel80">
    <w:name w:val="ListLabel 80"/>
    <w:qFormat/>
    <w:rPr>
      <w:rFonts w:cs="Wingdings"/>
      <w:color w:val="00000A"/>
      <w:sz w:val="22"/>
      <w:szCs w:val="22"/>
      <w:highlight w:val="white"/>
      <w:lang w:eastAsia="zh-CN"/>
    </w:rPr>
  </w:style>
  <w:style w:type="character" w:customStyle="1" w:styleId="ListLabel81">
    <w:name w:val="ListLabel 81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82">
    <w:name w:val="ListLabel 82"/>
    <w:qFormat/>
    <w:rPr>
      <w:rFonts w:eastAsia="Times New Roman" w:cs="Times New Roman"/>
      <w:strike w:val="0"/>
      <w:dstrike w:val="0"/>
      <w:position w:val="0"/>
      <w:sz w:val="22"/>
      <w:vertAlign w:val="baseline"/>
      <w:lang w:eastAsia="pl-PL"/>
    </w:rPr>
  </w:style>
  <w:style w:type="character" w:customStyle="1" w:styleId="ListLabel83">
    <w:name w:val="ListLabel 83"/>
    <w:qFormat/>
    <w:rPr>
      <w:rFonts w:ascii="Calibri" w:hAnsi="Calibri" w:cs="Times New Roman"/>
      <w:b/>
      <w:sz w:val="22"/>
    </w:rPr>
  </w:style>
  <w:style w:type="character" w:customStyle="1" w:styleId="ListLabel84">
    <w:name w:val="ListLabel 84"/>
    <w:qFormat/>
    <w:rPr>
      <w:rFonts w:cs="Times New Roman"/>
      <w:b/>
      <w:i w:val="0"/>
      <w:color w:val="00000A"/>
      <w:sz w:val="20"/>
      <w:szCs w:val="22"/>
    </w:rPr>
  </w:style>
  <w:style w:type="character" w:customStyle="1" w:styleId="ListLabel85">
    <w:name w:val="ListLabel 85"/>
    <w:qFormat/>
    <w:rPr>
      <w:i w:val="0"/>
      <w:strike w:val="0"/>
      <w:dstrike w:val="0"/>
      <w:sz w:val="18"/>
      <w:szCs w:val="22"/>
    </w:rPr>
  </w:style>
  <w:style w:type="character" w:customStyle="1" w:styleId="ListLabel86">
    <w:name w:val="ListLabel 86"/>
    <w:qFormat/>
    <w:rPr>
      <w:b w:val="0"/>
      <w:color w:val="00000A"/>
    </w:rPr>
  </w:style>
  <w:style w:type="character" w:customStyle="1" w:styleId="ListLabel87">
    <w:name w:val="ListLabel 87"/>
    <w:qFormat/>
    <w:rPr>
      <w:b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sz w:val="22"/>
      <w:lang w:eastAsia="pl-PL"/>
    </w:rPr>
  </w:style>
  <w:style w:type="character" w:customStyle="1" w:styleId="ListLabel89">
    <w:name w:val="ListLabel 89"/>
    <w:qFormat/>
    <w:rPr>
      <w:rFonts w:eastAsia="Times New Roman" w:cs="Times New Roman"/>
      <w:b/>
      <w:sz w:val="22"/>
      <w:lang w:eastAsia="pl-PL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rFonts w:cs="Times New Roman"/>
      <w:b/>
      <w:sz w:val="22"/>
      <w:szCs w:val="22"/>
      <w:lang w:eastAsia="en-US"/>
    </w:rPr>
  </w:style>
  <w:style w:type="character" w:customStyle="1" w:styleId="ListLabel92">
    <w:name w:val="ListLabel 92"/>
    <w:qFormat/>
    <w:rPr>
      <w:rFonts w:cs="Wingdings"/>
      <w:color w:val="00000A"/>
      <w:sz w:val="22"/>
    </w:rPr>
  </w:style>
  <w:style w:type="character" w:customStyle="1" w:styleId="ListLabel93">
    <w:name w:val="ListLabel 93"/>
    <w:qFormat/>
    <w:rPr>
      <w:rFonts w:cs="Times New Roman"/>
      <w:b w:val="0"/>
      <w:i w:val="0"/>
      <w:color w:val="00000A"/>
      <w:sz w:val="20"/>
    </w:rPr>
  </w:style>
  <w:style w:type="character" w:customStyle="1" w:styleId="ListLabel94">
    <w:name w:val="ListLabel 94"/>
    <w:qFormat/>
    <w:rPr>
      <w:rFonts w:cs="Symbol"/>
      <w:sz w:val="22"/>
      <w:lang w:eastAsia="ar-SA"/>
    </w:rPr>
  </w:style>
  <w:style w:type="character" w:customStyle="1" w:styleId="ListLabel95">
    <w:name w:val="ListLabel 95"/>
    <w:qFormat/>
    <w:rPr>
      <w:rFonts w:ascii="Calibri" w:eastAsia="Times New Roman" w:hAnsi="Calibri" w:cs="Times New Roman"/>
      <w:b/>
      <w:bCs/>
      <w:color w:val="00000A"/>
      <w:sz w:val="22"/>
      <w:szCs w:val="22"/>
      <w:lang w:val="x-none" w:eastAsia="ar-SA"/>
    </w:rPr>
  </w:style>
  <w:style w:type="character" w:customStyle="1" w:styleId="ListLabel96">
    <w:name w:val="ListLabel 96"/>
    <w:qFormat/>
    <w:rPr>
      <w:rFonts w:eastAsia="Times New Roman" w:cs="Times New Roman"/>
      <w:b/>
      <w:lang w:eastAsia="pl-PL"/>
    </w:rPr>
  </w:style>
  <w:style w:type="character" w:customStyle="1" w:styleId="ListLabel97">
    <w:name w:val="ListLabel 97"/>
    <w:qFormat/>
    <w:rPr>
      <w:b w:val="0"/>
      <w:i w:val="0"/>
      <w:sz w:val="20"/>
      <w:szCs w:val="20"/>
    </w:rPr>
  </w:style>
  <w:style w:type="character" w:customStyle="1" w:styleId="ListLabel98">
    <w:name w:val="ListLabel 98"/>
    <w:qFormat/>
    <w:rPr>
      <w:rFonts w:eastAsia="Times New Roman" w:cs="Times New Roman"/>
      <w:color w:val="000000"/>
      <w:sz w:val="22"/>
    </w:rPr>
  </w:style>
  <w:style w:type="character" w:customStyle="1" w:styleId="ListLabel99">
    <w:name w:val="ListLabel 99"/>
    <w:qFormat/>
    <w:rPr>
      <w:i w:val="0"/>
      <w:sz w:val="20"/>
    </w:rPr>
  </w:style>
  <w:style w:type="character" w:customStyle="1" w:styleId="ListLabel100">
    <w:name w:val="ListLabel 100"/>
    <w:qFormat/>
    <w:rPr>
      <w:rFonts w:eastAsia="Times New Roman" w:cs="Times New Roman"/>
      <w:b w:val="0"/>
      <w:sz w:val="22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1"/>
    <w:rsid w:val="00982259"/>
    <w:pPr>
      <w:suppressAutoHyphens/>
      <w:spacing w:after="14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styleId="Lista">
    <w:name w:val="List"/>
    <w:basedOn w:val="Tretekstu"/>
    <w:rsid w:val="00982259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982259"/>
    <w:pPr>
      <w:suppressLineNumbers/>
      <w:suppressAutoHyphens/>
      <w:spacing w:after="200" w:line="276" w:lineRule="auto"/>
    </w:pPr>
    <w:rPr>
      <w:rFonts w:ascii="Calibri" w:eastAsia="Calibri" w:hAnsi="Calibri" w:cs="Lucida Sans"/>
      <w:sz w:val="22"/>
      <w:szCs w:val="22"/>
      <w:lang w:val="pl-PL" w:eastAsia="zh-CN"/>
    </w:rPr>
  </w:style>
  <w:style w:type="paragraph" w:styleId="Tytu">
    <w:name w:val="Title"/>
    <w:basedOn w:val="Normalny"/>
    <w:link w:val="TytuZnak"/>
    <w:autoRedefine/>
    <w:qFormat/>
    <w:rsid w:val="004323D3"/>
    <w:pPr>
      <w:spacing w:before="240"/>
      <w:ind w:left="2552"/>
      <w:jc w:val="both"/>
      <w:outlineLvl w:val="0"/>
    </w:pPr>
    <w:rPr>
      <w:rFonts w:eastAsia="Calibri"/>
      <w:b/>
      <w:bCs/>
      <w:sz w:val="22"/>
      <w:szCs w:val="22"/>
      <w:lang w:val="pl-PL" w:eastAsia="pl-PL"/>
    </w:rPr>
  </w:style>
  <w:style w:type="paragraph" w:customStyle="1" w:styleId="Gwka">
    <w:name w:val="Główka"/>
    <w:basedOn w:val="Normalny"/>
    <w:unhideWhenUsed/>
    <w:rsid w:val="00AB79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B79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qFormat/>
    <w:rsid w:val="007A3788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qFormat/>
    <w:rsid w:val="00982259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pl-PL" w:eastAsia="zh-CN"/>
    </w:rPr>
  </w:style>
  <w:style w:type="paragraph" w:styleId="Legenda">
    <w:name w:val="caption"/>
    <w:basedOn w:val="Normalny"/>
    <w:qFormat/>
    <w:rsid w:val="00982259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val="pl-PL" w:eastAsia="zh-CN"/>
    </w:rPr>
  </w:style>
  <w:style w:type="paragraph" w:customStyle="1" w:styleId="Nagwek1">
    <w:name w:val="Nagłówek1"/>
    <w:basedOn w:val="Normalny"/>
    <w:qFormat/>
    <w:rsid w:val="00982259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val="pl-PL" w:eastAsia="zh-CN"/>
    </w:rPr>
  </w:style>
  <w:style w:type="paragraph" w:customStyle="1" w:styleId="Legenda1">
    <w:name w:val="Legenda1"/>
    <w:basedOn w:val="Normalny"/>
    <w:qFormat/>
    <w:rsid w:val="00982259"/>
    <w:pPr>
      <w:suppressLineNumbers/>
      <w:suppressAutoHyphens/>
      <w:spacing w:before="120" w:after="120" w:line="276" w:lineRule="auto"/>
    </w:pPr>
    <w:rPr>
      <w:rFonts w:ascii="Calibri" w:eastAsia="Calibri" w:hAnsi="Calibri" w:cs="Lucida Sans"/>
      <w:i/>
      <w:iCs/>
      <w:lang w:val="pl-PL" w:eastAsia="zh-CN"/>
    </w:rPr>
  </w:style>
  <w:style w:type="paragraph" w:styleId="Akapitzlist">
    <w:name w:val="List Paragraph"/>
    <w:aliases w:val="wypunktowanie"/>
    <w:basedOn w:val="Normalny"/>
    <w:qFormat/>
    <w:rsid w:val="00982259"/>
    <w:pPr>
      <w:ind w:left="708"/>
    </w:pPr>
    <w:rPr>
      <w:rFonts w:eastAsia="Times New Roman"/>
      <w:sz w:val="20"/>
      <w:szCs w:val="20"/>
      <w:lang w:val="pl-PL" w:eastAsia="zh-CN"/>
    </w:rPr>
  </w:style>
  <w:style w:type="paragraph" w:styleId="NormalnyWeb">
    <w:name w:val="Normal (Web)"/>
    <w:basedOn w:val="Normalny"/>
    <w:uiPriority w:val="99"/>
    <w:qFormat/>
    <w:rsid w:val="00982259"/>
    <w:pPr>
      <w:spacing w:before="280" w:after="280"/>
    </w:pPr>
    <w:rPr>
      <w:rFonts w:eastAsia="Times New Roman"/>
      <w:lang w:val="x-none" w:eastAsia="zh-CN"/>
    </w:rPr>
  </w:style>
  <w:style w:type="paragraph" w:customStyle="1" w:styleId="Tekstpodstawowy21">
    <w:name w:val="Tekst podstawowy 21"/>
    <w:basedOn w:val="Normalny"/>
    <w:qFormat/>
    <w:rsid w:val="00982259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val="x-none" w:eastAsia="zh-CN"/>
    </w:rPr>
  </w:style>
  <w:style w:type="paragraph" w:customStyle="1" w:styleId="Tekstpodstawowywcity21">
    <w:name w:val="Tekst podstawowy wcięty 21"/>
    <w:basedOn w:val="Normalny"/>
    <w:qFormat/>
    <w:rsid w:val="00982259"/>
    <w:pPr>
      <w:spacing w:after="120" w:line="480" w:lineRule="auto"/>
      <w:ind w:left="283"/>
    </w:pPr>
    <w:rPr>
      <w:rFonts w:eastAsia="Times New Roman"/>
      <w:sz w:val="20"/>
      <w:szCs w:val="20"/>
      <w:lang w:val="pl-PL" w:eastAsia="zh-CN"/>
    </w:rPr>
  </w:style>
  <w:style w:type="paragraph" w:customStyle="1" w:styleId="Teksttresci0">
    <w:name w:val="Tekst tresci"/>
    <w:basedOn w:val="Normalny"/>
    <w:qFormat/>
    <w:rsid w:val="00982259"/>
    <w:pPr>
      <w:widowControl w:val="0"/>
      <w:shd w:val="clear" w:color="auto" w:fill="FFFFFF"/>
      <w:spacing w:line="278" w:lineRule="exact"/>
      <w:ind w:hanging="560"/>
    </w:pPr>
    <w:rPr>
      <w:rFonts w:eastAsia="Times New Roman"/>
      <w:sz w:val="23"/>
      <w:szCs w:val="23"/>
      <w:lang w:val="x-none" w:eastAsia="zh-CN"/>
    </w:rPr>
  </w:style>
  <w:style w:type="paragraph" w:customStyle="1" w:styleId="Default">
    <w:name w:val="Default"/>
    <w:qFormat/>
    <w:rsid w:val="00982259"/>
    <w:pPr>
      <w:suppressAutoHyphens/>
    </w:pPr>
    <w:rPr>
      <w:rFonts w:eastAsia="Times New Roman"/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qFormat/>
    <w:rsid w:val="00982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l-PL" w:eastAsia="zh-CN"/>
    </w:rPr>
  </w:style>
  <w:style w:type="paragraph" w:customStyle="1" w:styleId="Standard">
    <w:name w:val="Standard"/>
    <w:qFormat/>
    <w:rsid w:val="00982259"/>
    <w:pPr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82259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Nagwektabeli">
    <w:name w:val="Nagłówek tabeli"/>
    <w:basedOn w:val="Zawartotabeli"/>
    <w:qFormat/>
    <w:rsid w:val="00982259"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rsid w:val="00982259"/>
  </w:style>
  <w:style w:type="table" w:customStyle="1" w:styleId="TableNormal">
    <w:name w:val="Table Normal"/>
    <w:rsid w:val="00E32F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559"/>
    <w:rPr>
      <w:rFonts w:asciiTheme="majorHAnsi" w:eastAsiaTheme="majorEastAsia" w:hAnsiTheme="majorHAnsi" w:cstheme="majorBidi"/>
      <w:b/>
      <w:bCs/>
      <w:color w:val="00A2FF" w:themeColor="accent1"/>
      <w:sz w:val="24"/>
      <w:szCs w:val="24"/>
      <w:lang w:val="en-US" w:eastAsia="en-US"/>
    </w:rPr>
  </w:style>
  <w:style w:type="character" w:styleId="Hipercze">
    <w:name w:val="Hyperlink"/>
    <w:basedOn w:val="Domylnaczcionkaakapitu"/>
    <w:unhideWhenUsed/>
    <w:rsid w:val="00CF25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1591"/>
    <w:rPr>
      <w:color w:val="FF00FF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026E54"/>
    <w:rPr>
      <w:rFonts w:ascii="Calibri" w:eastAsia="Calibri" w:hAnsi="Calibri" w:cs="Calibri"/>
      <w:color w:val="auto"/>
      <w:sz w:val="22"/>
      <w:szCs w:val="22"/>
      <w:lang w:val="pl-PL"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26E54"/>
    <w:rPr>
      <w:color w:val="00000A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6E54"/>
    <w:pPr>
      <w:spacing w:after="120" w:line="276" w:lineRule="auto"/>
    </w:pPr>
    <w:rPr>
      <w:rFonts w:ascii="Calibri" w:eastAsia="Calibri" w:hAnsi="Calibri" w:cs="Calibri"/>
      <w:color w:val="auto"/>
      <w:sz w:val="22"/>
      <w:szCs w:val="22"/>
      <w:lang w:val="pl-PL" w:eastAsia="zh-CN"/>
    </w:rPr>
  </w:style>
  <w:style w:type="character" w:customStyle="1" w:styleId="TekstpodstawowyZnak2">
    <w:name w:val="Tekst podstawowy Znak2"/>
    <w:basedOn w:val="Domylnaczcionkaakapitu"/>
    <w:semiHidden/>
    <w:rsid w:val="00026E54"/>
    <w:rPr>
      <w:color w:val="00000A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E54"/>
    <w:rPr>
      <w:rFonts w:asciiTheme="minorHAnsi" w:eastAsiaTheme="minorHAnsi" w:hAnsiTheme="minorHAnsi" w:cstheme="minorBidi"/>
      <w:color w:val="auto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Znakiprzypiswdolnych">
    <w:name w:val="Znaki przypisów dolnych"/>
    <w:rsid w:val="00026E54"/>
    <w:rPr>
      <w:rFonts w:cs="Times New Roman"/>
      <w:vertAlign w:val="superscript"/>
    </w:rPr>
  </w:style>
  <w:style w:type="character" w:customStyle="1" w:styleId="DeltaViewInsertion">
    <w:name w:val="DeltaView Insertion"/>
    <w:rsid w:val="00026E54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E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E5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E54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E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E54"/>
    <w:rPr>
      <w:rFonts w:asciiTheme="minorHAnsi" w:eastAsiaTheme="minorHAnsi" w:hAnsiTheme="minorHAnsi" w:cstheme="minorBidi"/>
      <w:b/>
      <w:bCs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6927D5"/>
  </w:style>
  <w:style w:type="table" w:customStyle="1" w:styleId="TableNormal1">
    <w:name w:val="Table Normal1"/>
    <w:unhideWhenUsed/>
    <w:qFormat/>
    <w:rsid w:val="00F0626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E26"/>
    <w:rPr>
      <w:color w:val="00000A"/>
      <w:sz w:val="24"/>
      <w:szCs w:val="24"/>
      <w:lang w:val="en-US" w:eastAsia="en-US"/>
    </w:rPr>
  </w:style>
  <w:style w:type="paragraph" w:styleId="Nagwek2">
    <w:name w:val="heading 2"/>
    <w:basedOn w:val="Normalny"/>
    <w:link w:val="Nagwek2Znak"/>
    <w:autoRedefine/>
    <w:qFormat/>
    <w:rsid w:val="00DC6360"/>
    <w:pPr>
      <w:tabs>
        <w:tab w:val="left" w:pos="851"/>
      </w:tabs>
      <w:spacing w:before="120" w:after="60"/>
      <w:ind w:left="567" w:hanging="567"/>
      <w:jc w:val="both"/>
      <w:outlineLvl w:val="1"/>
    </w:pPr>
    <w:rPr>
      <w:rFonts w:ascii="Calibri" w:eastAsia="Calibri" w:hAnsi="Calibri" w:cs="Calibri"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A2FF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2F67"/>
    <w:rPr>
      <w:u w:val="single"/>
    </w:rPr>
  </w:style>
  <w:style w:type="character" w:customStyle="1" w:styleId="TytuZnak">
    <w:name w:val="Tytuł Znak"/>
    <w:basedOn w:val="Domylnaczcionkaakapitu"/>
    <w:link w:val="Tytu"/>
    <w:qFormat/>
    <w:rsid w:val="004323D3"/>
    <w:rPr>
      <w:rFonts w:eastAsia="Calibri"/>
      <w:b/>
      <w:bCs/>
      <w:color w:val="00000A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DC6360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7909"/>
    <w:rPr>
      <w:sz w:val="24"/>
      <w:szCs w:val="24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7A3788"/>
    <w:rPr>
      <w:rFonts w:ascii="Tahoma" w:hAnsi="Tahoma" w:cs="Tahoma"/>
      <w:sz w:val="16"/>
      <w:szCs w:val="16"/>
      <w:lang w:val="en-US" w:eastAsia="en-US"/>
    </w:rPr>
  </w:style>
  <w:style w:type="character" w:customStyle="1" w:styleId="WW8Num1z0">
    <w:name w:val="WW8Num1z0"/>
    <w:qFormat/>
    <w:rsid w:val="00982259"/>
  </w:style>
  <w:style w:type="character" w:customStyle="1" w:styleId="WW8Num1z1">
    <w:name w:val="WW8Num1z1"/>
    <w:qFormat/>
    <w:rsid w:val="00982259"/>
  </w:style>
  <w:style w:type="character" w:customStyle="1" w:styleId="WW8Num1z2">
    <w:name w:val="WW8Num1z2"/>
    <w:qFormat/>
    <w:rsid w:val="00982259"/>
  </w:style>
  <w:style w:type="character" w:customStyle="1" w:styleId="WW8Num1z3">
    <w:name w:val="WW8Num1z3"/>
    <w:qFormat/>
    <w:rsid w:val="00982259"/>
  </w:style>
  <w:style w:type="character" w:customStyle="1" w:styleId="WW8Num1z4">
    <w:name w:val="WW8Num1z4"/>
    <w:qFormat/>
    <w:rsid w:val="00982259"/>
  </w:style>
  <w:style w:type="character" w:customStyle="1" w:styleId="WW8Num1z5">
    <w:name w:val="WW8Num1z5"/>
    <w:qFormat/>
    <w:rsid w:val="00982259"/>
  </w:style>
  <w:style w:type="character" w:customStyle="1" w:styleId="WW8Num1z6">
    <w:name w:val="WW8Num1z6"/>
    <w:qFormat/>
    <w:rsid w:val="00982259"/>
  </w:style>
  <w:style w:type="character" w:customStyle="1" w:styleId="WW8Num1z7">
    <w:name w:val="WW8Num1z7"/>
    <w:qFormat/>
    <w:rsid w:val="00982259"/>
  </w:style>
  <w:style w:type="character" w:customStyle="1" w:styleId="WW8Num1z8">
    <w:name w:val="WW8Num1z8"/>
    <w:qFormat/>
    <w:rsid w:val="00982259"/>
  </w:style>
  <w:style w:type="character" w:customStyle="1" w:styleId="WW8Num2z0">
    <w:name w:val="WW8Num2z0"/>
    <w:qFormat/>
    <w:rsid w:val="00982259"/>
    <w:rPr>
      <w:rFonts w:ascii="Times New Roman" w:eastAsia="Times New Roman" w:hAnsi="Times New Roman" w:cs="Times New Roman"/>
      <w:b/>
      <w:bCs/>
      <w:iCs/>
      <w:sz w:val="36"/>
      <w:szCs w:val="36"/>
      <w:lang w:val="x-none" w:eastAsia="ar-SA"/>
    </w:rPr>
  </w:style>
  <w:style w:type="character" w:customStyle="1" w:styleId="WW8Num2z1">
    <w:name w:val="WW8Num2z1"/>
    <w:qFormat/>
    <w:rsid w:val="00982259"/>
  </w:style>
  <w:style w:type="character" w:customStyle="1" w:styleId="WW8Num2z2">
    <w:name w:val="WW8Num2z2"/>
    <w:qFormat/>
    <w:rsid w:val="00982259"/>
  </w:style>
  <w:style w:type="character" w:customStyle="1" w:styleId="WW8Num2z3">
    <w:name w:val="WW8Num2z3"/>
    <w:qFormat/>
    <w:rsid w:val="00982259"/>
  </w:style>
  <w:style w:type="character" w:customStyle="1" w:styleId="WW8Num2z4">
    <w:name w:val="WW8Num2z4"/>
    <w:qFormat/>
    <w:rsid w:val="00982259"/>
  </w:style>
  <w:style w:type="character" w:customStyle="1" w:styleId="WW8Num2z5">
    <w:name w:val="WW8Num2z5"/>
    <w:qFormat/>
    <w:rsid w:val="00982259"/>
  </w:style>
  <w:style w:type="character" w:customStyle="1" w:styleId="WW8Num2z6">
    <w:name w:val="WW8Num2z6"/>
    <w:qFormat/>
    <w:rsid w:val="00982259"/>
  </w:style>
  <w:style w:type="character" w:customStyle="1" w:styleId="WW8Num2z7">
    <w:name w:val="WW8Num2z7"/>
    <w:qFormat/>
    <w:rsid w:val="00982259"/>
  </w:style>
  <w:style w:type="character" w:customStyle="1" w:styleId="WW8Num2z8">
    <w:name w:val="WW8Num2z8"/>
    <w:qFormat/>
    <w:rsid w:val="00982259"/>
  </w:style>
  <w:style w:type="character" w:customStyle="1" w:styleId="WW8Num3z0">
    <w:name w:val="WW8Num3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3z1">
    <w:name w:val="WW8Num3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982259"/>
  </w:style>
  <w:style w:type="character" w:customStyle="1" w:styleId="WW8Num3z3">
    <w:name w:val="WW8Num3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z4">
    <w:name w:val="WW8Num3z4"/>
    <w:qFormat/>
    <w:rsid w:val="00982259"/>
  </w:style>
  <w:style w:type="character" w:customStyle="1" w:styleId="WW8Num3z5">
    <w:name w:val="WW8Num3z5"/>
    <w:qFormat/>
    <w:rsid w:val="00982259"/>
  </w:style>
  <w:style w:type="character" w:customStyle="1" w:styleId="WW8Num3z6">
    <w:name w:val="WW8Num3z6"/>
    <w:qFormat/>
    <w:rsid w:val="00982259"/>
    <w:rPr>
      <w:rFonts w:ascii="Times New Roman" w:eastAsia="Arial" w:hAnsi="Times New Roman" w:cs="Times New Roman"/>
      <w:lang w:eastAsia="ar-SA"/>
    </w:rPr>
  </w:style>
  <w:style w:type="character" w:customStyle="1" w:styleId="WW8Num3z7">
    <w:name w:val="WW8Num3z7"/>
    <w:qFormat/>
    <w:rsid w:val="00982259"/>
  </w:style>
  <w:style w:type="character" w:customStyle="1" w:styleId="WW8Num3z8">
    <w:name w:val="WW8Num3z8"/>
    <w:qFormat/>
    <w:rsid w:val="00982259"/>
  </w:style>
  <w:style w:type="character" w:customStyle="1" w:styleId="WW8Num4z0">
    <w:name w:val="WW8Num4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4z1">
    <w:name w:val="WW8Num4z1"/>
    <w:qFormat/>
    <w:rsid w:val="00982259"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  <w:rsid w:val="00982259"/>
  </w:style>
  <w:style w:type="character" w:customStyle="1" w:styleId="WW8Num4z3">
    <w:name w:val="WW8Num4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4z4">
    <w:name w:val="WW8Num4z4"/>
    <w:qFormat/>
    <w:rsid w:val="00982259"/>
  </w:style>
  <w:style w:type="character" w:customStyle="1" w:styleId="WW8Num4z5">
    <w:name w:val="WW8Num4z5"/>
    <w:qFormat/>
    <w:rsid w:val="00982259"/>
  </w:style>
  <w:style w:type="character" w:customStyle="1" w:styleId="WW8Num4z6">
    <w:name w:val="WW8Num4z6"/>
    <w:qFormat/>
    <w:rsid w:val="00982259"/>
    <w:rPr>
      <w:rFonts w:ascii="Times New Roman" w:eastAsia="Arial" w:hAnsi="Times New Roman" w:cs="Times New Roman"/>
    </w:rPr>
  </w:style>
  <w:style w:type="character" w:customStyle="1" w:styleId="WW8Num4z7">
    <w:name w:val="WW8Num4z7"/>
    <w:qFormat/>
    <w:rsid w:val="00982259"/>
  </w:style>
  <w:style w:type="character" w:customStyle="1" w:styleId="WW8Num4z8">
    <w:name w:val="WW8Num4z8"/>
    <w:qFormat/>
    <w:rsid w:val="00982259"/>
  </w:style>
  <w:style w:type="character" w:customStyle="1" w:styleId="WW8Num5z0">
    <w:name w:val="WW8Num5z0"/>
    <w:qFormat/>
    <w:rsid w:val="00982259"/>
  </w:style>
  <w:style w:type="character" w:customStyle="1" w:styleId="WW8Num5z1">
    <w:name w:val="WW8Num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5z2">
    <w:name w:val="WW8Num5z2"/>
    <w:qFormat/>
    <w:rsid w:val="00982259"/>
    <w:rPr>
      <w:color w:val="00000A"/>
    </w:rPr>
  </w:style>
  <w:style w:type="character" w:customStyle="1" w:styleId="WW8Num5z3">
    <w:name w:val="WW8Num5z3"/>
    <w:qFormat/>
    <w:rsid w:val="00982259"/>
    <w:rPr>
      <w:rFonts w:ascii="Times New Roman" w:eastAsia="Times New Roman" w:hAnsi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WW8Num5z4">
    <w:name w:val="WW8Num5z4"/>
    <w:qFormat/>
    <w:rsid w:val="00982259"/>
  </w:style>
  <w:style w:type="character" w:customStyle="1" w:styleId="WW8Num5z5">
    <w:name w:val="WW8Num5z5"/>
    <w:qFormat/>
    <w:rsid w:val="00982259"/>
  </w:style>
  <w:style w:type="character" w:customStyle="1" w:styleId="WW8Num5z7">
    <w:name w:val="WW8Num5z7"/>
    <w:qFormat/>
    <w:rsid w:val="00982259"/>
  </w:style>
  <w:style w:type="character" w:customStyle="1" w:styleId="WW8Num5z8">
    <w:name w:val="WW8Num5z8"/>
    <w:qFormat/>
    <w:rsid w:val="00982259"/>
  </w:style>
  <w:style w:type="character" w:customStyle="1" w:styleId="WW8Num6z0">
    <w:name w:val="WW8Num6z0"/>
    <w:qFormat/>
    <w:rsid w:val="00982259"/>
    <w:rPr>
      <w:b/>
      <w:sz w:val="22"/>
      <w:szCs w:val="22"/>
      <w:lang w:eastAsia="ar-SA"/>
    </w:rPr>
  </w:style>
  <w:style w:type="character" w:customStyle="1" w:styleId="WW8Num6z1">
    <w:name w:val="WW8Num6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z2">
    <w:name w:val="WW8Num6z2"/>
    <w:qFormat/>
    <w:rsid w:val="00982259"/>
    <w:rPr>
      <w:color w:val="00000A"/>
    </w:rPr>
  </w:style>
  <w:style w:type="character" w:customStyle="1" w:styleId="WW8Num6z3">
    <w:name w:val="WW8Num6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lang w:eastAsia="pl-PL"/>
    </w:rPr>
  </w:style>
  <w:style w:type="character" w:customStyle="1" w:styleId="WW8Num6z4">
    <w:name w:val="WW8Num6z4"/>
    <w:qFormat/>
    <w:rsid w:val="00982259"/>
  </w:style>
  <w:style w:type="character" w:customStyle="1" w:styleId="WW8Num6z5">
    <w:name w:val="WW8Num6z5"/>
    <w:qFormat/>
    <w:rsid w:val="00982259"/>
  </w:style>
  <w:style w:type="character" w:customStyle="1" w:styleId="WW8Num6z7">
    <w:name w:val="WW8Num6z7"/>
    <w:qFormat/>
    <w:rsid w:val="00982259"/>
  </w:style>
  <w:style w:type="character" w:customStyle="1" w:styleId="WW8Num6z8">
    <w:name w:val="WW8Num6z8"/>
    <w:qFormat/>
    <w:rsid w:val="00982259"/>
  </w:style>
  <w:style w:type="character" w:customStyle="1" w:styleId="WW8Num7z0">
    <w:name w:val="WW8Num7z0"/>
    <w:qFormat/>
    <w:rsid w:val="00982259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WW8Num7z1">
    <w:name w:val="WW8Num7z1"/>
    <w:qFormat/>
    <w:rsid w:val="00982259"/>
    <w:rPr>
      <w:rFonts w:ascii="Symbol" w:hAnsi="Symbol" w:cs="Symbol"/>
    </w:rPr>
  </w:style>
  <w:style w:type="character" w:customStyle="1" w:styleId="WW8Num7z2">
    <w:name w:val="WW8Num7z2"/>
    <w:qFormat/>
    <w:rsid w:val="00982259"/>
  </w:style>
  <w:style w:type="character" w:customStyle="1" w:styleId="WW8Num7z3">
    <w:name w:val="WW8Num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7z4">
    <w:name w:val="WW8Num7z4"/>
    <w:qFormat/>
    <w:rsid w:val="00982259"/>
  </w:style>
  <w:style w:type="character" w:customStyle="1" w:styleId="WW8Num7z5">
    <w:name w:val="WW8Num7z5"/>
    <w:qFormat/>
    <w:rsid w:val="00982259"/>
  </w:style>
  <w:style w:type="character" w:customStyle="1" w:styleId="WW8Num7z6">
    <w:name w:val="WW8Num7z6"/>
    <w:qFormat/>
    <w:rsid w:val="00982259"/>
  </w:style>
  <w:style w:type="character" w:customStyle="1" w:styleId="WW8Num7z7">
    <w:name w:val="WW8Num7z7"/>
    <w:qFormat/>
    <w:rsid w:val="00982259"/>
  </w:style>
  <w:style w:type="character" w:customStyle="1" w:styleId="WW8Num7z8">
    <w:name w:val="WW8Num7z8"/>
    <w:qFormat/>
    <w:rsid w:val="00982259"/>
  </w:style>
  <w:style w:type="character" w:customStyle="1" w:styleId="WW8Num8z0">
    <w:name w:val="WW8Num8z0"/>
    <w:qFormat/>
    <w:rsid w:val="00982259"/>
    <w:rPr>
      <w:rFonts w:ascii="OpenSymbol" w:hAnsi="OpenSymbol" w:cs="OpenSymbol"/>
      <w:lang w:eastAsia="ar-SA"/>
    </w:rPr>
  </w:style>
  <w:style w:type="character" w:customStyle="1" w:styleId="WW8Num8z1">
    <w:name w:val="WW8Num8z1"/>
    <w:qFormat/>
    <w:rsid w:val="00982259"/>
  </w:style>
  <w:style w:type="character" w:customStyle="1" w:styleId="WW8Num8z2">
    <w:name w:val="WW8Num8z2"/>
    <w:qFormat/>
    <w:rsid w:val="00982259"/>
  </w:style>
  <w:style w:type="character" w:customStyle="1" w:styleId="WW8Num8z3">
    <w:name w:val="WW8Num8z3"/>
    <w:qFormat/>
    <w:rsid w:val="00982259"/>
  </w:style>
  <w:style w:type="character" w:customStyle="1" w:styleId="WW8Num8z4">
    <w:name w:val="WW8Num8z4"/>
    <w:qFormat/>
    <w:rsid w:val="00982259"/>
  </w:style>
  <w:style w:type="character" w:customStyle="1" w:styleId="WW8Num8z5">
    <w:name w:val="WW8Num8z5"/>
    <w:qFormat/>
    <w:rsid w:val="00982259"/>
  </w:style>
  <w:style w:type="character" w:customStyle="1" w:styleId="WW8Num8z6">
    <w:name w:val="WW8Num8z6"/>
    <w:qFormat/>
    <w:rsid w:val="00982259"/>
  </w:style>
  <w:style w:type="character" w:customStyle="1" w:styleId="WW8Num8z7">
    <w:name w:val="WW8Num8z7"/>
    <w:qFormat/>
    <w:rsid w:val="00982259"/>
  </w:style>
  <w:style w:type="character" w:customStyle="1" w:styleId="WW8Num8z8">
    <w:name w:val="WW8Num8z8"/>
    <w:qFormat/>
    <w:rsid w:val="00982259"/>
  </w:style>
  <w:style w:type="character" w:customStyle="1" w:styleId="WW8Num9z0">
    <w:name w:val="WW8Num9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9z1">
    <w:name w:val="WW8Num9z1"/>
    <w:qFormat/>
    <w:rsid w:val="00982259"/>
    <w:rPr>
      <w:rFonts w:ascii="Symbol" w:hAnsi="Symbol" w:cs="Symbol"/>
      <w:sz w:val="18"/>
      <w:szCs w:val="18"/>
    </w:rPr>
  </w:style>
  <w:style w:type="character" w:customStyle="1" w:styleId="WW8Num9z2">
    <w:name w:val="WW8Num9z2"/>
    <w:qFormat/>
    <w:rsid w:val="00982259"/>
  </w:style>
  <w:style w:type="character" w:customStyle="1" w:styleId="WW8Num10z0">
    <w:name w:val="WW8Num10z0"/>
    <w:qFormat/>
    <w:rsid w:val="00982259"/>
    <w:rPr>
      <w:rFonts w:ascii="Times New Roman" w:hAnsi="Times New Roman" w:cs="Times New Roman"/>
      <w:color w:val="00000A"/>
      <w:sz w:val="22"/>
      <w:szCs w:val="22"/>
      <w:lang w:eastAsia="pl-PL"/>
    </w:rPr>
  </w:style>
  <w:style w:type="character" w:customStyle="1" w:styleId="WW8Num11z0">
    <w:name w:val="WW8Num11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11z3">
    <w:name w:val="WW8Num11z3"/>
    <w:qFormat/>
    <w:rsid w:val="00982259"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sid w:val="00982259"/>
    <w:rPr>
      <w:rFonts w:ascii="Wingdings" w:hAnsi="Wingdings" w:cs="Wingdings"/>
      <w:color w:val="00000A"/>
      <w:lang w:eastAsia="pl-PL"/>
    </w:rPr>
  </w:style>
  <w:style w:type="character" w:customStyle="1" w:styleId="WW8Num13z0">
    <w:name w:val="WW8Num13z0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13z1">
    <w:name w:val="WW8Num13z1"/>
    <w:qFormat/>
    <w:rsid w:val="00982259"/>
  </w:style>
  <w:style w:type="character" w:customStyle="1" w:styleId="WW8Num14z0">
    <w:name w:val="WW8Num14z0"/>
    <w:qFormat/>
    <w:rsid w:val="00982259"/>
    <w:rPr>
      <w:b w:val="0"/>
    </w:rPr>
  </w:style>
  <w:style w:type="character" w:customStyle="1" w:styleId="WW8Num15z0">
    <w:name w:val="WW8Num15z0"/>
    <w:qFormat/>
    <w:rsid w:val="00982259"/>
    <w:rPr>
      <w:b/>
      <w:sz w:val="22"/>
      <w:szCs w:val="22"/>
      <w:lang w:eastAsia="ar-SA"/>
    </w:rPr>
  </w:style>
  <w:style w:type="character" w:customStyle="1" w:styleId="WW8Num15z1">
    <w:name w:val="WW8Num15z1"/>
    <w:qFormat/>
    <w:rsid w:val="00982259"/>
  </w:style>
  <w:style w:type="character" w:customStyle="1" w:styleId="WW8Num15z2">
    <w:name w:val="WW8Num15z2"/>
    <w:qFormat/>
    <w:rsid w:val="00982259"/>
  </w:style>
  <w:style w:type="character" w:customStyle="1" w:styleId="WW8Num15z3">
    <w:name w:val="WW8Num15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15z4">
    <w:name w:val="WW8Num15z4"/>
    <w:qFormat/>
    <w:rsid w:val="00982259"/>
  </w:style>
  <w:style w:type="character" w:customStyle="1" w:styleId="WW8Num15z5">
    <w:name w:val="WW8Num15z5"/>
    <w:qFormat/>
    <w:rsid w:val="00982259"/>
  </w:style>
  <w:style w:type="character" w:customStyle="1" w:styleId="WW8Num15z6">
    <w:name w:val="WW8Num15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15z7">
    <w:name w:val="WW8Num15z7"/>
    <w:qFormat/>
    <w:rsid w:val="00982259"/>
  </w:style>
  <w:style w:type="character" w:customStyle="1" w:styleId="WW8Num15z8">
    <w:name w:val="WW8Num15z8"/>
    <w:qFormat/>
    <w:rsid w:val="00982259"/>
  </w:style>
  <w:style w:type="character" w:customStyle="1" w:styleId="WW8Num16z0">
    <w:name w:val="WW8Num16z0"/>
    <w:qFormat/>
    <w:rsid w:val="00982259"/>
    <w:rPr>
      <w:rFonts w:ascii="Wingdings" w:hAnsi="Wingdings" w:cs="Wingdings"/>
      <w:sz w:val="22"/>
      <w:szCs w:val="22"/>
      <w:lang w:eastAsia="ar-SA"/>
    </w:rPr>
  </w:style>
  <w:style w:type="character" w:customStyle="1" w:styleId="WW8Num17z0">
    <w:name w:val="WW8Num17z0"/>
    <w:qFormat/>
    <w:rsid w:val="00982259"/>
    <w:rPr>
      <w:rFonts w:ascii="Times New Roman" w:eastAsia="Calibri" w:hAnsi="Times New Roman" w:cs="Times New Roman"/>
      <w:lang w:eastAsia="pl-PL"/>
    </w:rPr>
  </w:style>
  <w:style w:type="character" w:customStyle="1" w:styleId="WW8Num18z0">
    <w:name w:val="WW8Num18z0"/>
    <w:qFormat/>
    <w:rsid w:val="00982259"/>
    <w:rPr>
      <w:rFonts w:ascii="Wingdings" w:eastAsia="Times New Roman" w:hAnsi="Wingdings" w:cs="Wingdings"/>
      <w:color w:val="00000A"/>
      <w:sz w:val="22"/>
      <w:szCs w:val="22"/>
      <w:shd w:val="clear" w:color="auto" w:fill="FFFFFF"/>
      <w:lang w:eastAsia="zh-CN"/>
    </w:rPr>
  </w:style>
  <w:style w:type="character" w:customStyle="1" w:styleId="WW8Num19z0">
    <w:name w:val="WW8Num19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0z0">
    <w:name w:val="WW8Num20z0"/>
    <w:qFormat/>
    <w:rsid w:val="00982259"/>
  </w:style>
  <w:style w:type="character" w:customStyle="1" w:styleId="WW8Num20z1">
    <w:name w:val="WW8Num20z1"/>
    <w:qFormat/>
    <w:rsid w:val="00982259"/>
  </w:style>
  <w:style w:type="character" w:customStyle="1" w:styleId="WW8Num20z2">
    <w:name w:val="WW8Num20z2"/>
    <w:qFormat/>
    <w:rsid w:val="00982259"/>
  </w:style>
  <w:style w:type="character" w:customStyle="1" w:styleId="WW8Num20z3">
    <w:name w:val="WW8Num20z3"/>
    <w:qFormat/>
    <w:rsid w:val="00982259"/>
  </w:style>
  <w:style w:type="character" w:customStyle="1" w:styleId="WW8Num20z4">
    <w:name w:val="WW8Num20z4"/>
    <w:qFormat/>
    <w:rsid w:val="00982259"/>
  </w:style>
  <w:style w:type="character" w:customStyle="1" w:styleId="WW8Num20z5">
    <w:name w:val="WW8Num20z5"/>
    <w:qFormat/>
    <w:rsid w:val="00982259"/>
  </w:style>
  <w:style w:type="character" w:customStyle="1" w:styleId="WW8Num20z6">
    <w:name w:val="WW8Num20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20z7">
    <w:name w:val="WW8Num20z7"/>
    <w:qFormat/>
    <w:rsid w:val="00982259"/>
  </w:style>
  <w:style w:type="character" w:customStyle="1" w:styleId="WW8Num20z8">
    <w:name w:val="WW8Num20z8"/>
    <w:qFormat/>
    <w:rsid w:val="00982259"/>
  </w:style>
  <w:style w:type="character" w:customStyle="1" w:styleId="WW8Num21z0">
    <w:name w:val="WW8Num21z0"/>
    <w:qFormat/>
    <w:rsid w:val="00982259"/>
    <w:rPr>
      <w:rFonts w:cs="Times New Roman"/>
      <w:b/>
    </w:rPr>
  </w:style>
  <w:style w:type="character" w:customStyle="1" w:styleId="WW8Num22z0">
    <w:name w:val="WW8Num2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982259"/>
  </w:style>
  <w:style w:type="character" w:customStyle="1" w:styleId="WW8Num24z0">
    <w:name w:val="WW8Num24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5z0">
    <w:name w:val="WW8Num25z0"/>
    <w:qFormat/>
    <w:rsid w:val="00982259"/>
    <w:rPr>
      <w:b/>
      <w:sz w:val="22"/>
      <w:szCs w:val="22"/>
    </w:rPr>
  </w:style>
  <w:style w:type="character" w:customStyle="1" w:styleId="WW8Num25z1">
    <w:name w:val="WW8Num2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25z2">
    <w:name w:val="WW8Num25z2"/>
    <w:qFormat/>
    <w:rsid w:val="00982259"/>
    <w:rPr>
      <w:color w:val="00000A"/>
    </w:rPr>
  </w:style>
  <w:style w:type="character" w:customStyle="1" w:styleId="WW8Num25z3">
    <w:name w:val="WW8Num25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25z4">
    <w:name w:val="WW8Num25z4"/>
    <w:qFormat/>
    <w:rsid w:val="00982259"/>
  </w:style>
  <w:style w:type="character" w:customStyle="1" w:styleId="WW8Num25z6">
    <w:name w:val="WW8Num25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26z0">
    <w:name w:val="WW8Num26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7z0">
    <w:name w:val="WW8Num27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27z3">
    <w:name w:val="WW8Num2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982259"/>
    <w:rPr>
      <w:rFonts w:ascii="Times New Roman" w:eastAsia="Times New Roman" w:hAnsi="Times New Roman" w:cs="Times New Roman"/>
      <w:strike w:val="0"/>
      <w:dstrike w:val="0"/>
      <w:position w:val="0"/>
      <w:sz w:val="24"/>
      <w:vertAlign w:val="baseline"/>
      <w:lang w:eastAsia="pl-PL"/>
    </w:rPr>
  </w:style>
  <w:style w:type="character" w:customStyle="1" w:styleId="WW8Num29z0">
    <w:name w:val="WW8Num29z0"/>
    <w:qFormat/>
    <w:rsid w:val="00982259"/>
    <w:rPr>
      <w:rFonts w:cs="Times New Roman"/>
    </w:rPr>
  </w:style>
  <w:style w:type="character" w:customStyle="1" w:styleId="WW8Num30z0">
    <w:name w:val="WW8Num30z0"/>
    <w:qFormat/>
    <w:rsid w:val="00982259"/>
    <w:rPr>
      <w:rFonts w:ascii="Times New Roman" w:hAnsi="Times New Roman" w:cs="Times New Roman"/>
      <w:b w:val="0"/>
      <w:i/>
      <w:color w:val="00000A"/>
      <w:sz w:val="20"/>
      <w:szCs w:val="20"/>
    </w:rPr>
  </w:style>
  <w:style w:type="character" w:customStyle="1" w:styleId="WW8Num30z1">
    <w:name w:val="WW8Num30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0z2">
    <w:name w:val="WW8Num30z2"/>
    <w:qFormat/>
    <w:rsid w:val="00982259"/>
  </w:style>
  <w:style w:type="character" w:customStyle="1" w:styleId="WW8Num30z3">
    <w:name w:val="WW8Num30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0z6">
    <w:name w:val="WW8Num30z6"/>
    <w:qFormat/>
    <w:rsid w:val="00982259"/>
    <w:rPr>
      <w:strike w:val="0"/>
      <w:dstrike w:val="0"/>
    </w:rPr>
  </w:style>
  <w:style w:type="character" w:customStyle="1" w:styleId="WW8Num31z0">
    <w:name w:val="WW8Num31z0"/>
    <w:qFormat/>
    <w:rsid w:val="00982259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982259"/>
    <w:rPr>
      <w:b w:val="0"/>
      <w:color w:val="00000A"/>
    </w:rPr>
  </w:style>
  <w:style w:type="character" w:customStyle="1" w:styleId="WW8Num32z0">
    <w:name w:val="WW8Num32z0"/>
    <w:qFormat/>
    <w:rsid w:val="00982259"/>
    <w:rPr>
      <w:b/>
    </w:rPr>
  </w:style>
  <w:style w:type="character" w:customStyle="1" w:styleId="WW8Num32z1">
    <w:name w:val="WW8Num32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33z0">
    <w:name w:val="WW8Num33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33z1">
    <w:name w:val="WW8Num33z1"/>
    <w:qFormat/>
    <w:rsid w:val="00982259"/>
    <w:rPr>
      <w:sz w:val="20"/>
    </w:rPr>
  </w:style>
  <w:style w:type="character" w:customStyle="1" w:styleId="WW8Num34z0">
    <w:name w:val="WW8Num34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35z0">
    <w:name w:val="WW8Num35z0"/>
    <w:qFormat/>
    <w:rsid w:val="00982259"/>
    <w:rPr>
      <w:rFonts w:ascii="Wingdings" w:hAnsi="Wingdings" w:cs="Wingdings"/>
      <w:color w:val="00000A"/>
    </w:rPr>
  </w:style>
  <w:style w:type="character" w:customStyle="1" w:styleId="WW8Num36z0">
    <w:name w:val="WW8Num36z0"/>
    <w:qFormat/>
    <w:rsid w:val="00982259"/>
    <w:rPr>
      <w:rFonts w:cs="Times New Roman"/>
      <w:b/>
    </w:rPr>
  </w:style>
  <w:style w:type="character" w:customStyle="1" w:styleId="WW8Num37z0">
    <w:name w:val="WW8Num3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37z3">
    <w:name w:val="WW8Num37z3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38z0">
    <w:name w:val="WW8Num38z0"/>
    <w:qFormat/>
    <w:rsid w:val="00982259"/>
    <w:rPr>
      <w:b/>
      <w:sz w:val="22"/>
      <w:szCs w:val="22"/>
    </w:rPr>
  </w:style>
  <w:style w:type="character" w:customStyle="1" w:styleId="WW8Num38z1">
    <w:name w:val="WW8Num38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38z2">
    <w:name w:val="WW8Num38z2"/>
    <w:qFormat/>
    <w:rsid w:val="00982259"/>
    <w:rPr>
      <w:color w:val="00000A"/>
    </w:rPr>
  </w:style>
  <w:style w:type="character" w:customStyle="1" w:styleId="WW8Num38z3">
    <w:name w:val="WW8Num38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38z4">
    <w:name w:val="WW8Num38z4"/>
    <w:qFormat/>
    <w:rsid w:val="00982259"/>
  </w:style>
  <w:style w:type="character" w:customStyle="1" w:styleId="WW8Num39z0">
    <w:name w:val="WW8Num39z0"/>
    <w:qFormat/>
    <w:rsid w:val="00982259"/>
    <w:rPr>
      <w:rFonts w:ascii="Symbol" w:hAnsi="Symbol" w:cs="Symbol"/>
      <w:lang w:eastAsia="ar-SA"/>
    </w:rPr>
  </w:style>
  <w:style w:type="character" w:customStyle="1" w:styleId="WW8Num40z0">
    <w:name w:val="WW8Num40z0"/>
    <w:qFormat/>
    <w:rsid w:val="00982259"/>
    <w:rPr>
      <w:color w:val="00000A"/>
    </w:rPr>
  </w:style>
  <w:style w:type="character" w:customStyle="1" w:styleId="WW8Num40z1">
    <w:name w:val="WW8Num40z1"/>
    <w:qFormat/>
    <w:rsid w:val="00982259"/>
  </w:style>
  <w:style w:type="character" w:customStyle="1" w:styleId="WW8Num40z2">
    <w:name w:val="WW8Num40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41z0">
    <w:name w:val="WW8Num41z0"/>
    <w:qFormat/>
    <w:rsid w:val="00982259"/>
    <w:rPr>
      <w:b w:val="0"/>
      <w:color w:val="00000A"/>
    </w:rPr>
  </w:style>
  <w:style w:type="character" w:customStyle="1" w:styleId="WW8Num41z1">
    <w:name w:val="WW8Num41z1"/>
    <w:qFormat/>
    <w:rsid w:val="00982259"/>
  </w:style>
  <w:style w:type="character" w:customStyle="1" w:styleId="WW8Num41z3">
    <w:name w:val="WW8Num41z3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42z0">
    <w:name w:val="WW8Num42z0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43z0">
    <w:name w:val="WW8Num43z0"/>
    <w:qFormat/>
    <w:rsid w:val="00982259"/>
    <w:rPr>
      <w:rFonts w:ascii="Times New Roman" w:eastAsia="Times New Roman" w:hAnsi="Times New Roman" w:cs="Times New Roman"/>
      <w:b/>
      <w:lang w:eastAsia="pl-PL"/>
    </w:rPr>
  </w:style>
  <w:style w:type="character" w:customStyle="1" w:styleId="WW8Num44z0">
    <w:name w:val="WW8Num44z0"/>
    <w:qFormat/>
    <w:rsid w:val="00982259"/>
    <w:rPr>
      <w:rFonts w:cs="Times New Roman"/>
      <w:b w:val="0"/>
      <w:i w:val="0"/>
      <w:color w:val="00000A"/>
    </w:rPr>
  </w:style>
  <w:style w:type="character" w:customStyle="1" w:styleId="WW8Num44z1">
    <w:name w:val="WW8Num44z1"/>
    <w:qFormat/>
    <w:rsid w:val="00982259"/>
    <w:rPr>
      <w:b w:val="0"/>
      <w:i w:val="0"/>
      <w:sz w:val="20"/>
      <w:szCs w:val="20"/>
    </w:rPr>
  </w:style>
  <w:style w:type="character" w:customStyle="1" w:styleId="WW8Num44z2">
    <w:name w:val="WW8Num44z2"/>
    <w:qFormat/>
    <w:rsid w:val="00982259"/>
    <w:rPr>
      <w:b/>
    </w:rPr>
  </w:style>
  <w:style w:type="character" w:customStyle="1" w:styleId="WW8Num45z0">
    <w:name w:val="WW8Num45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46z0">
    <w:name w:val="WW8Num46z0"/>
    <w:qFormat/>
    <w:rsid w:val="00982259"/>
  </w:style>
  <w:style w:type="character" w:customStyle="1" w:styleId="WW8Num46z1">
    <w:name w:val="WW8Num46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46z2">
    <w:name w:val="WW8Num46z2"/>
    <w:qFormat/>
    <w:rsid w:val="00982259"/>
  </w:style>
  <w:style w:type="character" w:customStyle="1" w:styleId="WW8Num46z4">
    <w:name w:val="WW8Num46z4"/>
    <w:qFormat/>
    <w:rsid w:val="00982259"/>
    <w:rPr>
      <w:rFonts w:ascii="Times New Roman" w:eastAsia="Times New Roman" w:hAnsi="Times New Roman" w:cs="Times New Roman"/>
    </w:rPr>
  </w:style>
  <w:style w:type="character" w:customStyle="1" w:styleId="WW8Num46z5">
    <w:name w:val="WW8Num46z5"/>
    <w:qFormat/>
    <w:rsid w:val="00982259"/>
  </w:style>
  <w:style w:type="character" w:customStyle="1" w:styleId="WW8Num46z6">
    <w:name w:val="WW8Num46z6"/>
    <w:qFormat/>
    <w:rsid w:val="00982259"/>
  </w:style>
  <w:style w:type="character" w:customStyle="1" w:styleId="WW8Num46z7">
    <w:name w:val="WW8Num46z7"/>
    <w:qFormat/>
    <w:rsid w:val="00982259"/>
  </w:style>
  <w:style w:type="character" w:customStyle="1" w:styleId="WW8Num46z8">
    <w:name w:val="WW8Num46z8"/>
    <w:qFormat/>
    <w:rsid w:val="00982259"/>
  </w:style>
  <w:style w:type="character" w:customStyle="1" w:styleId="WW8Num47z0">
    <w:name w:val="WW8Num47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48z0">
    <w:name w:val="WW8Num48z0"/>
    <w:qFormat/>
    <w:rsid w:val="00982259"/>
  </w:style>
  <w:style w:type="character" w:customStyle="1" w:styleId="WW8Num48z1">
    <w:name w:val="WW8Num48z1"/>
    <w:qFormat/>
    <w:rsid w:val="00982259"/>
  </w:style>
  <w:style w:type="character" w:customStyle="1" w:styleId="WW8Num48z2">
    <w:name w:val="WW8Num48z2"/>
    <w:qFormat/>
    <w:rsid w:val="00982259"/>
  </w:style>
  <w:style w:type="character" w:customStyle="1" w:styleId="WW8Num48z3">
    <w:name w:val="WW8Num48z3"/>
    <w:qFormat/>
    <w:rsid w:val="00982259"/>
  </w:style>
  <w:style w:type="character" w:customStyle="1" w:styleId="WW8Num48z4">
    <w:name w:val="WW8Num48z4"/>
    <w:qFormat/>
    <w:rsid w:val="00982259"/>
  </w:style>
  <w:style w:type="character" w:customStyle="1" w:styleId="WW8Num48z5">
    <w:name w:val="WW8Num48z5"/>
    <w:qFormat/>
    <w:rsid w:val="00982259"/>
  </w:style>
  <w:style w:type="character" w:customStyle="1" w:styleId="WW8Num48z6">
    <w:name w:val="WW8Num48z6"/>
    <w:qFormat/>
    <w:rsid w:val="00982259"/>
  </w:style>
  <w:style w:type="character" w:customStyle="1" w:styleId="WW8Num48z7">
    <w:name w:val="WW8Num48z7"/>
    <w:qFormat/>
    <w:rsid w:val="00982259"/>
  </w:style>
  <w:style w:type="character" w:customStyle="1" w:styleId="WW8Num48z8">
    <w:name w:val="WW8Num48z8"/>
    <w:qFormat/>
    <w:rsid w:val="00982259"/>
  </w:style>
  <w:style w:type="character" w:customStyle="1" w:styleId="WW8Num49z0">
    <w:name w:val="WW8Num49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49z2">
    <w:name w:val="WW8Num49z2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49z5">
    <w:name w:val="WW8Num49z5"/>
    <w:qFormat/>
    <w:rsid w:val="00982259"/>
  </w:style>
  <w:style w:type="character" w:customStyle="1" w:styleId="WW8Num49z6">
    <w:name w:val="WW8Num49z6"/>
    <w:qFormat/>
    <w:rsid w:val="00982259"/>
  </w:style>
  <w:style w:type="character" w:customStyle="1" w:styleId="WW8Num49z7">
    <w:name w:val="WW8Num49z7"/>
    <w:qFormat/>
    <w:rsid w:val="00982259"/>
  </w:style>
  <w:style w:type="character" w:customStyle="1" w:styleId="WW8Num49z8">
    <w:name w:val="WW8Num49z8"/>
    <w:qFormat/>
    <w:rsid w:val="00982259"/>
  </w:style>
  <w:style w:type="character" w:customStyle="1" w:styleId="WW8Num6z6">
    <w:name w:val="WW8Num6z6"/>
    <w:qFormat/>
    <w:rsid w:val="00982259"/>
  </w:style>
  <w:style w:type="character" w:customStyle="1" w:styleId="WW8Num9z3">
    <w:name w:val="WW8Num9z3"/>
    <w:qFormat/>
    <w:rsid w:val="00982259"/>
  </w:style>
  <w:style w:type="character" w:customStyle="1" w:styleId="WW8Num9z4">
    <w:name w:val="WW8Num9z4"/>
    <w:qFormat/>
    <w:rsid w:val="00982259"/>
  </w:style>
  <w:style w:type="character" w:customStyle="1" w:styleId="WW8Num9z5">
    <w:name w:val="WW8Num9z5"/>
    <w:qFormat/>
    <w:rsid w:val="00982259"/>
  </w:style>
  <w:style w:type="character" w:customStyle="1" w:styleId="WW8Num9z6">
    <w:name w:val="WW8Num9z6"/>
    <w:qFormat/>
    <w:rsid w:val="00982259"/>
  </w:style>
  <w:style w:type="character" w:customStyle="1" w:styleId="WW8Num9z7">
    <w:name w:val="WW8Num9z7"/>
    <w:qFormat/>
    <w:rsid w:val="00982259"/>
  </w:style>
  <w:style w:type="character" w:customStyle="1" w:styleId="WW8Num9z8">
    <w:name w:val="WW8Num9z8"/>
    <w:qFormat/>
    <w:rsid w:val="00982259"/>
  </w:style>
  <w:style w:type="character" w:customStyle="1" w:styleId="WW8Num11z1">
    <w:name w:val="WW8Num11z1"/>
    <w:qFormat/>
    <w:rsid w:val="00982259"/>
    <w:rPr>
      <w:rFonts w:ascii="Symbol" w:hAnsi="Symbol" w:cs="Symbol"/>
      <w:sz w:val="18"/>
      <w:szCs w:val="18"/>
    </w:rPr>
  </w:style>
  <w:style w:type="character" w:customStyle="1" w:styleId="WW8Num11z2">
    <w:name w:val="WW8Num11z2"/>
    <w:qFormat/>
    <w:rsid w:val="00982259"/>
  </w:style>
  <w:style w:type="character" w:customStyle="1" w:styleId="WW8Num13z3">
    <w:name w:val="WW8Num13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82259"/>
  </w:style>
  <w:style w:type="character" w:customStyle="1" w:styleId="WW8Num22z2">
    <w:name w:val="WW8Num22z2"/>
    <w:qFormat/>
    <w:rsid w:val="00982259"/>
  </w:style>
  <w:style w:type="character" w:customStyle="1" w:styleId="WW8Num22z3">
    <w:name w:val="WW8Num22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22z4">
    <w:name w:val="WW8Num22z4"/>
    <w:qFormat/>
    <w:rsid w:val="00982259"/>
  </w:style>
  <w:style w:type="character" w:customStyle="1" w:styleId="WW8Num22z5">
    <w:name w:val="WW8Num22z5"/>
    <w:qFormat/>
    <w:rsid w:val="00982259"/>
  </w:style>
  <w:style w:type="character" w:customStyle="1" w:styleId="WW8Num22z6">
    <w:name w:val="WW8Num22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2z7">
    <w:name w:val="WW8Num22z7"/>
    <w:qFormat/>
    <w:rsid w:val="00982259"/>
  </w:style>
  <w:style w:type="character" w:customStyle="1" w:styleId="WW8Num22z8">
    <w:name w:val="WW8Num22z8"/>
    <w:qFormat/>
    <w:rsid w:val="00982259"/>
  </w:style>
  <w:style w:type="character" w:customStyle="1" w:styleId="WW8Num24z1">
    <w:name w:val="WW8Num24z1"/>
    <w:qFormat/>
    <w:rsid w:val="00982259"/>
    <w:rPr>
      <w:rFonts w:ascii="Symbol" w:hAnsi="Symbol" w:cs="Symbol"/>
      <w:sz w:val="18"/>
      <w:szCs w:val="18"/>
    </w:rPr>
  </w:style>
  <w:style w:type="character" w:customStyle="1" w:styleId="WW8Num24z2">
    <w:name w:val="WW8Num24z2"/>
    <w:qFormat/>
    <w:rsid w:val="00982259"/>
  </w:style>
  <w:style w:type="character" w:customStyle="1" w:styleId="WW8Num28z1">
    <w:name w:val="WW8Num28z1"/>
    <w:qFormat/>
    <w:rsid w:val="00982259"/>
    <w:rPr>
      <w:b w:val="0"/>
      <w:i w:val="0"/>
      <w:sz w:val="20"/>
      <w:szCs w:val="20"/>
    </w:rPr>
  </w:style>
  <w:style w:type="character" w:customStyle="1" w:styleId="WW8Num28z2">
    <w:name w:val="WW8Num28z2"/>
    <w:qFormat/>
    <w:rsid w:val="00982259"/>
    <w:rPr>
      <w:b/>
    </w:rPr>
  </w:style>
  <w:style w:type="character" w:customStyle="1" w:styleId="WW8Num31z2">
    <w:name w:val="WW8Num31z2"/>
    <w:qFormat/>
    <w:rsid w:val="00982259"/>
  </w:style>
  <w:style w:type="character" w:customStyle="1" w:styleId="WW8Num31z3">
    <w:name w:val="WW8Num31z3"/>
    <w:qFormat/>
    <w:rsid w:val="00982259"/>
  </w:style>
  <w:style w:type="character" w:customStyle="1" w:styleId="WW8Num31z4">
    <w:name w:val="WW8Num31z4"/>
    <w:qFormat/>
    <w:rsid w:val="00982259"/>
  </w:style>
  <w:style w:type="character" w:customStyle="1" w:styleId="WW8Num31z5">
    <w:name w:val="WW8Num31z5"/>
    <w:qFormat/>
    <w:rsid w:val="00982259"/>
  </w:style>
  <w:style w:type="character" w:customStyle="1" w:styleId="WW8Num31z6">
    <w:name w:val="WW8Num31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31z7">
    <w:name w:val="WW8Num31z7"/>
    <w:qFormat/>
    <w:rsid w:val="00982259"/>
  </w:style>
  <w:style w:type="character" w:customStyle="1" w:styleId="WW8Num31z8">
    <w:name w:val="WW8Num31z8"/>
    <w:qFormat/>
    <w:rsid w:val="00982259"/>
  </w:style>
  <w:style w:type="character" w:customStyle="1" w:styleId="WW8Num33z2">
    <w:name w:val="WW8Num33z2"/>
    <w:qFormat/>
    <w:rsid w:val="00982259"/>
  </w:style>
  <w:style w:type="character" w:customStyle="1" w:styleId="WW8Num33z3">
    <w:name w:val="WW8Num33z3"/>
    <w:qFormat/>
    <w:rsid w:val="00982259"/>
  </w:style>
  <w:style w:type="character" w:customStyle="1" w:styleId="WW8Num33z4">
    <w:name w:val="WW8Num33z4"/>
    <w:qFormat/>
    <w:rsid w:val="00982259"/>
  </w:style>
  <w:style w:type="character" w:customStyle="1" w:styleId="WW8Num33z5">
    <w:name w:val="WW8Num33z5"/>
    <w:qFormat/>
    <w:rsid w:val="00982259"/>
  </w:style>
  <w:style w:type="character" w:customStyle="1" w:styleId="WW8Num33z6">
    <w:name w:val="WW8Num33z6"/>
    <w:qFormat/>
    <w:rsid w:val="00982259"/>
  </w:style>
  <w:style w:type="character" w:customStyle="1" w:styleId="WW8Num33z7">
    <w:name w:val="WW8Num33z7"/>
    <w:qFormat/>
    <w:rsid w:val="00982259"/>
  </w:style>
  <w:style w:type="character" w:customStyle="1" w:styleId="WW8Num33z8">
    <w:name w:val="WW8Num33z8"/>
    <w:qFormat/>
    <w:rsid w:val="00982259"/>
  </w:style>
  <w:style w:type="character" w:customStyle="1" w:styleId="WW8Num34z1">
    <w:name w:val="WW8Num34z1"/>
    <w:qFormat/>
    <w:rsid w:val="00982259"/>
  </w:style>
  <w:style w:type="character" w:customStyle="1" w:styleId="WW8Num34z2">
    <w:name w:val="WW8Num34z2"/>
    <w:qFormat/>
    <w:rsid w:val="00982259"/>
  </w:style>
  <w:style w:type="character" w:customStyle="1" w:styleId="WW8Num34z3">
    <w:name w:val="WW8Num34z3"/>
    <w:qFormat/>
    <w:rsid w:val="00982259"/>
  </w:style>
  <w:style w:type="character" w:customStyle="1" w:styleId="WW8Num34z4">
    <w:name w:val="WW8Num34z4"/>
    <w:qFormat/>
    <w:rsid w:val="00982259"/>
  </w:style>
  <w:style w:type="character" w:customStyle="1" w:styleId="WW8Num34z5">
    <w:name w:val="WW8Num34z5"/>
    <w:qFormat/>
    <w:rsid w:val="00982259"/>
  </w:style>
  <w:style w:type="character" w:customStyle="1" w:styleId="WW8Num34z6">
    <w:name w:val="WW8Num34z6"/>
    <w:qFormat/>
    <w:rsid w:val="00982259"/>
  </w:style>
  <w:style w:type="character" w:customStyle="1" w:styleId="WW8Num34z7">
    <w:name w:val="WW8Num34z7"/>
    <w:qFormat/>
    <w:rsid w:val="00982259"/>
  </w:style>
  <w:style w:type="character" w:customStyle="1" w:styleId="WW8Num34z8">
    <w:name w:val="WW8Num34z8"/>
    <w:qFormat/>
    <w:rsid w:val="00982259"/>
  </w:style>
  <w:style w:type="character" w:customStyle="1" w:styleId="WW8Num35z1">
    <w:name w:val="WW8Num35z1"/>
    <w:qFormat/>
    <w:rsid w:val="00982259"/>
  </w:style>
  <w:style w:type="character" w:customStyle="1" w:styleId="WW8Num35z2">
    <w:name w:val="WW8Num35z2"/>
    <w:qFormat/>
    <w:rsid w:val="00982259"/>
  </w:style>
  <w:style w:type="character" w:customStyle="1" w:styleId="WW8Num35z3">
    <w:name w:val="WW8Num35z3"/>
    <w:qFormat/>
    <w:rsid w:val="00982259"/>
  </w:style>
  <w:style w:type="character" w:customStyle="1" w:styleId="WW8Num35z4">
    <w:name w:val="WW8Num35z4"/>
    <w:qFormat/>
    <w:rsid w:val="00982259"/>
  </w:style>
  <w:style w:type="character" w:customStyle="1" w:styleId="WW8Num35z5">
    <w:name w:val="WW8Num35z5"/>
    <w:qFormat/>
    <w:rsid w:val="00982259"/>
  </w:style>
  <w:style w:type="character" w:customStyle="1" w:styleId="WW8Num35z6">
    <w:name w:val="WW8Num35z6"/>
    <w:qFormat/>
    <w:rsid w:val="00982259"/>
  </w:style>
  <w:style w:type="character" w:customStyle="1" w:styleId="WW8Num35z7">
    <w:name w:val="WW8Num35z7"/>
    <w:qFormat/>
    <w:rsid w:val="00982259"/>
  </w:style>
  <w:style w:type="character" w:customStyle="1" w:styleId="WW8Num35z8">
    <w:name w:val="WW8Num35z8"/>
    <w:qFormat/>
    <w:rsid w:val="00982259"/>
  </w:style>
  <w:style w:type="character" w:customStyle="1" w:styleId="WW8Num36z1">
    <w:name w:val="WW8Num36z1"/>
    <w:qFormat/>
    <w:rsid w:val="00982259"/>
    <w:rPr>
      <w:rFonts w:ascii="Symbol" w:hAnsi="Symbol" w:cs="Symbol"/>
      <w:sz w:val="18"/>
      <w:szCs w:val="18"/>
    </w:rPr>
  </w:style>
  <w:style w:type="character" w:customStyle="1" w:styleId="WW8Num36z2">
    <w:name w:val="WW8Num36z2"/>
    <w:qFormat/>
    <w:rsid w:val="00982259"/>
  </w:style>
  <w:style w:type="character" w:customStyle="1" w:styleId="WW8Num36z3">
    <w:name w:val="WW8Num36z3"/>
    <w:qFormat/>
    <w:rsid w:val="00982259"/>
  </w:style>
  <w:style w:type="character" w:customStyle="1" w:styleId="WW8Num36z4">
    <w:name w:val="WW8Num36z4"/>
    <w:qFormat/>
    <w:rsid w:val="00982259"/>
  </w:style>
  <w:style w:type="character" w:customStyle="1" w:styleId="WW8Num36z5">
    <w:name w:val="WW8Num36z5"/>
    <w:qFormat/>
    <w:rsid w:val="00982259"/>
  </w:style>
  <w:style w:type="character" w:customStyle="1" w:styleId="WW8Num36z6">
    <w:name w:val="WW8Num36z6"/>
    <w:qFormat/>
    <w:rsid w:val="00982259"/>
  </w:style>
  <w:style w:type="character" w:customStyle="1" w:styleId="WW8Num36z7">
    <w:name w:val="WW8Num36z7"/>
    <w:qFormat/>
    <w:rsid w:val="00982259"/>
  </w:style>
  <w:style w:type="character" w:customStyle="1" w:styleId="WW8Num36z8">
    <w:name w:val="WW8Num36z8"/>
    <w:qFormat/>
    <w:rsid w:val="00982259"/>
  </w:style>
  <w:style w:type="character" w:customStyle="1" w:styleId="WW8Num37z1">
    <w:name w:val="WW8Num37z1"/>
    <w:qFormat/>
    <w:rsid w:val="00982259"/>
  </w:style>
  <w:style w:type="character" w:customStyle="1" w:styleId="WW8Num37z2">
    <w:name w:val="WW8Num37z2"/>
    <w:qFormat/>
    <w:rsid w:val="00982259"/>
  </w:style>
  <w:style w:type="character" w:customStyle="1" w:styleId="WW8Num37z4">
    <w:name w:val="WW8Num37z4"/>
    <w:qFormat/>
    <w:rsid w:val="00982259"/>
  </w:style>
  <w:style w:type="character" w:customStyle="1" w:styleId="WW8Num37z5">
    <w:name w:val="WW8Num37z5"/>
    <w:qFormat/>
    <w:rsid w:val="00982259"/>
  </w:style>
  <w:style w:type="character" w:customStyle="1" w:styleId="WW8Num37z6">
    <w:name w:val="WW8Num37z6"/>
    <w:qFormat/>
    <w:rsid w:val="00982259"/>
  </w:style>
  <w:style w:type="character" w:customStyle="1" w:styleId="WW8Num37z7">
    <w:name w:val="WW8Num37z7"/>
    <w:qFormat/>
    <w:rsid w:val="00982259"/>
  </w:style>
  <w:style w:type="character" w:customStyle="1" w:styleId="WW8Num37z8">
    <w:name w:val="WW8Num37z8"/>
    <w:qFormat/>
    <w:rsid w:val="00982259"/>
  </w:style>
  <w:style w:type="character" w:customStyle="1" w:styleId="WW8Num39z1">
    <w:name w:val="WW8Num39z1"/>
    <w:qFormat/>
    <w:rsid w:val="00982259"/>
  </w:style>
  <w:style w:type="character" w:customStyle="1" w:styleId="WW8Num39z2">
    <w:name w:val="WW8Num39z2"/>
    <w:qFormat/>
    <w:rsid w:val="00982259"/>
  </w:style>
  <w:style w:type="character" w:customStyle="1" w:styleId="WW8Num39z3">
    <w:name w:val="WW8Num39z3"/>
    <w:qFormat/>
    <w:rsid w:val="00982259"/>
  </w:style>
  <w:style w:type="character" w:customStyle="1" w:styleId="WW8Num39z4">
    <w:name w:val="WW8Num39z4"/>
    <w:qFormat/>
    <w:rsid w:val="00982259"/>
  </w:style>
  <w:style w:type="character" w:customStyle="1" w:styleId="WW8Num39z5">
    <w:name w:val="WW8Num39z5"/>
    <w:qFormat/>
    <w:rsid w:val="00982259"/>
  </w:style>
  <w:style w:type="character" w:customStyle="1" w:styleId="WW8Num39z6">
    <w:name w:val="WW8Num39z6"/>
    <w:qFormat/>
    <w:rsid w:val="00982259"/>
  </w:style>
  <w:style w:type="character" w:customStyle="1" w:styleId="WW8Num39z7">
    <w:name w:val="WW8Num39z7"/>
    <w:qFormat/>
    <w:rsid w:val="00982259"/>
  </w:style>
  <w:style w:type="character" w:customStyle="1" w:styleId="WW8Num39z8">
    <w:name w:val="WW8Num39z8"/>
    <w:qFormat/>
    <w:rsid w:val="00982259"/>
  </w:style>
  <w:style w:type="character" w:customStyle="1" w:styleId="WW8Num40z3">
    <w:name w:val="WW8Num40z3"/>
    <w:qFormat/>
    <w:rsid w:val="00982259"/>
  </w:style>
  <w:style w:type="character" w:customStyle="1" w:styleId="WW8Num40z4">
    <w:name w:val="WW8Num40z4"/>
    <w:qFormat/>
    <w:rsid w:val="00982259"/>
  </w:style>
  <w:style w:type="character" w:customStyle="1" w:styleId="WW8Num40z5">
    <w:name w:val="WW8Num40z5"/>
    <w:qFormat/>
    <w:rsid w:val="00982259"/>
  </w:style>
  <w:style w:type="character" w:customStyle="1" w:styleId="WW8Num40z6">
    <w:name w:val="WW8Num40z6"/>
    <w:qFormat/>
    <w:rsid w:val="00982259"/>
  </w:style>
  <w:style w:type="character" w:customStyle="1" w:styleId="WW8Num40z7">
    <w:name w:val="WW8Num40z7"/>
    <w:qFormat/>
    <w:rsid w:val="00982259"/>
  </w:style>
  <w:style w:type="character" w:customStyle="1" w:styleId="WW8Num40z8">
    <w:name w:val="WW8Num40z8"/>
    <w:qFormat/>
    <w:rsid w:val="00982259"/>
  </w:style>
  <w:style w:type="character" w:customStyle="1" w:styleId="WW8Num41z2">
    <w:name w:val="WW8Num41z2"/>
    <w:qFormat/>
    <w:rsid w:val="00982259"/>
  </w:style>
  <w:style w:type="character" w:customStyle="1" w:styleId="WW8Num41z4">
    <w:name w:val="WW8Num41z4"/>
    <w:qFormat/>
    <w:rsid w:val="00982259"/>
  </w:style>
  <w:style w:type="character" w:customStyle="1" w:styleId="WW8Num41z5">
    <w:name w:val="WW8Num41z5"/>
    <w:qFormat/>
    <w:rsid w:val="00982259"/>
  </w:style>
  <w:style w:type="character" w:customStyle="1" w:styleId="WW8Num41z6">
    <w:name w:val="WW8Num41z6"/>
    <w:qFormat/>
    <w:rsid w:val="00982259"/>
  </w:style>
  <w:style w:type="character" w:customStyle="1" w:styleId="WW8Num41z7">
    <w:name w:val="WW8Num41z7"/>
    <w:qFormat/>
    <w:rsid w:val="00982259"/>
  </w:style>
  <w:style w:type="character" w:customStyle="1" w:styleId="WW8Num41z8">
    <w:name w:val="WW8Num41z8"/>
    <w:qFormat/>
    <w:rsid w:val="00982259"/>
  </w:style>
  <w:style w:type="character" w:customStyle="1" w:styleId="WW8Num42z1">
    <w:name w:val="WW8Num42z1"/>
    <w:qFormat/>
    <w:rsid w:val="00982259"/>
  </w:style>
  <w:style w:type="character" w:customStyle="1" w:styleId="WW8Num42z2">
    <w:name w:val="WW8Num42z2"/>
    <w:qFormat/>
    <w:rsid w:val="00982259"/>
  </w:style>
  <w:style w:type="character" w:customStyle="1" w:styleId="WW8Num42z3">
    <w:name w:val="WW8Num42z3"/>
    <w:qFormat/>
    <w:rsid w:val="00982259"/>
  </w:style>
  <w:style w:type="character" w:customStyle="1" w:styleId="WW8Num42z4">
    <w:name w:val="WW8Num42z4"/>
    <w:qFormat/>
    <w:rsid w:val="00982259"/>
  </w:style>
  <w:style w:type="character" w:customStyle="1" w:styleId="WW8Num42z5">
    <w:name w:val="WW8Num42z5"/>
    <w:qFormat/>
    <w:rsid w:val="00982259"/>
  </w:style>
  <w:style w:type="character" w:customStyle="1" w:styleId="WW8Num42z6">
    <w:name w:val="WW8Num42z6"/>
    <w:qFormat/>
    <w:rsid w:val="00982259"/>
  </w:style>
  <w:style w:type="character" w:customStyle="1" w:styleId="WW8Num42z7">
    <w:name w:val="WW8Num42z7"/>
    <w:qFormat/>
    <w:rsid w:val="00982259"/>
  </w:style>
  <w:style w:type="character" w:customStyle="1" w:styleId="WW8Num42z8">
    <w:name w:val="WW8Num42z8"/>
    <w:qFormat/>
    <w:rsid w:val="00982259"/>
  </w:style>
  <w:style w:type="character" w:customStyle="1" w:styleId="WW8Num43z1">
    <w:name w:val="WW8Num43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43z2">
    <w:name w:val="WW8Num43z2"/>
    <w:qFormat/>
    <w:rsid w:val="00982259"/>
    <w:rPr>
      <w:color w:val="00000A"/>
    </w:rPr>
  </w:style>
  <w:style w:type="character" w:customStyle="1" w:styleId="WW8Num43z3">
    <w:name w:val="WW8Num43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43z4">
    <w:name w:val="WW8Num43z4"/>
    <w:qFormat/>
    <w:rsid w:val="00982259"/>
  </w:style>
  <w:style w:type="character" w:customStyle="1" w:styleId="WW8Num43z6">
    <w:name w:val="WW8Num43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44z4">
    <w:name w:val="WW8Num44z4"/>
    <w:qFormat/>
    <w:rsid w:val="00982259"/>
  </w:style>
  <w:style w:type="character" w:customStyle="1" w:styleId="WW8Num44z5">
    <w:name w:val="WW8Num44z5"/>
    <w:qFormat/>
    <w:rsid w:val="00982259"/>
  </w:style>
  <w:style w:type="character" w:customStyle="1" w:styleId="WW8Num44z7">
    <w:name w:val="WW8Num44z7"/>
    <w:qFormat/>
    <w:rsid w:val="00982259"/>
  </w:style>
  <w:style w:type="character" w:customStyle="1" w:styleId="WW8Num44z8">
    <w:name w:val="WW8Num44z8"/>
    <w:qFormat/>
    <w:rsid w:val="00982259"/>
  </w:style>
  <w:style w:type="character" w:customStyle="1" w:styleId="WW8Num45z1">
    <w:name w:val="WW8Num45z1"/>
    <w:qFormat/>
    <w:rsid w:val="00982259"/>
  </w:style>
  <w:style w:type="character" w:customStyle="1" w:styleId="WW8Num45z2">
    <w:name w:val="WW8Num45z2"/>
    <w:qFormat/>
    <w:rsid w:val="00982259"/>
  </w:style>
  <w:style w:type="character" w:customStyle="1" w:styleId="WW8Num45z3">
    <w:name w:val="WW8Num45z3"/>
    <w:qFormat/>
    <w:rsid w:val="00982259"/>
  </w:style>
  <w:style w:type="character" w:customStyle="1" w:styleId="WW8Num45z4">
    <w:name w:val="WW8Num45z4"/>
    <w:qFormat/>
    <w:rsid w:val="00982259"/>
  </w:style>
  <w:style w:type="character" w:customStyle="1" w:styleId="WW8Num45z5">
    <w:name w:val="WW8Num45z5"/>
    <w:qFormat/>
    <w:rsid w:val="00982259"/>
  </w:style>
  <w:style w:type="character" w:customStyle="1" w:styleId="WW8Num45z6">
    <w:name w:val="WW8Num45z6"/>
    <w:qFormat/>
    <w:rsid w:val="00982259"/>
  </w:style>
  <w:style w:type="character" w:customStyle="1" w:styleId="WW8Num45z7">
    <w:name w:val="WW8Num45z7"/>
    <w:qFormat/>
    <w:rsid w:val="00982259"/>
  </w:style>
  <w:style w:type="character" w:customStyle="1" w:styleId="WW8Num45z8">
    <w:name w:val="WW8Num45z8"/>
    <w:qFormat/>
    <w:rsid w:val="00982259"/>
  </w:style>
  <w:style w:type="character" w:customStyle="1" w:styleId="WW8Num47z1">
    <w:name w:val="WW8Num47z1"/>
    <w:qFormat/>
    <w:rsid w:val="00982259"/>
  </w:style>
  <w:style w:type="character" w:customStyle="1" w:styleId="WW8Num47z2">
    <w:name w:val="WW8Num47z2"/>
    <w:qFormat/>
    <w:rsid w:val="00982259"/>
  </w:style>
  <w:style w:type="character" w:customStyle="1" w:styleId="WW8Num47z3">
    <w:name w:val="WW8Num47z3"/>
    <w:qFormat/>
    <w:rsid w:val="00982259"/>
  </w:style>
  <w:style w:type="character" w:customStyle="1" w:styleId="WW8Num47z4">
    <w:name w:val="WW8Num47z4"/>
    <w:qFormat/>
    <w:rsid w:val="00982259"/>
  </w:style>
  <w:style w:type="character" w:customStyle="1" w:styleId="WW8Num47z5">
    <w:name w:val="WW8Num47z5"/>
    <w:qFormat/>
    <w:rsid w:val="00982259"/>
  </w:style>
  <w:style w:type="character" w:customStyle="1" w:styleId="WW8Num47z6">
    <w:name w:val="WW8Num47z6"/>
    <w:qFormat/>
    <w:rsid w:val="00982259"/>
  </w:style>
  <w:style w:type="character" w:customStyle="1" w:styleId="WW8Num47z7">
    <w:name w:val="WW8Num47z7"/>
    <w:qFormat/>
    <w:rsid w:val="00982259"/>
  </w:style>
  <w:style w:type="character" w:customStyle="1" w:styleId="WW8Num47z8">
    <w:name w:val="WW8Num47z8"/>
    <w:qFormat/>
    <w:rsid w:val="00982259"/>
  </w:style>
  <w:style w:type="character" w:customStyle="1" w:styleId="WW8Num49z1">
    <w:name w:val="WW8Num49z1"/>
    <w:qFormat/>
    <w:rsid w:val="00982259"/>
  </w:style>
  <w:style w:type="character" w:customStyle="1" w:styleId="WW8Num49z3">
    <w:name w:val="WW8Num49z3"/>
    <w:qFormat/>
    <w:rsid w:val="00982259"/>
  </w:style>
  <w:style w:type="character" w:customStyle="1" w:styleId="WW8Num49z4">
    <w:name w:val="WW8Num49z4"/>
    <w:qFormat/>
    <w:rsid w:val="00982259"/>
  </w:style>
  <w:style w:type="character" w:customStyle="1" w:styleId="WW8Num50z0">
    <w:name w:val="WW8Num50z0"/>
    <w:qFormat/>
    <w:rsid w:val="00982259"/>
    <w:rPr>
      <w:rFonts w:cs="Times New Roman"/>
    </w:rPr>
  </w:style>
  <w:style w:type="character" w:customStyle="1" w:styleId="WW8Num51z0">
    <w:name w:val="WW8Num51z0"/>
    <w:qFormat/>
    <w:rsid w:val="00982259"/>
  </w:style>
  <w:style w:type="character" w:customStyle="1" w:styleId="WW8Num51z1">
    <w:name w:val="WW8Num51z1"/>
    <w:qFormat/>
    <w:rsid w:val="00982259"/>
    <w:rPr>
      <w:rFonts w:eastAsia="Tahoma"/>
      <w:strike w:val="0"/>
      <w:dstrike w:val="0"/>
    </w:rPr>
  </w:style>
  <w:style w:type="character" w:customStyle="1" w:styleId="WW8Num51z2">
    <w:name w:val="WW8Num51z2"/>
    <w:qFormat/>
    <w:rsid w:val="00982259"/>
  </w:style>
  <w:style w:type="character" w:customStyle="1" w:styleId="WW8Num51z3">
    <w:name w:val="WW8Num51z3"/>
    <w:qFormat/>
    <w:rsid w:val="00982259"/>
  </w:style>
  <w:style w:type="character" w:customStyle="1" w:styleId="WW8Num51z4">
    <w:name w:val="WW8Num51z4"/>
    <w:qFormat/>
    <w:rsid w:val="00982259"/>
  </w:style>
  <w:style w:type="character" w:customStyle="1" w:styleId="WW8Num51z5">
    <w:name w:val="WW8Num51z5"/>
    <w:qFormat/>
    <w:rsid w:val="00982259"/>
  </w:style>
  <w:style w:type="character" w:customStyle="1" w:styleId="WW8Num51z6">
    <w:name w:val="WW8Num51z6"/>
    <w:qFormat/>
    <w:rsid w:val="00982259"/>
  </w:style>
  <w:style w:type="character" w:customStyle="1" w:styleId="WW8Num51z7">
    <w:name w:val="WW8Num51z7"/>
    <w:qFormat/>
    <w:rsid w:val="00982259"/>
  </w:style>
  <w:style w:type="character" w:customStyle="1" w:styleId="WW8Num51z8">
    <w:name w:val="WW8Num51z8"/>
    <w:qFormat/>
    <w:rsid w:val="00982259"/>
  </w:style>
  <w:style w:type="character" w:customStyle="1" w:styleId="WW8Num52z0">
    <w:name w:val="WW8Num52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52z1">
    <w:name w:val="WW8Num52z1"/>
    <w:qFormat/>
    <w:rsid w:val="00982259"/>
    <w:rPr>
      <w:rFonts w:ascii="Times New Roman" w:eastAsia="Times New Roman" w:hAnsi="Times New Roman" w:cs="Times New Roman"/>
    </w:rPr>
  </w:style>
  <w:style w:type="character" w:customStyle="1" w:styleId="WW8Num52z2">
    <w:name w:val="WW8Num52z2"/>
    <w:qFormat/>
    <w:rsid w:val="00982259"/>
  </w:style>
  <w:style w:type="character" w:customStyle="1" w:styleId="WW8Num52z3">
    <w:name w:val="WW8Num52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52z6">
    <w:name w:val="WW8Num52z6"/>
    <w:qFormat/>
    <w:rsid w:val="00982259"/>
    <w:rPr>
      <w:strike w:val="0"/>
      <w:dstrike w:val="0"/>
    </w:rPr>
  </w:style>
  <w:style w:type="character" w:customStyle="1" w:styleId="WW8Num53z0">
    <w:name w:val="WW8Num53z0"/>
    <w:qFormat/>
    <w:rsid w:val="00982259"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  <w:rsid w:val="00982259"/>
    <w:rPr>
      <w:b w:val="0"/>
      <w:color w:val="00000A"/>
    </w:rPr>
  </w:style>
  <w:style w:type="character" w:customStyle="1" w:styleId="WW8Num54z0">
    <w:name w:val="WW8Num54z0"/>
    <w:qFormat/>
    <w:rsid w:val="00982259"/>
    <w:rPr>
      <w:rFonts w:cs="Times New Roman"/>
    </w:rPr>
  </w:style>
  <w:style w:type="character" w:customStyle="1" w:styleId="WW8Num55z0">
    <w:name w:val="WW8Num55z0"/>
    <w:qFormat/>
    <w:rsid w:val="00982259"/>
    <w:rPr>
      <w:b/>
    </w:rPr>
  </w:style>
  <w:style w:type="character" w:customStyle="1" w:styleId="WW8Num55z1">
    <w:name w:val="WW8Num55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56z0">
    <w:name w:val="WW8Num56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56z1">
    <w:name w:val="WW8Num56z1"/>
    <w:qFormat/>
    <w:rsid w:val="00982259"/>
    <w:rPr>
      <w:sz w:val="20"/>
    </w:rPr>
  </w:style>
  <w:style w:type="character" w:customStyle="1" w:styleId="WW8Num57z0">
    <w:name w:val="WW8Num57z0"/>
    <w:qFormat/>
    <w:rsid w:val="00982259"/>
    <w:rPr>
      <w:sz w:val="22"/>
      <w:szCs w:val="22"/>
    </w:rPr>
  </w:style>
  <w:style w:type="character" w:customStyle="1" w:styleId="WW8Num57z1">
    <w:name w:val="WW8Num57z1"/>
    <w:qFormat/>
    <w:rsid w:val="00982259"/>
  </w:style>
  <w:style w:type="character" w:customStyle="1" w:styleId="WW8Num57z2">
    <w:name w:val="WW8Num57z2"/>
    <w:qFormat/>
    <w:rsid w:val="00982259"/>
  </w:style>
  <w:style w:type="character" w:customStyle="1" w:styleId="WW8Num57z3">
    <w:name w:val="WW8Num57z3"/>
    <w:qFormat/>
    <w:rsid w:val="00982259"/>
  </w:style>
  <w:style w:type="character" w:customStyle="1" w:styleId="WW8Num57z4">
    <w:name w:val="WW8Num57z4"/>
    <w:qFormat/>
    <w:rsid w:val="00982259"/>
  </w:style>
  <w:style w:type="character" w:customStyle="1" w:styleId="WW8Num57z5">
    <w:name w:val="WW8Num57z5"/>
    <w:qFormat/>
    <w:rsid w:val="00982259"/>
  </w:style>
  <w:style w:type="character" w:customStyle="1" w:styleId="WW8Num57z6">
    <w:name w:val="WW8Num57z6"/>
    <w:qFormat/>
    <w:rsid w:val="00982259"/>
  </w:style>
  <w:style w:type="character" w:customStyle="1" w:styleId="WW8Num57z7">
    <w:name w:val="WW8Num57z7"/>
    <w:qFormat/>
    <w:rsid w:val="00982259"/>
  </w:style>
  <w:style w:type="character" w:customStyle="1" w:styleId="WW8Num57z8">
    <w:name w:val="WW8Num57z8"/>
    <w:qFormat/>
    <w:rsid w:val="00982259"/>
  </w:style>
  <w:style w:type="character" w:customStyle="1" w:styleId="WW8Num58z0">
    <w:name w:val="WW8Num58z0"/>
    <w:qFormat/>
    <w:rsid w:val="00982259"/>
    <w:rPr>
      <w:rFonts w:ascii="Wingdings" w:hAnsi="Wingdings" w:cs="Wingdings"/>
      <w:color w:val="00000A"/>
    </w:rPr>
  </w:style>
  <w:style w:type="character" w:customStyle="1" w:styleId="WW8Num58z1">
    <w:name w:val="WW8Num58z1"/>
    <w:qFormat/>
    <w:rsid w:val="00982259"/>
    <w:rPr>
      <w:rFonts w:ascii="Courier New" w:hAnsi="Courier New" w:cs="Courier New"/>
    </w:rPr>
  </w:style>
  <w:style w:type="character" w:customStyle="1" w:styleId="WW8Num58z2">
    <w:name w:val="WW8Num58z2"/>
    <w:qFormat/>
    <w:rsid w:val="00982259"/>
    <w:rPr>
      <w:rFonts w:ascii="Wingdings" w:hAnsi="Wingdings" w:cs="Wingdings"/>
    </w:rPr>
  </w:style>
  <w:style w:type="character" w:customStyle="1" w:styleId="WW8Num58z3">
    <w:name w:val="WW8Num58z3"/>
    <w:qFormat/>
    <w:rsid w:val="00982259"/>
    <w:rPr>
      <w:rFonts w:ascii="Symbol" w:hAnsi="Symbol" w:cs="Symbol"/>
    </w:rPr>
  </w:style>
  <w:style w:type="character" w:customStyle="1" w:styleId="WW8Num59z0">
    <w:name w:val="WW8Num59z0"/>
    <w:qFormat/>
    <w:rsid w:val="00982259"/>
    <w:rPr>
      <w:b/>
    </w:rPr>
  </w:style>
  <w:style w:type="character" w:customStyle="1" w:styleId="WW8Num59z1">
    <w:name w:val="WW8Num59z1"/>
    <w:qFormat/>
    <w:rsid w:val="00982259"/>
  </w:style>
  <w:style w:type="character" w:customStyle="1" w:styleId="WW8Num59z2">
    <w:name w:val="WW8Num59z2"/>
    <w:qFormat/>
    <w:rsid w:val="00982259"/>
  </w:style>
  <w:style w:type="character" w:customStyle="1" w:styleId="WW8Num59z3">
    <w:name w:val="WW8Num59z3"/>
    <w:qFormat/>
    <w:rsid w:val="00982259"/>
  </w:style>
  <w:style w:type="character" w:customStyle="1" w:styleId="WW8Num59z4">
    <w:name w:val="WW8Num59z4"/>
    <w:qFormat/>
    <w:rsid w:val="00982259"/>
  </w:style>
  <w:style w:type="character" w:customStyle="1" w:styleId="WW8Num59z5">
    <w:name w:val="WW8Num59z5"/>
    <w:qFormat/>
    <w:rsid w:val="00982259"/>
  </w:style>
  <w:style w:type="character" w:customStyle="1" w:styleId="WW8Num59z6">
    <w:name w:val="WW8Num59z6"/>
    <w:qFormat/>
    <w:rsid w:val="00982259"/>
  </w:style>
  <w:style w:type="character" w:customStyle="1" w:styleId="WW8Num59z7">
    <w:name w:val="WW8Num59z7"/>
    <w:qFormat/>
    <w:rsid w:val="00982259"/>
  </w:style>
  <w:style w:type="character" w:customStyle="1" w:styleId="WW8Num59z8">
    <w:name w:val="WW8Num59z8"/>
    <w:qFormat/>
    <w:rsid w:val="00982259"/>
  </w:style>
  <w:style w:type="character" w:customStyle="1" w:styleId="WW8Num60z0">
    <w:name w:val="WW8Num60z0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60z1">
    <w:name w:val="WW8Num60z1"/>
    <w:qFormat/>
    <w:rsid w:val="00982259"/>
    <w:rPr>
      <w:rFonts w:ascii="Symbol" w:hAnsi="Symbol" w:cs="Symbol"/>
      <w:sz w:val="18"/>
      <w:szCs w:val="18"/>
    </w:rPr>
  </w:style>
  <w:style w:type="character" w:customStyle="1" w:styleId="WW8Num60z2">
    <w:name w:val="WW8Num60z2"/>
    <w:qFormat/>
    <w:rsid w:val="00982259"/>
  </w:style>
  <w:style w:type="character" w:customStyle="1" w:styleId="WW8Num61z0">
    <w:name w:val="WW8Num61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1z3">
    <w:name w:val="WW8Num61z3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2z0">
    <w:name w:val="WW8Num62z0"/>
    <w:qFormat/>
    <w:rsid w:val="00982259"/>
    <w:rPr>
      <w:b/>
      <w:sz w:val="22"/>
      <w:szCs w:val="22"/>
    </w:rPr>
  </w:style>
  <w:style w:type="character" w:customStyle="1" w:styleId="WW8Num62z1">
    <w:name w:val="WW8Num62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2z2">
    <w:name w:val="WW8Num62z2"/>
    <w:qFormat/>
    <w:rsid w:val="00982259"/>
    <w:rPr>
      <w:color w:val="00000A"/>
    </w:rPr>
  </w:style>
  <w:style w:type="character" w:customStyle="1" w:styleId="WW8Num62z3">
    <w:name w:val="WW8Num62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62z4">
    <w:name w:val="WW8Num62z4"/>
    <w:qFormat/>
    <w:rsid w:val="00982259"/>
  </w:style>
  <w:style w:type="character" w:customStyle="1" w:styleId="WW8Num63z0">
    <w:name w:val="WW8Num63z0"/>
    <w:qFormat/>
    <w:rsid w:val="00982259"/>
    <w:rPr>
      <w:rFonts w:ascii="Symbol" w:eastAsia="Times New Roman" w:hAnsi="Symbol" w:cs="Symbol"/>
      <w:lang w:eastAsia="ar-SA"/>
    </w:rPr>
  </w:style>
  <w:style w:type="character" w:customStyle="1" w:styleId="WW8Num63z1">
    <w:name w:val="WW8Num63z1"/>
    <w:qFormat/>
    <w:rsid w:val="00982259"/>
  </w:style>
  <w:style w:type="character" w:customStyle="1" w:styleId="WW8Num63z2">
    <w:name w:val="WW8Num63z2"/>
    <w:qFormat/>
    <w:rsid w:val="00982259"/>
  </w:style>
  <w:style w:type="character" w:customStyle="1" w:styleId="WW8Num63z3">
    <w:name w:val="WW8Num63z3"/>
    <w:qFormat/>
    <w:rsid w:val="00982259"/>
  </w:style>
  <w:style w:type="character" w:customStyle="1" w:styleId="WW8Num63z4">
    <w:name w:val="WW8Num63z4"/>
    <w:qFormat/>
    <w:rsid w:val="00982259"/>
  </w:style>
  <w:style w:type="character" w:customStyle="1" w:styleId="WW8Num63z5">
    <w:name w:val="WW8Num63z5"/>
    <w:qFormat/>
    <w:rsid w:val="00982259"/>
  </w:style>
  <w:style w:type="character" w:customStyle="1" w:styleId="WW8Num63z6">
    <w:name w:val="WW8Num63z6"/>
    <w:qFormat/>
    <w:rsid w:val="00982259"/>
  </w:style>
  <w:style w:type="character" w:customStyle="1" w:styleId="WW8Num63z7">
    <w:name w:val="WW8Num63z7"/>
    <w:qFormat/>
    <w:rsid w:val="00982259"/>
  </w:style>
  <w:style w:type="character" w:customStyle="1" w:styleId="WW8Num63z8">
    <w:name w:val="WW8Num63z8"/>
    <w:qFormat/>
    <w:rsid w:val="00982259"/>
  </w:style>
  <w:style w:type="character" w:customStyle="1" w:styleId="WW8Num64z0">
    <w:name w:val="WW8Num64z0"/>
    <w:qFormat/>
    <w:rsid w:val="00982259"/>
    <w:rPr>
      <w:color w:val="00000A"/>
    </w:rPr>
  </w:style>
  <w:style w:type="character" w:customStyle="1" w:styleId="WW8Num64z1">
    <w:name w:val="WW8Num64z1"/>
    <w:qFormat/>
    <w:rsid w:val="00982259"/>
  </w:style>
  <w:style w:type="character" w:customStyle="1" w:styleId="WW8Num64z2">
    <w:name w:val="WW8Num64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65z0">
    <w:name w:val="WW8Num65z0"/>
    <w:qFormat/>
    <w:rsid w:val="00982259"/>
    <w:rPr>
      <w:b w:val="0"/>
      <w:color w:val="00000A"/>
    </w:rPr>
  </w:style>
  <w:style w:type="character" w:customStyle="1" w:styleId="WW8Num65z1">
    <w:name w:val="WW8Num65z1"/>
    <w:qFormat/>
    <w:rsid w:val="00982259"/>
  </w:style>
  <w:style w:type="character" w:customStyle="1" w:styleId="WW8Num65z3">
    <w:name w:val="WW8Num65z3"/>
    <w:qFormat/>
    <w:rsid w:val="00982259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66z0">
    <w:name w:val="WW8Num66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66z1">
    <w:name w:val="WW8Num66z1"/>
    <w:qFormat/>
    <w:rsid w:val="00982259"/>
  </w:style>
  <w:style w:type="character" w:customStyle="1" w:styleId="WW8Num66z2">
    <w:name w:val="WW8Num66z2"/>
    <w:qFormat/>
    <w:rsid w:val="00982259"/>
  </w:style>
  <w:style w:type="character" w:customStyle="1" w:styleId="WW8Num66z3">
    <w:name w:val="WW8Num66z3"/>
    <w:qFormat/>
    <w:rsid w:val="00982259"/>
  </w:style>
  <w:style w:type="character" w:customStyle="1" w:styleId="WW8Num66z4">
    <w:name w:val="WW8Num66z4"/>
    <w:qFormat/>
    <w:rsid w:val="00982259"/>
  </w:style>
  <w:style w:type="character" w:customStyle="1" w:styleId="WW8Num66z5">
    <w:name w:val="WW8Num66z5"/>
    <w:qFormat/>
    <w:rsid w:val="00982259"/>
  </w:style>
  <w:style w:type="character" w:customStyle="1" w:styleId="WW8Num66z6">
    <w:name w:val="WW8Num66z6"/>
    <w:qFormat/>
    <w:rsid w:val="00982259"/>
  </w:style>
  <w:style w:type="character" w:customStyle="1" w:styleId="WW8Num66z7">
    <w:name w:val="WW8Num66z7"/>
    <w:qFormat/>
    <w:rsid w:val="00982259"/>
  </w:style>
  <w:style w:type="character" w:customStyle="1" w:styleId="WW8Num66z8">
    <w:name w:val="WW8Num66z8"/>
    <w:qFormat/>
    <w:rsid w:val="00982259"/>
  </w:style>
  <w:style w:type="character" w:customStyle="1" w:styleId="WW8Num67z0">
    <w:name w:val="WW8Num6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8z0">
    <w:name w:val="WW8Num68z0"/>
    <w:qFormat/>
    <w:rsid w:val="00982259"/>
    <w:rPr>
      <w:b w:val="0"/>
      <w:i w:val="0"/>
      <w:color w:val="00000A"/>
    </w:rPr>
  </w:style>
  <w:style w:type="character" w:customStyle="1" w:styleId="WW8Num68z1">
    <w:name w:val="WW8Num68z1"/>
    <w:qFormat/>
    <w:rsid w:val="00982259"/>
    <w:rPr>
      <w:b w:val="0"/>
      <w:i w:val="0"/>
      <w:sz w:val="20"/>
      <w:szCs w:val="20"/>
    </w:rPr>
  </w:style>
  <w:style w:type="character" w:customStyle="1" w:styleId="WW8Num68z2">
    <w:name w:val="WW8Num68z2"/>
    <w:qFormat/>
    <w:rsid w:val="00982259"/>
    <w:rPr>
      <w:b/>
    </w:rPr>
  </w:style>
  <w:style w:type="character" w:customStyle="1" w:styleId="WW8Num69z0">
    <w:name w:val="WW8Num69z0"/>
    <w:qFormat/>
    <w:rsid w:val="00982259"/>
  </w:style>
  <w:style w:type="character" w:customStyle="1" w:styleId="WW8Num69z1">
    <w:name w:val="WW8Num69z1"/>
    <w:qFormat/>
    <w:rsid w:val="00982259"/>
  </w:style>
  <w:style w:type="character" w:customStyle="1" w:styleId="WW8Num69z2">
    <w:name w:val="WW8Num69z2"/>
    <w:qFormat/>
    <w:rsid w:val="00982259"/>
  </w:style>
  <w:style w:type="character" w:customStyle="1" w:styleId="WW8Num69z3">
    <w:name w:val="WW8Num69z3"/>
    <w:qFormat/>
    <w:rsid w:val="00982259"/>
  </w:style>
  <w:style w:type="character" w:customStyle="1" w:styleId="WW8Num69z4">
    <w:name w:val="WW8Num69z4"/>
    <w:qFormat/>
    <w:rsid w:val="00982259"/>
  </w:style>
  <w:style w:type="character" w:customStyle="1" w:styleId="WW8Num69z5">
    <w:name w:val="WW8Num69z5"/>
    <w:qFormat/>
    <w:rsid w:val="00982259"/>
  </w:style>
  <w:style w:type="character" w:customStyle="1" w:styleId="WW8Num69z6">
    <w:name w:val="WW8Num69z6"/>
    <w:qFormat/>
    <w:rsid w:val="00982259"/>
  </w:style>
  <w:style w:type="character" w:customStyle="1" w:styleId="WW8Num69z7">
    <w:name w:val="WW8Num69z7"/>
    <w:qFormat/>
    <w:rsid w:val="00982259"/>
  </w:style>
  <w:style w:type="character" w:customStyle="1" w:styleId="WW8Num69z8">
    <w:name w:val="WW8Num69z8"/>
    <w:qFormat/>
    <w:rsid w:val="00982259"/>
  </w:style>
  <w:style w:type="character" w:customStyle="1" w:styleId="WW8Num70z0">
    <w:name w:val="WW8Num70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70z1">
    <w:name w:val="WW8Num70z1"/>
    <w:qFormat/>
    <w:rsid w:val="00982259"/>
  </w:style>
  <w:style w:type="character" w:customStyle="1" w:styleId="WW8Num70z2">
    <w:name w:val="WW8Num70z2"/>
    <w:qFormat/>
    <w:rsid w:val="00982259"/>
  </w:style>
  <w:style w:type="character" w:customStyle="1" w:styleId="WW8Num70z3">
    <w:name w:val="WW8Num70z3"/>
    <w:qFormat/>
    <w:rsid w:val="00982259"/>
  </w:style>
  <w:style w:type="character" w:customStyle="1" w:styleId="WW8Num70z4">
    <w:name w:val="WW8Num70z4"/>
    <w:qFormat/>
    <w:rsid w:val="00982259"/>
  </w:style>
  <w:style w:type="character" w:customStyle="1" w:styleId="WW8Num70z5">
    <w:name w:val="WW8Num70z5"/>
    <w:qFormat/>
    <w:rsid w:val="00982259"/>
  </w:style>
  <w:style w:type="character" w:customStyle="1" w:styleId="WW8Num70z6">
    <w:name w:val="WW8Num70z6"/>
    <w:qFormat/>
    <w:rsid w:val="00982259"/>
  </w:style>
  <w:style w:type="character" w:customStyle="1" w:styleId="WW8Num70z7">
    <w:name w:val="WW8Num70z7"/>
    <w:qFormat/>
    <w:rsid w:val="00982259"/>
  </w:style>
  <w:style w:type="character" w:customStyle="1" w:styleId="WW8Num70z8">
    <w:name w:val="WW8Num70z8"/>
    <w:qFormat/>
    <w:rsid w:val="00982259"/>
  </w:style>
  <w:style w:type="character" w:customStyle="1" w:styleId="WW8Num71z0">
    <w:name w:val="WW8Num71z0"/>
    <w:qFormat/>
    <w:rsid w:val="00982259"/>
  </w:style>
  <w:style w:type="character" w:customStyle="1" w:styleId="WW8Num71z1">
    <w:name w:val="WW8Num71z1"/>
    <w:qFormat/>
    <w:rsid w:val="00982259"/>
  </w:style>
  <w:style w:type="character" w:customStyle="1" w:styleId="WW8Num71z2">
    <w:name w:val="WW8Num71z2"/>
    <w:qFormat/>
    <w:rsid w:val="00982259"/>
  </w:style>
  <w:style w:type="character" w:customStyle="1" w:styleId="WW8Num71z3">
    <w:name w:val="WW8Num71z3"/>
    <w:qFormat/>
    <w:rsid w:val="00982259"/>
  </w:style>
  <w:style w:type="character" w:customStyle="1" w:styleId="WW8Num71z4">
    <w:name w:val="WW8Num71z4"/>
    <w:qFormat/>
    <w:rsid w:val="00982259"/>
  </w:style>
  <w:style w:type="character" w:customStyle="1" w:styleId="WW8Num71z5">
    <w:name w:val="WW8Num71z5"/>
    <w:qFormat/>
    <w:rsid w:val="00982259"/>
  </w:style>
  <w:style w:type="character" w:customStyle="1" w:styleId="WW8Num71z6">
    <w:name w:val="WW8Num71z6"/>
    <w:qFormat/>
    <w:rsid w:val="00982259"/>
  </w:style>
  <w:style w:type="character" w:customStyle="1" w:styleId="WW8Num71z7">
    <w:name w:val="WW8Num71z7"/>
    <w:qFormat/>
    <w:rsid w:val="00982259"/>
  </w:style>
  <w:style w:type="character" w:customStyle="1" w:styleId="WW8Num71z8">
    <w:name w:val="WW8Num71z8"/>
    <w:qFormat/>
    <w:rsid w:val="00982259"/>
  </w:style>
  <w:style w:type="character" w:customStyle="1" w:styleId="WW8Num72z0">
    <w:name w:val="WW8Num7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72z1">
    <w:name w:val="WW8Num72z1"/>
    <w:qFormat/>
    <w:rsid w:val="00982259"/>
    <w:rPr>
      <w:rFonts w:ascii="Times New Roman" w:hAnsi="Times New Roman" w:cs="Times New Roman"/>
      <w:b/>
    </w:rPr>
  </w:style>
  <w:style w:type="character" w:customStyle="1" w:styleId="WW8Num72z3">
    <w:name w:val="WW8Num72z3"/>
    <w:qFormat/>
    <w:rsid w:val="00982259"/>
    <w:rPr>
      <w:rFonts w:ascii="Times New Roman" w:eastAsia="Times New Roman" w:hAnsi="Times New Roman" w:cs="Times New Roman"/>
      <w:color w:val="00000A"/>
    </w:rPr>
  </w:style>
  <w:style w:type="character" w:customStyle="1" w:styleId="WW8Num72z4">
    <w:name w:val="WW8Num72z4"/>
    <w:qFormat/>
    <w:rsid w:val="00982259"/>
  </w:style>
  <w:style w:type="character" w:customStyle="1" w:styleId="WW8Num72z5">
    <w:name w:val="WW8Num72z5"/>
    <w:qFormat/>
    <w:rsid w:val="00982259"/>
    <w:rPr>
      <w:b/>
    </w:rPr>
  </w:style>
  <w:style w:type="character" w:customStyle="1" w:styleId="WW8Num73z0">
    <w:name w:val="WW8Num73z0"/>
    <w:qFormat/>
    <w:rsid w:val="00982259"/>
  </w:style>
  <w:style w:type="character" w:customStyle="1" w:styleId="WW8Num73z1">
    <w:name w:val="WW8Num73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3z2">
    <w:name w:val="WW8Num73z2"/>
    <w:qFormat/>
    <w:rsid w:val="00982259"/>
  </w:style>
  <w:style w:type="character" w:customStyle="1" w:styleId="WW8Num73z4">
    <w:name w:val="WW8Num73z4"/>
    <w:qFormat/>
    <w:rsid w:val="00982259"/>
    <w:rPr>
      <w:rFonts w:ascii="Times New Roman" w:eastAsia="Times New Roman" w:hAnsi="Times New Roman" w:cs="Times New Roman"/>
    </w:rPr>
  </w:style>
  <w:style w:type="character" w:customStyle="1" w:styleId="WW8Num73z5">
    <w:name w:val="WW8Num73z5"/>
    <w:qFormat/>
    <w:rsid w:val="00982259"/>
  </w:style>
  <w:style w:type="character" w:customStyle="1" w:styleId="WW8Num73z6">
    <w:name w:val="WW8Num73z6"/>
    <w:qFormat/>
    <w:rsid w:val="00982259"/>
  </w:style>
  <w:style w:type="character" w:customStyle="1" w:styleId="WW8Num73z7">
    <w:name w:val="WW8Num73z7"/>
    <w:qFormat/>
    <w:rsid w:val="00982259"/>
  </w:style>
  <w:style w:type="character" w:customStyle="1" w:styleId="WW8Num73z8">
    <w:name w:val="WW8Num73z8"/>
    <w:qFormat/>
    <w:rsid w:val="00982259"/>
  </w:style>
  <w:style w:type="character" w:customStyle="1" w:styleId="WW8Num74z0">
    <w:name w:val="WW8Num74z0"/>
    <w:qFormat/>
    <w:rsid w:val="00982259"/>
    <w:rPr>
      <w:sz w:val="22"/>
      <w:szCs w:val="22"/>
    </w:rPr>
  </w:style>
  <w:style w:type="character" w:customStyle="1" w:styleId="WW8Num74z1">
    <w:name w:val="WW8Num74z1"/>
    <w:qFormat/>
    <w:rsid w:val="00982259"/>
  </w:style>
  <w:style w:type="character" w:customStyle="1" w:styleId="WW8Num74z2">
    <w:name w:val="WW8Num74z2"/>
    <w:qFormat/>
    <w:rsid w:val="00982259"/>
  </w:style>
  <w:style w:type="character" w:customStyle="1" w:styleId="WW8Num74z3">
    <w:name w:val="WW8Num74z3"/>
    <w:qFormat/>
    <w:rsid w:val="00982259"/>
  </w:style>
  <w:style w:type="character" w:customStyle="1" w:styleId="WW8Num74z4">
    <w:name w:val="WW8Num74z4"/>
    <w:qFormat/>
    <w:rsid w:val="00982259"/>
  </w:style>
  <w:style w:type="character" w:customStyle="1" w:styleId="WW8Num74z5">
    <w:name w:val="WW8Num74z5"/>
    <w:qFormat/>
    <w:rsid w:val="00982259"/>
  </w:style>
  <w:style w:type="character" w:customStyle="1" w:styleId="WW8Num74z6">
    <w:name w:val="WW8Num74z6"/>
    <w:qFormat/>
    <w:rsid w:val="00982259"/>
  </w:style>
  <w:style w:type="character" w:customStyle="1" w:styleId="WW8Num74z7">
    <w:name w:val="WW8Num74z7"/>
    <w:qFormat/>
    <w:rsid w:val="00982259"/>
  </w:style>
  <w:style w:type="character" w:customStyle="1" w:styleId="WW8Num74z8">
    <w:name w:val="WW8Num74z8"/>
    <w:qFormat/>
    <w:rsid w:val="00982259"/>
  </w:style>
  <w:style w:type="character" w:customStyle="1" w:styleId="Domylnaczcionkaakapitu2">
    <w:name w:val="Domyślna czcionka akapitu2"/>
    <w:qFormat/>
    <w:rsid w:val="00982259"/>
  </w:style>
  <w:style w:type="character" w:customStyle="1" w:styleId="Domylnaczcionkaakapitu1">
    <w:name w:val="Domyślna czcionka akapitu1"/>
    <w:qFormat/>
    <w:rsid w:val="00982259"/>
  </w:style>
  <w:style w:type="character" w:customStyle="1" w:styleId="AkapitzlistZnak">
    <w:name w:val="Akapit z listą Znak"/>
    <w:aliases w:val="wypunktowanie Znak"/>
    <w:qFormat/>
    <w:rsid w:val="00982259"/>
  </w:style>
  <w:style w:type="character" w:customStyle="1" w:styleId="NormalnyWebZnak">
    <w:name w:val="Normalny (Web) Znak"/>
    <w:qFormat/>
    <w:rsid w:val="00982259"/>
    <w:rPr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2"/>
    <w:qFormat/>
    <w:rsid w:val="00982259"/>
  </w:style>
  <w:style w:type="character" w:customStyle="1" w:styleId="Teksttresci">
    <w:name w:val="Tekst tresci_"/>
    <w:qFormat/>
    <w:rsid w:val="00982259"/>
    <w:rPr>
      <w:sz w:val="23"/>
      <w:szCs w:val="23"/>
      <w:shd w:val="clear" w:color="auto" w:fill="FFFFFF"/>
    </w:rPr>
  </w:style>
  <w:style w:type="character" w:customStyle="1" w:styleId="HTML-wstpniesformatowanyZnak">
    <w:name w:val="HTML - wstępnie sformatowany Znak"/>
    <w:qFormat/>
    <w:rsid w:val="00982259"/>
    <w:rPr>
      <w:rFonts w:ascii="Courier New" w:hAnsi="Courier New" w:cs="Courier New"/>
    </w:rPr>
  </w:style>
  <w:style w:type="character" w:customStyle="1" w:styleId="markedcontent">
    <w:name w:val="markedcontent"/>
    <w:qFormat/>
    <w:rsid w:val="00982259"/>
  </w:style>
  <w:style w:type="character" w:customStyle="1" w:styleId="Wyrnienie">
    <w:name w:val="Wyróżnienie"/>
    <w:qFormat/>
    <w:rsid w:val="00982259"/>
    <w:rPr>
      <w:i/>
      <w:iCs/>
    </w:rPr>
  </w:style>
  <w:style w:type="character" w:customStyle="1" w:styleId="TekstpodstawowyZnak">
    <w:name w:val="Tekst podstawowy Znak"/>
    <w:link w:val="Tekstpodstawowy"/>
    <w:uiPriority w:val="99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Znak1">
    <w:name w:val="Tekst podstawowy Znak1"/>
    <w:basedOn w:val="Domylnaczcionkaakapitu"/>
    <w:link w:val="Treteks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Znak1">
    <w:name w:val="Nagłówek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basedOn w:val="Domylnaczcionkaakapitu"/>
    <w:qFormat/>
    <w:rsid w:val="00982259"/>
    <w:rPr>
      <w:rFonts w:ascii="Tahoma" w:eastAsia="Calibri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982259"/>
    <w:rPr>
      <w:rFonts w:ascii="Courier New" w:eastAsia="Times New Roman" w:hAnsi="Courier New" w:cs="Courier New"/>
      <w:lang w:eastAsia="zh-CN"/>
    </w:rPr>
  </w:style>
  <w:style w:type="character" w:customStyle="1" w:styleId="ListLabel1">
    <w:name w:val="ListLabel 1"/>
    <w:qFormat/>
    <w:rPr>
      <w:color w:val="000000"/>
      <w:sz w:val="22"/>
      <w:szCs w:val="22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ListLabel3">
    <w:name w:val="ListLabel 3"/>
    <w:qFormat/>
    <w:rPr>
      <w:b/>
      <w:sz w:val="22"/>
      <w:szCs w:val="22"/>
    </w:rPr>
  </w:style>
  <w:style w:type="character" w:customStyle="1" w:styleId="ListLabel4">
    <w:name w:val="ListLabel 4"/>
    <w:qFormat/>
    <w:rPr>
      <w:b w:val="0"/>
      <w:color w:val="000000"/>
    </w:rPr>
  </w:style>
  <w:style w:type="character" w:customStyle="1" w:styleId="ListLabel5">
    <w:name w:val="ListLabel 5"/>
    <w:qFormat/>
    <w:rPr>
      <w:b/>
      <w:sz w:val="22"/>
    </w:rPr>
  </w:style>
  <w:style w:type="character" w:customStyle="1" w:styleId="ListLabel6">
    <w:name w:val="ListLabel 6"/>
    <w:qFormat/>
    <w:rPr>
      <w:color w:val="000000"/>
    </w:rPr>
  </w:style>
  <w:style w:type="character" w:customStyle="1" w:styleId="ListLabel7">
    <w:name w:val="ListLabel 7"/>
    <w:qFormat/>
    <w:rPr>
      <w:rFonts w:ascii="Calibri" w:hAnsi="Calibri" w:cs="Times New Roman"/>
      <w:b w:val="0"/>
      <w:color w:val="00000A"/>
      <w:sz w:val="22"/>
    </w:rPr>
  </w:style>
  <w:style w:type="character" w:customStyle="1" w:styleId="ListLabel8">
    <w:name w:val="ListLabel 8"/>
    <w:qFormat/>
    <w:rPr>
      <w:rFonts w:ascii="Calibri" w:eastAsia="Times New Roman" w:hAnsi="Calibri" w:cs="Times New Roman"/>
      <w:b/>
      <w:sz w:val="22"/>
    </w:rPr>
  </w:style>
  <w:style w:type="character" w:customStyle="1" w:styleId="ListLabel9">
    <w:name w:val="ListLabel 9"/>
    <w:qFormat/>
    <w:rPr>
      <w:rFonts w:ascii="Calibri" w:eastAsia="Times New Roman" w:hAnsi="Calibri" w:cs="Times New Roman"/>
      <w:b w:val="0"/>
      <w:i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eastAsia="Arial" w:cs="Times New Roman"/>
      <w:sz w:val="22"/>
      <w:lang w:eastAsia="ar-SA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12">
    <w:name w:val="ListLabel 12"/>
    <w:qFormat/>
    <w:rPr>
      <w:rFonts w:eastAsia="Arial" w:cs="Times New Roman"/>
      <w:sz w:val="22"/>
    </w:rPr>
  </w:style>
  <w:style w:type="character" w:customStyle="1" w:styleId="ListLabel13">
    <w:name w:val="ListLabel 13"/>
    <w:qFormat/>
    <w:rPr>
      <w:rFonts w:eastAsia="Times New Roman" w:cs="Times New Roman"/>
      <w:strike w:val="0"/>
      <w:dstrike w:val="0"/>
      <w:color w:val="00000A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ListLabel16">
    <w:name w:val="ListLabel 16"/>
    <w:qFormat/>
    <w:rPr>
      <w:b/>
      <w:sz w:val="22"/>
      <w:szCs w:val="22"/>
      <w:lang w:eastAsia="ar-SA"/>
    </w:rPr>
  </w:style>
  <w:style w:type="character" w:customStyle="1" w:styleId="ListLabel17">
    <w:name w:val="ListLabel 17"/>
    <w:qFormat/>
    <w:rPr>
      <w:rFonts w:eastAsia="Times New Roman" w:cs="Times New Roman"/>
      <w:b w:val="0"/>
      <w:strike w:val="0"/>
      <w:dstrike w:val="0"/>
      <w:color w:val="00000A"/>
      <w:lang w:eastAsia="pl-PL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color w:val="00000A"/>
      <w:sz w:val="22"/>
      <w:szCs w:val="22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OpenSymbol"/>
      <w:lang w:eastAsia="ar-SA"/>
    </w:rPr>
  </w:style>
  <w:style w:type="character" w:customStyle="1" w:styleId="ListLabel21">
    <w:name w:val="ListLabel 21"/>
    <w:qFormat/>
    <w:rPr>
      <w:rFonts w:eastAsia="Times New Roman" w:cs="Times New Roman"/>
      <w:b w:val="0"/>
      <w:sz w:val="22"/>
      <w:lang w:eastAsia="pl-PL"/>
    </w:rPr>
  </w:style>
  <w:style w:type="character" w:customStyle="1" w:styleId="ListLabel22">
    <w:name w:val="ListLabel 22"/>
    <w:qFormat/>
    <w:rPr>
      <w:rFonts w:cs="Symbol"/>
      <w:sz w:val="18"/>
      <w:szCs w:val="18"/>
    </w:rPr>
  </w:style>
  <w:style w:type="character" w:customStyle="1" w:styleId="ListLabel23">
    <w:name w:val="ListLabel 23"/>
    <w:qFormat/>
    <w:rPr>
      <w:rFonts w:cs="Times New Roman"/>
      <w:color w:val="00000A"/>
      <w:sz w:val="22"/>
      <w:szCs w:val="22"/>
      <w:lang w:eastAsia="pl-PL"/>
    </w:rPr>
  </w:style>
  <w:style w:type="character" w:customStyle="1" w:styleId="ListLabel24">
    <w:name w:val="ListLabel 24"/>
    <w:qFormat/>
    <w:rPr>
      <w:rFonts w:cs="Times New Roman"/>
      <w:sz w:val="22"/>
      <w:lang w:eastAsia="en-US"/>
    </w:rPr>
  </w:style>
  <w:style w:type="character" w:customStyle="1" w:styleId="ListLabel25">
    <w:name w:val="ListLabel 25"/>
    <w:qFormat/>
    <w:rPr>
      <w:rFonts w:cs="Wingdings"/>
      <w:color w:val="00000A"/>
      <w:sz w:val="22"/>
      <w:lang w:eastAsia="pl-PL"/>
    </w:rPr>
  </w:style>
  <w:style w:type="character" w:customStyle="1" w:styleId="ListLabel26">
    <w:name w:val="ListLabel 26"/>
    <w:qFormat/>
    <w:rPr>
      <w:rFonts w:eastAsia="Times New Roman" w:cs="Times New Roman"/>
      <w:b/>
      <w:color w:val="00000A"/>
      <w:sz w:val="22"/>
      <w:lang w:eastAsia="pl-PL"/>
    </w:rPr>
  </w:style>
  <w:style w:type="character" w:customStyle="1" w:styleId="ListLabel27">
    <w:name w:val="ListLabel 27"/>
    <w:qFormat/>
    <w:rPr>
      <w:rFonts w:eastAsia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28">
    <w:name w:val="ListLabel 28"/>
    <w:qFormat/>
    <w:rPr>
      <w:rFonts w:eastAsia="Times New Roman" w:cs="Times New Roman"/>
      <w:sz w:val="22"/>
      <w:lang w:eastAsia="pl-PL"/>
    </w:rPr>
  </w:style>
  <w:style w:type="character" w:customStyle="1" w:styleId="ListLabel29">
    <w:name w:val="ListLabel 29"/>
    <w:qFormat/>
    <w:rPr>
      <w:rFonts w:cs="Wingdings"/>
      <w:sz w:val="22"/>
      <w:szCs w:val="22"/>
      <w:lang w:eastAsia="ar-SA"/>
    </w:rPr>
  </w:style>
  <w:style w:type="character" w:customStyle="1" w:styleId="ListLabel30">
    <w:name w:val="ListLabel 30"/>
    <w:qFormat/>
    <w:rPr>
      <w:rFonts w:eastAsia="Calibri" w:cs="Times New Roman"/>
      <w:lang w:eastAsia="pl-PL"/>
    </w:rPr>
  </w:style>
  <w:style w:type="character" w:customStyle="1" w:styleId="ListLabel31">
    <w:name w:val="ListLabel 31"/>
    <w:qFormat/>
    <w:rPr>
      <w:rFonts w:cs="Wingdings"/>
      <w:color w:val="00000A"/>
      <w:sz w:val="22"/>
      <w:szCs w:val="22"/>
      <w:highlight w:val="white"/>
      <w:lang w:eastAsia="zh-CN"/>
    </w:rPr>
  </w:style>
  <w:style w:type="character" w:customStyle="1" w:styleId="ListLabel32">
    <w:name w:val="ListLabel 32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33">
    <w:name w:val="ListLabel 33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34">
    <w:name w:val="ListLabel 34"/>
    <w:qFormat/>
    <w:rPr>
      <w:b w:val="0"/>
      <w:i w:val="0"/>
      <w:strike w:val="0"/>
      <w:dstrike w:val="0"/>
      <w:color w:val="00000A"/>
    </w:rPr>
  </w:style>
  <w:style w:type="character" w:customStyle="1" w:styleId="ListLabel35">
    <w:name w:val="ListLabel 35"/>
    <w:qFormat/>
    <w:rPr>
      <w:rFonts w:cs="Times New Roman"/>
      <w:b w:val="0"/>
      <w:color w:val="00000A"/>
      <w:lang w:eastAsia="en-US"/>
    </w:rPr>
  </w:style>
  <w:style w:type="character" w:customStyle="1" w:styleId="ListLabel36">
    <w:name w:val="ListLabel 36"/>
    <w:qFormat/>
    <w:rPr>
      <w:rFonts w:eastAsia="Times New Roman" w:cs="Times New Roman"/>
      <w:strike w:val="0"/>
      <w:dstrike w:val="0"/>
      <w:position w:val="0"/>
      <w:sz w:val="22"/>
      <w:vertAlign w:val="baseline"/>
      <w:lang w:eastAsia="pl-PL"/>
    </w:rPr>
  </w:style>
  <w:style w:type="character" w:customStyle="1" w:styleId="ListLabel37">
    <w:name w:val="ListLabel 37"/>
    <w:qFormat/>
    <w:rPr>
      <w:rFonts w:ascii="Calibri" w:hAnsi="Calibri" w:cs="Times New Roman"/>
      <w:b/>
      <w:sz w:val="22"/>
    </w:rPr>
  </w:style>
  <w:style w:type="character" w:customStyle="1" w:styleId="ListLabel38">
    <w:name w:val="ListLabel 38"/>
    <w:qFormat/>
    <w:rPr>
      <w:rFonts w:cs="Times New Roman"/>
      <w:b/>
      <w:i w:val="0"/>
      <w:color w:val="00000A"/>
      <w:sz w:val="20"/>
      <w:szCs w:val="22"/>
    </w:rPr>
  </w:style>
  <w:style w:type="character" w:customStyle="1" w:styleId="ListLabel39">
    <w:name w:val="ListLabel 39"/>
    <w:qFormat/>
    <w:rPr>
      <w:i w:val="0"/>
      <w:strike w:val="0"/>
      <w:dstrike w:val="0"/>
      <w:sz w:val="18"/>
      <w:szCs w:val="22"/>
    </w:rPr>
  </w:style>
  <w:style w:type="character" w:customStyle="1" w:styleId="ListLabel40">
    <w:name w:val="ListLabel 40"/>
    <w:qFormat/>
    <w:rPr>
      <w:b w:val="0"/>
      <w:color w:val="00000A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sz w:val="22"/>
      <w:lang w:eastAsia="pl-PL"/>
    </w:rPr>
  </w:style>
  <w:style w:type="character" w:customStyle="1" w:styleId="ListLabel43">
    <w:name w:val="ListLabel 43"/>
    <w:qFormat/>
    <w:rPr>
      <w:rFonts w:eastAsia="Times New Roman" w:cs="Times New Roman"/>
      <w:b/>
      <w:sz w:val="22"/>
      <w:lang w:eastAsia="pl-PL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rFonts w:cs="Times New Roman"/>
      <w:b/>
      <w:sz w:val="22"/>
      <w:szCs w:val="22"/>
      <w:lang w:eastAsia="en-US"/>
    </w:rPr>
  </w:style>
  <w:style w:type="character" w:customStyle="1" w:styleId="ListLabel46">
    <w:name w:val="ListLabel 46"/>
    <w:qFormat/>
    <w:rPr>
      <w:rFonts w:cs="Wingdings"/>
      <w:color w:val="00000A"/>
      <w:sz w:val="22"/>
    </w:rPr>
  </w:style>
  <w:style w:type="character" w:customStyle="1" w:styleId="ListLabel47">
    <w:name w:val="ListLabel 47"/>
    <w:qFormat/>
    <w:rPr>
      <w:rFonts w:cs="Times New Roman"/>
      <w:b w:val="0"/>
      <w:i w:val="0"/>
      <w:color w:val="00000A"/>
      <w:sz w:val="20"/>
    </w:rPr>
  </w:style>
  <w:style w:type="character" w:customStyle="1" w:styleId="ListLabel48">
    <w:name w:val="ListLabel 48"/>
    <w:qFormat/>
    <w:rPr>
      <w:rFonts w:cs="Symbol"/>
      <w:sz w:val="22"/>
      <w:lang w:eastAsia="ar-SA"/>
    </w:rPr>
  </w:style>
  <w:style w:type="character" w:customStyle="1" w:styleId="ListLabel49">
    <w:name w:val="ListLabel 49"/>
    <w:qFormat/>
    <w:rPr>
      <w:rFonts w:ascii="Calibri" w:eastAsia="Times New Roman" w:hAnsi="Calibri" w:cs="Times New Roman"/>
      <w:b/>
      <w:bCs/>
      <w:color w:val="00000A"/>
      <w:sz w:val="22"/>
      <w:szCs w:val="22"/>
      <w:lang w:val="x-none" w:eastAsia="ar-SA"/>
    </w:rPr>
  </w:style>
  <w:style w:type="character" w:customStyle="1" w:styleId="ListLabel50">
    <w:name w:val="ListLabel 50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51">
    <w:name w:val="ListLabel 51"/>
    <w:qFormat/>
    <w:rPr>
      <w:rFonts w:eastAsia="Times New Roman" w:cs="Times New Roman"/>
      <w:b/>
      <w:lang w:eastAsia="pl-PL"/>
    </w:rPr>
  </w:style>
  <w:style w:type="character" w:customStyle="1" w:styleId="ListLabel52">
    <w:name w:val="ListLabel 52"/>
    <w:qFormat/>
    <w:rPr>
      <w:b w:val="0"/>
      <w:i w:val="0"/>
      <w:sz w:val="20"/>
      <w:szCs w:val="20"/>
    </w:rPr>
  </w:style>
  <w:style w:type="character" w:customStyle="1" w:styleId="ListLabel53">
    <w:name w:val="ListLabel 53"/>
    <w:qFormat/>
    <w:rPr>
      <w:rFonts w:eastAsia="Times New Roman" w:cs="Times New Roman"/>
      <w:color w:val="000000"/>
      <w:sz w:val="22"/>
    </w:rPr>
  </w:style>
  <w:style w:type="character" w:customStyle="1" w:styleId="ListLabel54">
    <w:name w:val="ListLabel 54"/>
    <w:qFormat/>
    <w:rPr>
      <w:i w:val="0"/>
      <w:sz w:val="20"/>
    </w:rPr>
  </w:style>
  <w:style w:type="character" w:customStyle="1" w:styleId="ListLabel55">
    <w:name w:val="ListLabel 55"/>
    <w:qFormat/>
    <w:rPr>
      <w:rFonts w:eastAsia="Times New Roman" w:cs="Times New Roman"/>
      <w:b w:val="0"/>
      <w:sz w:val="22"/>
    </w:rPr>
  </w:style>
  <w:style w:type="character" w:customStyle="1" w:styleId="ListLabel56">
    <w:name w:val="ListLabel 56"/>
    <w:qFormat/>
    <w:rPr>
      <w:b w:val="0"/>
      <w:color w:val="000000"/>
    </w:rPr>
  </w:style>
  <w:style w:type="character" w:customStyle="1" w:styleId="ListLabel57">
    <w:name w:val="ListLabel 57"/>
    <w:qFormat/>
    <w:rPr>
      <w:rFonts w:ascii="Calibri" w:hAnsi="Calibri" w:cs="Times New Roman"/>
      <w:b w:val="0"/>
      <w:color w:val="00000A"/>
      <w:sz w:val="22"/>
    </w:rPr>
  </w:style>
  <w:style w:type="character" w:customStyle="1" w:styleId="ListLabel58">
    <w:name w:val="ListLabel 58"/>
    <w:qFormat/>
    <w:rPr>
      <w:rFonts w:ascii="Calibri" w:eastAsia="Times New Roman" w:hAnsi="Calibri" w:cs="Times New Roman"/>
      <w:b/>
      <w:sz w:val="22"/>
    </w:rPr>
  </w:style>
  <w:style w:type="character" w:customStyle="1" w:styleId="ListLabel59">
    <w:name w:val="ListLabel 59"/>
    <w:qFormat/>
    <w:rPr>
      <w:rFonts w:ascii="Calibri" w:eastAsia="Times New Roman" w:hAnsi="Calibri" w:cs="Times New Roman"/>
      <w:b w:val="0"/>
      <w:i w:val="0"/>
      <w:strike w:val="0"/>
      <w:dstrike w:val="0"/>
      <w:color w:val="00000A"/>
      <w:sz w:val="22"/>
    </w:rPr>
  </w:style>
  <w:style w:type="character" w:customStyle="1" w:styleId="ListLabel60">
    <w:name w:val="ListLabel 60"/>
    <w:qFormat/>
    <w:rPr>
      <w:rFonts w:eastAsia="Arial" w:cs="Times New Roman"/>
      <w:sz w:val="22"/>
      <w:lang w:eastAsia="ar-SA"/>
    </w:rPr>
  </w:style>
  <w:style w:type="character" w:customStyle="1" w:styleId="ListLabel61">
    <w:name w:val="ListLabel 61"/>
    <w:qFormat/>
    <w:rPr>
      <w:rFonts w:eastAsia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62">
    <w:name w:val="ListLabel 62"/>
    <w:qFormat/>
    <w:rPr>
      <w:rFonts w:eastAsia="Arial" w:cs="Times New Roman"/>
      <w:sz w:val="22"/>
    </w:rPr>
  </w:style>
  <w:style w:type="character" w:customStyle="1" w:styleId="ListLabel63">
    <w:name w:val="ListLabel 63"/>
    <w:qFormat/>
    <w:rPr>
      <w:rFonts w:eastAsia="Times New Roman" w:cs="Times New Roman"/>
      <w:strike w:val="0"/>
      <w:dstrike w:val="0"/>
      <w:color w:val="00000A"/>
    </w:rPr>
  </w:style>
  <w:style w:type="character" w:customStyle="1" w:styleId="ListLabel64">
    <w:name w:val="ListLabel 64"/>
    <w:qFormat/>
    <w:rPr>
      <w:color w:val="00000A"/>
    </w:rPr>
  </w:style>
  <w:style w:type="character" w:customStyle="1" w:styleId="ListLabel65">
    <w:name w:val="ListLabel 65"/>
    <w:qFormat/>
    <w:rPr>
      <w:rFonts w:eastAsia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ListLabel66">
    <w:name w:val="ListLabel 66"/>
    <w:qFormat/>
    <w:rPr>
      <w:rFonts w:eastAsia="Times New Roman" w:cs="Times New Roman"/>
      <w:b w:val="0"/>
      <w:i w:val="0"/>
      <w:color w:val="00000A"/>
      <w:sz w:val="22"/>
      <w:szCs w:val="22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OpenSymbol"/>
      <w:lang w:eastAsia="ar-SA"/>
    </w:rPr>
  </w:style>
  <w:style w:type="character" w:customStyle="1" w:styleId="ListLabel69">
    <w:name w:val="ListLabel 69"/>
    <w:qFormat/>
    <w:rPr>
      <w:b/>
      <w:sz w:val="22"/>
    </w:rPr>
  </w:style>
  <w:style w:type="character" w:customStyle="1" w:styleId="ListLabel70">
    <w:name w:val="ListLabel 70"/>
    <w:qFormat/>
    <w:rPr>
      <w:rFonts w:eastAsia="Times New Roman" w:cs="Times New Roman"/>
      <w:b w:val="0"/>
      <w:sz w:val="22"/>
      <w:lang w:eastAsia="pl-PL"/>
    </w:rPr>
  </w:style>
  <w:style w:type="character" w:customStyle="1" w:styleId="ListLabel71">
    <w:name w:val="ListLabel 71"/>
    <w:qFormat/>
    <w:rPr>
      <w:rFonts w:cs="Symbol"/>
      <w:sz w:val="18"/>
      <w:szCs w:val="18"/>
    </w:rPr>
  </w:style>
  <w:style w:type="character" w:customStyle="1" w:styleId="ListLabel72">
    <w:name w:val="ListLabel 72"/>
    <w:qFormat/>
    <w:rPr>
      <w:rFonts w:cs="Times New Roman"/>
      <w:color w:val="00000A"/>
      <w:sz w:val="22"/>
      <w:szCs w:val="22"/>
      <w:lang w:eastAsia="pl-PL"/>
    </w:rPr>
  </w:style>
  <w:style w:type="character" w:customStyle="1" w:styleId="ListLabel73">
    <w:name w:val="ListLabel 73"/>
    <w:qFormat/>
    <w:rPr>
      <w:rFonts w:cs="Times New Roman"/>
      <w:sz w:val="22"/>
      <w:lang w:eastAsia="en-US"/>
    </w:rPr>
  </w:style>
  <w:style w:type="character" w:customStyle="1" w:styleId="ListLabel74">
    <w:name w:val="ListLabel 74"/>
    <w:qFormat/>
    <w:rPr>
      <w:rFonts w:cs="Wingdings"/>
      <w:color w:val="00000A"/>
      <w:sz w:val="22"/>
      <w:lang w:eastAsia="pl-PL"/>
    </w:rPr>
  </w:style>
  <w:style w:type="character" w:customStyle="1" w:styleId="ListLabel75">
    <w:name w:val="ListLabel 75"/>
    <w:qFormat/>
    <w:rPr>
      <w:rFonts w:eastAsia="Times New Roman" w:cs="Times New Roman"/>
      <w:b/>
      <w:color w:val="00000A"/>
      <w:sz w:val="22"/>
      <w:lang w:eastAsia="pl-PL"/>
    </w:rPr>
  </w:style>
  <w:style w:type="character" w:customStyle="1" w:styleId="ListLabel76">
    <w:name w:val="ListLabel 76"/>
    <w:qFormat/>
    <w:rPr>
      <w:b/>
      <w:sz w:val="22"/>
      <w:szCs w:val="22"/>
      <w:lang w:eastAsia="ar-SA"/>
    </w:rPr>
  </w:style>
  <w:style w:type="character" w:customStyle="1" w:styleId="ListLabel77">
    <w:name w:val="ListLabel 77"/>
    <w:qFormat/>
    <w:rPr>
      <w:rFonts w:eastAsia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ListLabel78">
    <w:name w:val="ListLabel 78"/>
    <w:qFormat/>
    <w:rPr>
      <w:rFonts w:eastAsia="Times New Roman" w:cs="Times New Roman"/>
      <w:sz w:val="22"/>
      <w:lang w:eastAsia="pl-PL"/>
    </w:rPr>
  </w:style>
  <w:style w:type="character" w:customStyle="1" w:styleId="ListLabel79">
    <w:name w:val="ListLabel 79"/>
    <w:qFormat/>
    <w:rPr>
      <w:rFonts w:cs="Wingdings"/>
      <w:sz w:val="22"/>
      <w:szCs w:val="22"/>
      <w:lang w:eastAsia="ar-SA"/>
    </w:rPr>
  </w:style>
  <w:style w:type="character" w:customStyle="1" w:styleId="ListLabel80">
    <w:name w:val="ListLabel 80"/>
    <w:qFormat/>
    <w:rPr>
      <w:rFonts w:cs="Wingdings"/>
      <w:color w:val="00000A"/>
      <w:sz w:val="22"/>
      <w:szCs w:val="22"/>
      <w:highlight w:val="white"/>
      <w:lang w:eastAsia="zh-CN"/>
    </w:rPr>
  </w:style>
  <w:style w:type="character" w:customStyle="1" w:styleId="ListLabel81">
    <w:name w:val="ListLabel 81"/>
    <w:qFormat/>
    <w:rPr>
      <w:rFonts w:eastAsia="Times New Roman" w:cs="Times New Roman"/>
      <w:b/>
      <w:bCs/>
      <w:sz w:val="22"/>
      <w:lang w:eastAsia="pl-PL"/>
    </w:rPr>
  </w:style>
  <w:style w:type="character" w:customStyle="1" w:styleId="ListLabel82">
    <w:name w:val="ListLabel 82"/>
    <w:qFormat/>
    <w:rPr>
      <w:rFonts w:eastAsia="Times New Roman" w:cs="Times New Roman"/>
      <w:strike w:val="0"/>
      <w:dstrike w:val="0"/>
      <w:position w:val="0"/>
      <w:sz w:val="22"/>
      <w:vertAlign w:val="baseline"/>
      <w:lang w:eastAsia="pl-PL"/>
    </w:rPr>
  </w:style>
  <w:style w:type="character" w:customStyle="1" w:styleId="ListLabel83">
    <w:name w:val="ListLabel 83"/>
    <w:qFormat/>
    <w:rPr>
      <w:rFonts w:ascii="Calibri" w:hAnsi="Calibri" w:cs="Times New Roman"/>
      <w:b/>
      <w:sz w:val="22"/>
    </w:rPr>
  </w:style>
  <w:style w:type="character" w:customStyle="1" w:styleId="ListLabel84">
    <w:name w:val="ListLabel 84"/>
    <w:qFormat/>
    <w:rPr>
      <w:rFonts w:cs="Times New Roman"/>
      <w:b/>
      <w:i w:val="0"/>
      <w:color w:val="00000A"/>
      <w:sz w:val="20"/>
      <w:szCs w:val="22"/>
    </w:rPr>
  </w:style>
  <w:style w:type="character" w:customStyle="1" w:styleId="ListLabel85">
    <w:name w:val="ListLabel 85"/>
    <w:qFormat/>
    <w:rPr>
      <w:i w:val="0"/>
      <w:strike w:val="0"/>
      <w:dstrike w:val="0"/>
      <w:sz w:val="18"/>
      <w:szCs w:val="22"/>
    </w:rPr>
  </w:style>
  <w:style w:type="character" w:customStyle="1" w:styleId="ListLabel86">
    <w:name w:val="ListLabel 86"/>
    <w:qFormat/>
    <w:rPr>
      <w:b w:val="0"/>
      <w:color w:val="00000A"/>
    </w:rPr>
  </w:style>
  <w:style w:type="character" w:customStyle="1" w:styleId="ListLabel87">
    <w:name w:val="ListLabel 87"/>
    <w:qFormat/>
    <w:rPr>
      <w:b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sz w:val="22"/>
      <w:lang w:eastAsia="pl-PL"/>
    </w:rPr>
  </w:style>
  <w:style w:type="character" w:customStyle="1" w:styleId="ListLabel89">
    <w:name w:val="ListLabel 89"/>
    <w:qFormat/>
    <w:rPr>
      <w:rFonts w:eastAsia="Times New Roman" w:cs="Times New Roman"/>
      <w:b/>
      <w:sz w:val="22"/>
      <w:lang w:eastAsia="pl-PL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rFonts w:cs="Times New Roman"/>
      <w:b/>
      <w:sz w:val="22"/>
      <w:szCs w:val="22"/>
      <w:lang w:eastAsia="en-US"/>
    </w:rPr>
  </w:style>
  <w:style w:type="character" w:customStyle="1" w:styleId="ListLabel92">
    <w:name w:val="ListLabel 92"/>
    <w:qFormat/>
    <w:rPr>
      <w:rFonts w:cs="Wingdings"/>
      <w:color w:val="00000A"/>
      <w:sz w:val="22"/>
    </w:rPr>
  </w:style>
  <w:style w:type="character" w:customStyle="1" w:styleId="ListLabel93">
    <w:name w:val="ListLabel 93"/>
    <w:qFormat/>
    <w:rPr>
      <w:rFonts w:cs="Times New Roman"/>
      <w:b w:val="0"/>
      <w:i w:val="0"/>
      <w:color w:val="00000A"/>
      <w:sz w:val="20"/>
    </w:rPr>
  </w:style>
  <w:style w:type="character" w:customStyle="1" w:styleId="ListLabel94">
    <w:name w:val="ListLabel 94"/>
    <w:qFormat/>
    <w:rPr>
      <w:rFonts w:cs="Symbol"/>
      <w:sz w:val="22"/>
      <w:lang w:eastAsia="ar-SA"/>
    </w:rPr>
  </w:style>
  <w:style w:type="character" w:customStyle="1" w:styleId="ListLabel95">
    <w:name w:val="ListLabel 95"/>
    <w:qFormat/>
    <w:rPr>
      <w:rFonts w:ascii="Calibri" w:eastAsia="Times New Roman" w:hAnsi="Calibri" w:cs="Times New Roman"/>
      <w:b/>
      <w:bCs/>
      <w:color w:val="00000A"/>
      <w:sz w:val="22"/>
      <w:szCs w:val="22"/>
      <w:lang w:val="x-none" w:eastAsia="ar-SA"/>
    </w:rPr>
  </w:style>
  <w:style w:type="character" w:customStyle="1" w:styleId="ListLabel96">
    <w:name w:val="ListLabel 96"/>
    <w:qFormat/>
    <w:rPr>
      <w:rFonts w:eastAsia="Times New Roman" w:cs="Times New Roman"/>
      <w:b/>
      <w:lang w:eastAsia="pl-PL"/>
    </w:rPr>
  </w:style>
  <w:style w:type="character" w:customStyle="1" w:styleId="ListLabel97">
    <w:name w:val="ListLabel 97"/>
    <w:qFormat/>
    <w:rPr>
      <w:b w:val="0"/>
      <w:i w:val="0"/>
      <w:sz w:val="20"/>
      <w:szCs w:val="20"/>
    </w:rPr>
  </w:style>
  <w:style w:type="character" w:customStyle="1" w:styleId="ListLabel98">
    <w:name w:val="ListLabel 98"/>
    <w:qFormat/>
    <w:rPr>
      <w:rFonts w:eastAsia="Times New Roman" w:cs="Times New Roman"/>
      <w:color w:val="000000"/>
      <w:sz w:val="22"/>
    </w:rPr>
  </w:style>
  <w:style w:type="character" w:customStyle="1" w:styleId="ListLabel99">
    <w:name w:val="ListLabel 99"/>
    <w:qFormat/>
    <w:rPr>
      <w:i w:val="0"/>
      <w:sz w:val="20"/>
    </w:rPr>
  </w:style>
  <w:style w:type="character" w:customStyle="1" w:styleId="ListLabel100">
    <w:name w:val="ListLabel 100"/>
    <w:qFormat/>
    <w:rPr>
      <w:rFonts w:eastAsia="Times New Roman" w:cs="Times New Roman"/>
      <w:b w:val="0"/>
      <w:sz w:val="22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1"/>
    <w:rsid w:val="00982259"/>
    <w:pPr>
      <w:suppressAutoHyphens/>
      <w:spacing w:after="14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styleId="Lista">
    <w:name w:val="List"/>
    <w:basedOn w:val="Tretekstu"/>
    <w:rsid w:val="00982259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982259"/>
    <w:pPr>
      <w:suppressLineNumbers/>
      <w:suppressAutoHyphens/>
      <w:spacing w:after="200" w:line="276" w:lineRule="auto"/>
    </w:pPr>
    <w:rPr>
      <w:rFonts w:ascii="Calibri" w:eastAsia="Calibri" w:hAnsi="Calibri" w:cs="Lucida Sans"/>
      <w:sz w:val="22"/>
      <w:szCs w:val="22"/>
      <w:lang w:val="pl-PL" w:eastAsia="zh-CN"/>
    </w:rPr>
  </w:style>
  <w:style w:type="paragraph" w:styleId="Tytu">
    <w:name w:val="Title"/>
    <w:basedOn w:val="Normalny"/>
    <w:link w:val="TytuZnak"/>
    <w:autoRedefine/>
    <w:qFormat/>
    <w:rsid w:val="004323D3"/>
    <w:pPr>
      <w:spacing w:before="240"/>
      <w:ind w:left="2552"/>
      <w:jc w:val="both"/>
      <w:outlineLvl w:val="0"/>
    </w:pPr>
    <w:rPr>
      <w:rFonts w:eastAsia="Calibri"/>
      <w:b/>
      <w:bCs/>
      <w:sz w:val="22"/>
      <w:szCs w:val="22"/>
      <w:lang w:val="pl-PL" w:eastAsia="pl-PL"/>
    </w:rPr>
  </w:style>
  <w:style w:type="paragraph" w:customStyle="1" w:styleId="Gwka">
    <w:name w:val="Główka"/>
    <w:basedOn w:val="Normalny"/>
    <w:unhideWhenUsed/>
    <w:rsid w:val="00AB79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B79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qFormat/>
    <w:rsid w:val="007A3788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qFormat/>
    <w:rsid w:val="00982259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pl-PL" w:eastAsia="zh-CN"/>
    </w:rPr>
  </w:style>
  <w:style w:type="paragraph" w:styleId="Legenda">
    <w:name w:val="caption"/>
    <w:basedOn w:val="Normalny"/>
    <w:qFormat/>
    <w:rsid w:val="00982259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val="pl-PL" w:eastAsia="zh-CN"/>
    </w:rPr>
  </w:style>
  <w:style w:type="paragraph" w:customStyle="1" w:styleId="Nagwek1">
    <w:name w:val="Nagłówek1"/>
    <w:basedOn w:val="Normalny"/>
    <w:qFormat/>
    <w:rsid w:val="00982259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val="pl-PL" w:eastAsia="zh-CN"/>
    </w:rPr>
  </w:style>
  <w:style w:type="paragraph" w:customStyle="1" w:styleId="Legenda1">
    <w:name w:val="Legenda1"/>
    <w:basedOn w:val="Normalny"/>
    <w:qFormat/>
    <w:rsid w:val="00982259"/>
    <w:pPr>
      <w:suppressLineNumbers/>
      <w:suppressAutoHyphens/>
      <w:spacing w:before="120" w:after="120" w:line="276" w:lineRule="auto"/>
    </w:pPr>
    <w:rPr>
      <w:rFonts w:ascii="Calibri" w:eastAsia="Calibri" w:hAnsi="Calibri" w:cs="Lucida Sans"/>
      <w:i/>
      <w:iCs/>
      <w:lang w:val="pl-PL" w:eastAsia="zh-CN"/>
    </w:rPr>
  </w:style>
  <w:style w:type="paragraph" w:styleId="Akapitzlist">
    <w:name w:val="List Paragraph"/>
    <w:aliases w:val="wypunktowanie"/>
    <w:basedOn w:val="Normalny"/>
    <w:qFormat/>
    <w:rsid w:val="00982259"/>
    <w:pPr>
      <w:ind w:left="708"/>
    </w:pPr>
    <w:rPr>
      <w:rFonts w:eastAsia="Times New Roman"/>
      <w:sz w:val="20"/>
      <w:szCs w:val="20"/>
      <w:lang w:val="pl-PL" w:eastAsia="zh-CN"/>
    </w:rPr>
  </w:style>
  <w:style w:type="paragraph" w:styleId="NormalnyWeb">
    <w:name w:val="Normal (Web)"/>
    <w:basedOn w:val="Normalny"/>
    <w:uiPriority w:val="99"/>
    <w:qFormat/>
    <w:rsid w:val="00982259"/>
    <w:pPr>
      <w:spacing w:before="280" w:after="280"/>
    </w:pPr>
    <w:rPr>
      <w:rFonts w:eastAsia="Times New Roman"/>
      <w:lang w:val="x-none" w:eastAsia="zh-CN"/>
    </w:rPr>
  </w:style>
  <w:style w:type="paragraph" w:customStyle="1" w:styleId="Tekstpodstawowy21">
    <w:name w:val="Tekst podstawowy 21"/>
    <w:basedOn w:val="Normalny"/>
    <w:qFormat/>
    <w:rsid w:val="00982259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val="x-none" w:eastAsia="zh-CN"/>
    </w:rPr>
  </w:style>
  <w:style w:type="paragraph" w:customStyle="1" w:styleId="Tekstpodstawowywcity21">
    <w:name w:val="Tekst podstawowy wcięty 21"/>
    <w:basedOn w:val="Normalny"/>
    <w:qFormat/>
    <w:rsid w:val="00982259"/>
    <w:pPr>
      <w:spacing w:after="120" w:line="480" w:lineRule="auto"/>
      <w:ind w:left="283"/>
    </w:pPr>
    <w:rPr>
      <w:rFonts w:eastAsia="Times New Roman"/>
      <w:sz w:val="20"/>
      <w:szCs w:val="20"/>
      <w:lang w:val="pl-PL" w:eastAsia="zh-CN"/>
    </w:rPr>
  </w:style>
  <w:style w:type="paragraph" w:customStyle="1" w:styleId="Teksttresci0">
    <w:name w:val="Tekst tresci"/>
    <w:basedOn w:val="Normalny"/>
    <w:qFormat/>
    <w:rsid w:val="00982259"/>
    <w:pPr>
      <w:widowControl w:val="0"/>
      <w:shd w:val="clear" w:color="auto" w:fill="FFFFFF"/>
      <w:spacing w:line="278" w:lineRule="exact"/>
      <w:ind w:hanging="560"/>
    </w:pPr>
    <w:rPr>
      <w:rFonts w:eastAsia="Times New Roman"/>
      <w:sz w:val="23"/>
      <w:szCs w:val="23"/>
      <w:lang w:val="x-none" w:eastAsia="zh-CN"/>
    </w:rPr>
  </w:style>
  <w:style w:type="paragraph" w:customStyle="1" w:styleId="Default">
    <w:name w:val="Default"/>
    <w:qFormat/>
    <w:rsid w:val="00982259"/>
    <w:pPr>
      <w:suppressAutoHyphens/>
    </w:pPr>
    <w:rPr>
      <w:rFonts w:eastAsia="Times New Roman"/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qFormat/>
    <w:rsid w:val="00982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l-PL" w:eastAsia="zh-CN"/>
    </w:rPr>
  </w:style>
  <w:style w:type="paragraph" w:customStyle="1" w:styleId="Standard">
    <w:name w:val="Standard"/>
    <w:qFormat/>
    <w:rsid w:val="00982259"/>
    <w:pPr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82259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Nagwektabeli">
    <w:name w:val="Nagłówek tabeli"/>
    <w:basedOn w:val="Zawartotabeli"/>
    <w:qFormat/>
    <w:rsid w:val="00982259"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rsid w:val="00982259"/>
  </w:style>
  <w:style w:type="table" w:customStyle="1" w:styleId="TableNormal">
    <w:name w:val="Table Normal"/>
    <w:rsid w:val="00E32F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559"/>
    <w:rPr>
      <w:rFonts w:asciiTheme="majorHAnsi" w:eastAsiaTheme="majorEastAsia" w:hAnsiTheme="majorHAnsi" w:cstheme="majorBidi"/>
      <w:b/>
      <w:bCs/>
      <w:color w:val="00A2FF" w:themeColor="accent1"/>
      <w:sz w:val="24"/>
      <w:szCs w:val="24"/>
      <w:lang w:val="en-US" w:eastAsia="en-US"/>
    </w:rPr>
  </w:style>
  <w:style w:type="character" w:styleId="Hipercze">
    <w:name w:val="Hyperlink"/>
    <w:basedOn w:val="Domylnaczcionkaakapitu"/>
    <w:unhideWhenUsed/>
    <w:rsid w:val="00CF25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1591"/>
    <w:rPr>
      <w:color w:val="FF00FF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026E54"/>
    <w:rPr>
      <w:rFonts w:ascii="Calibri" w:eastAsia="Calibri" w:hAnsi="Calibri" w:cs="Calibri"/>
      <w:color w:val="auto"/>
      <w:sz w:val="22"/>
      <w:szCs w:val="22"/>
      <w:lang w:val="pl-PL"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26E54"/>
    <w:rPr>
      <w:color w:val="00000A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6E54"/>
    <w:pPr>
      <w:spacing w:after="120" w:line="276" w:lineRule="auto"/>
    </w:pPr>
    <w:rPr>
      <w:rFonts w:ascii="Calibri" w:eastAsia="Calibri" w:hAnsi="Calibri" w:cs="Calibri"/>
      <w:color w:val="auto"/>
      <w:sz w:val="22"/>
      <w:szCs w:val="22"/>
      <w:lang w:val="pl-PL" w:eastAsia="zh-CN"/>
    </w:rPr>
  </w:style>
  <w:style w:type="character" w:customStyle="1" w:styleId="TekstpodstawowyZnak2">
    <w:name w:val="Tekst podstawowy Znak2"/>
    <w:basedOn w:val="Domylnaczcionkaakapitu"/>
    <w:semiHidden/>
    <w:rsid w:val="00026E54"/>
    <w:rPr>
      <w:color w:val="00000A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E54"/>
    <w:rPr>
      <w:rFonts w:asciiTheme="minorHAnsi" w:eastAsiaTheme="minorHAnsi" w:hAnsiTheme="minorHAnsi" w:cstheme="minorBidi"/>
      <w:color w:val="auto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E54"/>
    <w:rPr>
      <w:rFonts w:asciiTheme="minorHAnsi" w:eastAsiaTheme="minorHAnsi" w:hAnsiTheme="minorHAnsi" w:cstheme="minorBidi"/>
      <w:lang w:eastAsia="en-US"/>
    </w:rPr>
  </w:style>
  <w:style w:type="character" w:customStyle="1" w:styleId="Znakiprzypiswdolnych">
    <w:name w:val="Znaki przypisów dolnych"/>
    <w:rsid w:val="00026E54"/>
    <w:rPr>
      <w:rFonts w:cs="Times New Roman"/>
      <w:vertAlign w:val="superscript"/>
    </w:rPr>
  </w:style>
  <w:style w:type="character" w:customStyle="1" w:styleId="DeltaViewInsertion">
    <w:name w:val="DeltaView Insertion"/>
    <w:rsid w:val="00026E54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E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E5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E54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E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E54"/>
    <w:rPr>
      <w:rFonts w:asciiTheme="minorHAnsi" w:eastAsiaTheme="minorHAnsi" w:hAnsiTheme="minorHAnsi" w:cstheme="minorBidi"/>
      <w:b/>
      <w:bCs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6927D5"/>
  </w:style>
  <w:style w:type="table" w:customStyle="1" w:styleId="TableNormal1">
    <w:name w:val="Table Normal1"/>
    <w:unhideWhenUsed/>
    <w:qFormat/>
    <w:rsid w:val="00F0626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6263</Words>
  <Characters>37578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cladm</dc:creator>
  <cp:lastModifiedBy>Anna Klecz</cp:lastModifiedBy>
  <cp:revision>2</cp:revision>
  <cp:lastPrinted>2024-10-03T13:14:00Z</cp:lastPrinted>
  <dcterms:created xsi:type="dcterms:W3CDTF">2024-10-03T13:16:00Z</dcterms:created>
  <dcterms:modified xsi:type="dcterms:W3CDTF">2024-10-03T13:16:00Z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