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365C" w:rsidRDefault="0069245D">
      <w:pPr>
        <w:pStyle w:val="Standard"/>
        <w:rPr>
          <w:rFonts w:ascii="Arial" w:hAnsi="Arial"/>
        </w:rPr>
      </w:pPr>
      <w:r>
        <w:rPr>
          <w:rFonts w:ascii="Arial" w:hAnsi="Arial"/>
        </w:rPr>
        <w:t>GPK.271.2</w:t>
      </w:r>
      <w:r w:rsidR="001C4C86">
        <w:rPr>
          <w:rFonts w:ascii="Arial" w:hAnsi="Arial"/>
        </w:rPr>
        <w:t>.2024</w:t>
      </w:r>
    </w:p>
    <w:p w:rsidR="0029365C" w:rsidRDefault="0029365C">
      <w:pPr>
        <w:pStyle w:val="Standard"/>
        <w:rPr>
          <w:rFonts w:ascii="Arial" w:hAnsi="Arial"/>
        </w:rPr>
      </w:pPr>
    </w:p>
    <w:p w:rsidR="0029365C" w:rsidRDefault="0029365C">
      <w:pPr>
        <w:pStyle w:val="Standard"/>
        <w:rPr>
          <w:rFonts w:ascii="Arial" w:hAnsi="Arial"/>
        </w:rPr>
      </w:pPr>
    </w:p>
    <w:p w:rsidR="0029365C" w:rsidRDefault="0029365C">
      <w:pPr>
        <w:pStyle w:val="Standard"/>
        <w:rPr>
          <w:rFonts w:ascii="Arial" w:hAnsi="Arial"/>
        </w:rPr>
      </w:pPr>
    </w:p>
    <w:p w:rsidR="0029365C" w:rsidRDefault="0029365C">
      <w:pPr>
        <w:pStyle w:val="Standard"/>
        <w:rPr>
          <w:rFonts w:ascii="Arial" w:hAnsi="Arial"/>
        </w:rPr>
      </w:pPr>
    </w:p>
    <w:p w:rsidR="0029365C" w:rsidRDefault="0029365C">
      <w:pPr>
        <w:pStyle w:val="Standard"/>
        <w:rPr>
          <w:rFonts w:ascii="Arial" w:hAnsi="Arial"/>
        </w:rPr>
      </w:pPr>
    </w:p>
    <w:p w:rsidR="0029365C" w:rsidRDefault="0029365C">
      <w:pPr>
        <w:pStyle w:val="Standard"/>
        <w:rPr>
          <w:rFonts w:ascii="Arial" w:hAnsi="Arial"/>
        </w:rPr>
      </w:pPr>
    </w:p>
    <w:p w:rsidR="0029365C" w:rsidRDefault="0029365C">
      <w:pPr>
        <w:pStyle w:val="Standard"/>
        <w:rPr>
          <w:rFonts w:ascii="Arial" w:hAnsi="Arial"/>
        </w:rPr>
      </w:pPr>
    </w:p>
    <w:p w:rsidR="0029365C" w:rsidRDefault="0029365C">
      <w:pPr>
        <w:pStyle w:val="Standard"/>
        <w:rPr>
          <w:rFonts w:ascii="Arial" w:hAnsi="Arial"/>
        </w:rPr>
      </w:pPr>
    </w:p>
    <w:p w:rsidR="0029365C" w:rsidRDefault="0029365C">
      <w:pPr>
        <w:pStyle w:val="Standard"/>
        <w:rPr>
          <w:rFonts w:ascii="Arial" w:hAnsi="Arial"/>
        </w:rPr>
      </w:pPr>
    </w:p>
    <w:p w:rsidR="0029365C" w:rsidRDefault="0029365C">
      <w:pPr>
        <w:pStyle w:val="Standard"/>
        <w:rPr>
          <w:rFonts w:ascii="Arial" w:hAnsi="Arial"/>
        </w:rPr>
      </w:pPr>
    </w:p>
    <w:p w:rsidR="0029365C" w:rsidRDefault="00E238C6">
      <w:pPr>
        <w:pStyle w:val="Standard"/>
        <w:jc w:val="center"/>
        <w:rPr>
          <w:rFonts w:ascii="Arial" w:hAnsi="Arial"/>
        </w:rPr>
      </w:pPr>
      <w:r>
        <w:rPr>
          <w:rFonts w:ascii="Arial" w:hAnsi="Arial"/>
        </w:rPr>
        <w:t>SPECYFIKACJA WARUNKÓW ZAMÓWIENIA</w:t>
      </w:r>
    </w:p>
    <w:p w:rsidR="0029365C" w:rsidRDefault="00E238C6">
      <w:pPr>
        <w:pStyle w:val="Standard"/>
        <w:jc w:val="center"/>
        <w:rPr>
          <w:rFonts w:ascii="Arial" w:hAnsi="Arial"/>
        </w:rPr>
      </w:pPr>
      <w:r>
        <w:rPr>
          <w:rFonts w:ascii="Arial" w:hAnsi="Arial"/>
        </w:rPr>
        <w:t>do postępowania w trybie podstawowym o udzielenie zamówienia publicznego o wartości szacunkowej mniejszej niż progi unijne na dostawę pn.:</w:t>
      </w:r>
    </w:p>
    <w:p w:rsidR="00AA366A" w:rsidRDefault="00AA366A">
      <w:pPr>
        <w:pStyle w:val="Standard"/>
        <w:jc w:val="center"/>
        <w:rPr>
          <w:rFonts w:ascii="Arial" w:hAnsi="Arial"/>
        </w:rPr>
      </w:pPr>
    </w:p>
    <w:p w:rsidR="0029365C" w:rsidRDefault="0069245D">
      <w:pPr>
        <w:pStyle w:val="Standard"/>
        <w:jc w:val="center"/>
        <w:rPr>
          <w:rFonts w:ascii="Arial" w:hAnsi="Arial"/>
        </w:rPr>
      </w:pPr>
      <w:r w:rsidRPr="00E97A2F">
        <w:rPr>
          <w:rFonts w:ascii="Arial" w:hAnsi="Arial" w:cs="Arial"/>
          <w:b/>
          <w:bCs/>
          <w:sz w:val="28"/>
          <w:szCs w:val="28"/>
        </w:rPr>
        <w:t>„</w:t>
      </w:r>
      <w:r>
        <w:rPr>
          <w:rFonts w:ascii="Arial" w:hAnsi="Arial" w:cs="Arial"/>
          <w:b/>
          <w:bCs/>
          <w:sz w:val="28"/>
          <w:szCs w:val="28"/>
        </w:rPr>
        <w:t>D</w:t>
      </w:r>
      <w:r w:rsidRPr="00E97A2F">
        <w:rPr>
          <w:rFonts w:ascii="Arial" w:hAnsi="Arial" w:cs="Arial"/>
          <w:b/>
          <w:bCs/>
          <w:sz w:val="28"/>
          <w:szCs w:val="28"/>
        </w:rPr>
        <w:t xml:space="preserve">ostawa </w:t>
      </w:r>
      <w:r>
        <w:rPr>
          <w:rFonts w:ascii="Arial" w:hAnsi="Arial" w:cs="Arial"/>
          <w:b/>
          <w:bCs/>
          <w:sz w:val="28"/>
          <w:szCs w:val="28"/>
        </w:rPr>
        <w:t>i sfinansowanie w formie leasingu operacyjnego zakupu nowego</w:t>
      </w:r>
      <w:r w:rsidRPr="00720408">
        <w:rPr>
          <w:rFonts w:ascii="Arial" w:hAnsi="Arial" w:cs="Arial"/>
          <w:b/>
          <w:bCs/>
          <w:sz w:val="28"/>
          <w:szCs w:val="28"/>
        </w:rPr>
        <w:t xml:space="preserve"> </w:t>
      </w:r>
      <w:r w:rsidRPr="00E97A2F">
        <w:rPr>
          <w:rFonts w:ascii="Arial" w:hAnsi="Arial" w:cs="Arial"/>
          <w:b/>
          <w:bCs/>
          <w:sz w:val="28"/>
          <w:szCs w:val="28"/>
        </w:rPr>
        <w:t>autobusu”</w:t>
      </w:r>
    </w:p>
    <w:p w:rsidR="0029365C" w:rsidRDefault="0029365C">
      <w:pPr>
        <w:pStyle w:val="Standard"/>
        <w:jc w:val="center"/>
        <w:rPr>
          <w:rFonts w:ascii="Arial" w:hAnsi="Arial"/>
        </w:rPr>
      </w:pPr>
    </w:p>
    <w:p w:rsidR="0029365C" w:rsidRDefault="0029365C">
      <w:pPr>
        <w:pStyle w:val="Standard"/>
        <w:jc w:val="center"/>
        <w:rPr>
          <w:rFonts w:ascii="Arial" w:hAnsi="Arial"/>
        </w:rPr>
      </w:pPr>
    </w:p>
    <w:p w:rsidR="0029365C" w:rsidRDefault="0029365C">
      <w:pPr>
        <w:pStyle w:val="Standard"/>
        <w:jc w:val="center"/>
        <w:rPr>
          <w:rFonts w:ascii="Arial" w:hAnsi="Arial"/>
        </w:rPr>
      </w:pPr>
    </w:p>
    <w:p w:rsidR="0029365C" w:rsidRDefault="0029365C">
      <w:pPr>
        <w:pStyle w:val="Standard"/>
        <w:jc w:val="center"/>
        <w:rPr>
          <w:rFonts w:ascii="Arial" w:hAnsi="Arial"/>
        </w:rPr>
      </w:pPr>
    </w:p>
    <w:p w:rsidR="0029365C" w:rsidRDefault="0029365C">
      <w:pPr>
        <w:pStyle w:val="Standard"/>
        <w:jc w:val="center"/>
        <w:rPr>
          <w:rFonts w:ascii="Arial" w:hAnsi="Arial"/>
        </w:rPr>
      </w:pPr>
    </w:p>
    <w:p w:rsidR="0029365C" w:rsidRDefault="0029365C">
      <w:pPr>
        <w:pStyle w:val="Standard"/>
        <w:jc w:val="center"/>
        <w:rPr>
          <w:rFonts w:ascii="Arial" w:hAnsi="Arial"/>
        </w:rPr>
      </w:pPr>
    </w:p>
    <w:p w:rsidR="0029365C" w:rsidRDefault="0029365C">
      <w:pPr>
        <w:pStyle w:val="Standard"/>
        <w:jc w:val="center"/>
        <w:rPr>
          <w:rFonts w:ascii="Arial" w:hAnsi="Arial"/>
        </w:rPr>
      </w:pPr>
    </w:p>
    <w:p w:rsidR="0029365C" w:rsidRDefault="0029365C">
      <w:pPr>
        <w:pStyle w:val="Standard"/>
        <w:jc w:val="center"/>
        <w:rPr>
          <w:rFonts w:ascii="Arial" w:hAnsi="Arial"/>
        </w:rPr>
      </w:pPr>
    </w:p>
    <w:p w:rsidR="0029365C" w:rsidRDefault="0029365C">
      <w:pPr>
        <w:pStyle w:val="Standard"/>
        <w:jc w:val="center"/>
        <w:rPr>
          <w:rFonts w:ascii="Arial" w:hAnsi="Arial"/>
        </w:rPr>
      </w:pPr>
    </w:p>
    <w:p w:rsidR="0029365C" w:rsidRDefault="0029365C">
      <w:pPr>
        <w:pStyle w:val="Standard"/>
        <w:jc w:val="center"/>
        <w:rPr>
          <w:rFonts w:ascii="Arial" w:hAnsi="Arial"/>
        </w:rPr>
      </w:pPr>
    </w:p>
    <w:p w:rsidR="0029365C" w:rsidRDefault="0029365C">
      <w:pPr>
        <w:pStyle w:val="Standard"/>
        <w:jc w:val="center"/>
        <w:rPr>
          <w:rFonts w:ascii="Arial" w:hAnsi="Arial"/>
        </w:rPr>
      </w:pPr>
    </w:p>
    <w:p w:rsidR="0029365C" w:rsidRDefault="0029365C">
      <w:pPr>
        <w:pStyle w:val="Standard"/>
        <w:jc w:val="center"/>
        <w:rPr>
          <w:rFonts w:ascii="Arial" w:hAnsi="Arial"/>
        </w:rPr>
      </w:pPr>
    </w:p>
    <w:p w:rsidR="0029365C" w:rsidRDefault="0029365C">
      <w:pPr>
        <w:pStyle w:val="Standard"/>
        <w:jc w:val="center"/>
        <w:rPr>
          <w:rFonts w:ascii="Arial" w:hAnsi="Arial"/>
        </w:rPr>
      </w:pPr>
    </w:p>
    <w:p w:rsidR="0029365C" w:rsidRDefault="0029365C" w:rsidP="00AA366A">
      <w:pPr>
        <w:pStyle w:val="Standard"/>
        <w:rPr>
          <w:rFonts w:ascii="Arial" w:hAnsi="Arial"/>
        </w:rPr>
      </w:pPr>
    </w:p>
    <w:p w:rsidR="00AA366A" w:rsidRDefault="00AA366A" w:rsidP="00AA366A">
      <w:pPr>
        <w:pStyle w:val="Standard"/>
        <w:rPr>
          <w:rFonts w:ascii="Arial" w:hAnsi="Arial"/>
        </w:rPr>
      </w:pPr>
    </w:p>
    <w:p w:rsidR="0029365C" w:rsidRDefault="0029365C">
      <w:pPr>
        <w:pStyle w:val="Standard"/>
        <w:jc w:val="center"/>
        <w:rPr>
          <w:rFonts w:ascii="Arial" w:hAnsi="Arial"/>
        </w:rPr>
      </w:pPr>
    </w:p>
    <w:p w:rsidR="0029365C" w:rsidRDefault="0029365C">
      <w:pPr>
        <w:pStyle w:val="Standard"/>
        <w:jc w:val="center"/>
        <w:rPr>
          <w:rFonts w:ascii="Arial" w:hAnsi="Arial"/>
        </w:rPr>
      </w:pPr>
    </w:p>
    <w:p w:rsidR="0029365C" w:rsidRDefault="0029365C">
      <w:pPr>
        <w:pStyle w:val="Standard"/>
        <w:jc w:val="center"/>
        <w:rPr>
          <w:rFonts w:ascii="Arial" w:hAnsi="Arial"/>
        </w:rPr>
      </w:pPr>
    </w:p>
    <w:p w:rsidR="0029365C" w:rsidRDefault="0029365C">
      <w:pPr>
        <w:pStyle w:val="Standard"/>
        <w:jc w:val="center"/>
        <w:rPr>
          <w:rFonts w:ascii="Arial" w:hAnsi="Arial"/>
        </w:rPr>
      </w:pPr>
    </w:p>
    <w:p w:rsidR="0029365C" w:rsidRDefault="0029365C">
      <w:pPr>
        <w:pStyle w:val="Standard"/>
        <w:jc w:val="center"/>
        <w:rPr>
          <w:rFonts w:ascii="Arial" w:hAnsi="Arial"/>
        </w:rPr>
      </w:pPr>
    </w:p>
    <w:p w:rsidR="0029365C" w:rsidRDefault="0029365C">
      <w:pPr>
        <w:pStyle w:val="Standard"/>
        <w:jc w:val="center"/>
        <w:rPr>
          <w:rFonts w:ascii="Arial" w:hAnsi="Arial"/>
        </w:rPr>
      </w:pPr>
    </w:p>
    <w:p w:rsidR="0029365C" w:rsidRDefault="0029365C">
      <w:pPr>
        <w:pStyle w:val="Standard"/>
        <w:jc w:val="center"/>
        <w:rPr>
          <w:rFonts w:ascii="Arial" w:hAnsi="Arial"/>
        </w:rPr>
      </w:pPr>
    </w:p>
    <w:p w:rsidR="0029365C" w:rsidRDefault="0029365C">
      <w:pPr>
        <w:pStyle w:val="Standard"/>
        <w:jc w:val="center"/>
        <w:rPr>
          <w:rFonts w:ascii="Arial" w:hAnsi="Arial"/>
        </w:rPr>
      </w:pPr>
    </w:p>
    <w:p w:rsidR="0029365C" w:rsidRDefault="0029365C">
      <w:pPr>
        <w:pStyle w:val="Standard"/>
        <w:jc w:val="center"/>
        <w:rPr>
          <w:rFonts w:ascii="Arial" w:hAnsi="Arial"/>
        </w:rPr>
      </w:pPr>
    </w:p>
    <w:p w:rsidR="0029365C" w:rsidRDefault="0029365C">
      <w:pPr>
        <w:pStyle w:val="Standard"/>
        <w:jc w:val="center"/>
        <w:rPr>
          <w:rFonts w:ascii="Arial" w:hAnsi="Arial"/>
        </w:rPr>
      </w:pPr>
    </w:p>
    <w:p w:rsidR="0029365C" w:rsidRDefault="0029365C">
      <w:pPr>
        <w:pStyle w:val="Standard"/>
        <w:jc w:val="center"/>
        <w:rPr>
          <w:rFonts w:ascii="Arial" w:hAnsi="Arial"/>
        </w:rPr>
      </w:pPr>
    </w:p>
    <w:p w:rsidR="0029365C" w:rsidRDefault="0029365C">
      <w:pPr>
        <w:pStyle w:val="Standard"/>
        <w:jc w:val="center"/>
        <w:rPr>
          <w:rFonts w:ascii="Arial" w:hAnsi="Arial"/>
        </w:rPr>
      </w:pPr>
    </w:p>
    <w:p w:rsidR="0029365C" w:rsidRDefault="0029365C">
      <w:pPr>
        <w:pStyle w:val="Standard"/>
        <w:jc w:val="center"/>
        <w:rPr>
          <w:rFonts w:ascii="Arial" w:hAnsi="Arial"/>
        </w:rPr>
      </w:pPr>
    </w:p>
    <w:p w:rsidR="0029365C" w:rsidRDefault="0029365C">
      <w:pPr>
        <w:pStyle w:val="Standard"/>
        <w:jc w:val="center"/>
        <w:rPr>
          <w:rFonts w:ascii="Arial" w:hAnsi="Arial"/>
        </w:rPr>
      </w:pPr>
    </w:p>
    <w:p w:rsidR="0029365C" w:rsidRDefault="0029365C">
      <w:pPr>
        <w:pStyle w:val="Standard"/>
        <w:jc w:val="center"/>
        <w:rPr>
          <w:rFonts w:ascii="Arial" w:hAnsi="Arial"/>
        </w:rPr>
      </w:pPr>
    </w:p>
    <w:p w:rsidR="0029365C" w:rsidRDefault="0029365C">
      <w:pPr>
        <w:pStyle w:val="Standard"/>
        <w:jc w:val="center"/>
        <w:rPr>
          <w:rFonts w:ascii="Arial" w:hAnsi="Arial"/>
        </w:rPr>
      </w:pPr>
    </w:p>
    <w:p w:rsidR="0029365C" w:rsidRDefault="0069245D">
      <w:pPr>
        <w:pStyle w:val="Standard"/>
        <w:jc w:val="center"/>
        <w:rPr>
          <w:rFonts w:ascii="Arial" w:hAnsi="Arial"/>
        </w:rPr>
      </w:pPr>
      <w:r>
        <w:rPr>
          <w:rFonts w:ascii="Arial" w:hAnsi="Arial"/>
        </w:rPr>
        <w:t>Mełgiew, październik</w:t>
      </w:r>
      <w:r w:rsidR="001C4C86">
        <w:rPr>
          <w:rFonts w:ascii="Arial" w:hAnsi="Arial"/>
        </w:rPr>
        <w:t xml:space="preserve"> 2024</w:t>
      </w:r>
      <w:r w:rsidR="00E238C6">
        <w:rPr>
          <w:rFonts w:ascii="Arial" w:hAnsi="Arial"/>
        </w:rPr>
        <w:t xml:space="preserve"> r.</w:t>
      </w:r>
    </w:p>
    <w:p w:rsidR="00AA366A" w:rsidRDefault="00AA366A">
      <w:pPr>
        <w:pStyle w:val="Standard"/>
        <w:jc w:val="center"/>
        <w:rPr>
          <w:rFonts w:ascii="Arial" w:hAnsi="Arial"/>
        </w:rPr>
      </w:pPr>
    </w:p>
    <w:p w:rsidR="0029365C" w:rsidRDefault="00E238C6">
      <w:pPr>
        <w:pStyle w:val="Standard"/>
        <w:jc w:val="both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lastRenderedPageBreak/>
        <w:t>I. ZAMAWIAJĄCY:</w:t>
      </w:r>
    </w:p>
    <w:p w:rsidR="0029365C" w:rsidRDefault="0029365C">
      <w:pPr>
        <w:pStyle w:val="Standard"/>
        <w:jc w:val="both"/>
        <w:rPr>
          <w:rFonts w:ascii="Arial" w:hAnsi="Arial"/>
          <w:sz w:val="22"/>
          <w:szCs w:val="22"/>
        </w:rPr>
      </w:pPr>
    </w:p>
    <w:p w:rsidR="0029365C" w:rsidRDefault="00E238C6">
      <w:pPr>
        <w:pStyle w:val="Standard"/>
        <w:tabs>
          <w:tab w:val="left" w:pos="3000"/>
        </w:tabs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Zamawiający:</w:t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b/>
          <w:bCs/>
          <w:sz w:val="22"/>
          <w:szCs w:val="22"/>
        </w:rPr>
        <w:t>Gminne Przedsiębiorstwo Komunalne Mełgiew Sp. z o. o.</w:t>
      </w:r>
    </w:p>
    <w:p w:rsidR="0029365C" w:rsidRDefault="00E238C6">
      <w:pPr>
        <w:pStyle w:val="Standard"/>
        <w:tabs>
          <w:tab w:val="left" w:pos="3000"/>
        </w:tabs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Adres:</w:t>
      </w:r>
      <w:r>
        <w:rPr>
          <w:rFonts w:ascii="Arial" w:hAnsi="Arial"/>
          <w:sz w:val="22"/>
          <w:szCs w:val="22"/>
        </w:rPr>
        <w:tab/>
        <w:t>ul. Partyzancka 42, 21-007 Mełgiew</w:t>
      </w:r>
      <w:r w:rsidR="00AA366A">
        <w:rPr>
          <w:rFonts w:ascii="Arial" w:hAnsi="Arial"/>
          <w:sz w:val="22"/>
          <w:szCs w:val="22"/>
        </w:rPr>
        <w:t>,</w:t>
      </w:r>
    </w:p>
    <w:p w:rsidR="0029365C" w:rsidRDefault="00FA7E48">
      <w:pPr>
        <w:pStyle w:val="Standard"/>
        <w:tabs>
          <w:tab w:val="left" w:pos="3000"/>
        </w:tabs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Godziny urzędowania:</w:t>
      </w:r>
      <w:r>
        <w:rPr>
          <w:rFonts w:ascii="Arial" w:hAnsi="Arial"/>
          <w:sz w:val="22"/>
          <w:szCs w:val="22"/>
        </w:rPr>
        <w:tab/>
        <w:t>parter</w:t>
      </w:r>
      <w:r w:rsidR="00E238C6">
        <w:rPr>
          <w:rFonts w:ascii="Arial" w:hAnsi="Arial"/>
          <w:sz w:val="22"/>
          <w:szCs w:val="22"/>
        </w:rPr>
        <w:t>, od poniedziałku do piątku w godz. 7:00 – 15:00,</w:t>
      </w:r>
    </w:p>
    <w:p w:rsidR="0029365C" w:rsidRPr="00BC5159" w:rsidRDefault="00E238C6">
      <w:pPr>
        <w:pStyle w:val="Standard"/>
        <w:tabs>
          <w:tab w:val="left" w:pos="3000"/>
        </w:tabs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  <w:t xml:space="preserve">z </w:t>
      </w:r>
      <w:r w:rsidRPr="00BC5159">
        <w:rPr>
          <w:rFonts w:ascii="Arial" w:hAnsi="Arial" w:cs="Arial"/>
          <w:sz w:val="22"/>
          <w:szCs w:val="22"/>
        </w:rPr>
        <w:t>wyłączeniem soboty i dni ustawowo wolnych od pracy</w:t>
      </w:r>
    </w:p>
    <w:p w:rsidR="0029365C" w:rsidRPr="00BC5159" w:rsidRDefault="00E238C6">
      <w:pPr>
        <w:pStyle w:val="Standard"/>
        <w:tabs>
          <w:tab w:val="left" w:pos="3000"/>
        </w:tabs>
        <w:rPr>
          <w:rFonts w:ascii="Arial" w:hAnsi="Arial" w:cs="Arial"/>
          <w:sz w:val="22"/>
          <w:szCs w:val="22"/>
        </w:rPr>
      </w:pPr>
      <w:r w:rsidRPr="00BC5159">
        <w:rPr>
          <w:rFonts w:ascii="Arial" w:hAnsi="Arial" w:cs="Arial"/>
          <w:sz w:val="22"/>
          <w:szCs w:val="22"/>
        </w:rPr>
        <w:t>Adres strony internetowej:</w:t>
      </w:r>
      <w:r w:rsidRPr="00BC5159">
        <w:rPr>
          <w:rFonts w:ascii="Arial" w:hAnsi="Arial" w:cs="Arial"/>
          <w:sz w:val="22"/>
          <w:szCs w:val="22"/>
        </w:rPr>
        <w:tab/>
      </w:r>
      <w:hyperlink r:id="rId7" w:history="1">
        <w:r w:rsidRPr="00BC5159">
          <w:rPr>
            <w:rFonts w:ascii="Arial" w:hAnsi="Arial" w:cs="Arial"/>
            <w:sz w:val="22"/>
            <w:szCs w:val="22"/>
          </w:rPr>
          <w:t>http://gpkmelgiew.pl</w:t>
        </w:r>
      </w:hyperlink>
      <w:r w:rsidR="00AA366A" w:rsidRPr="00BC5159">
        <w:rPr>
          <w:rFonts w:ascii="Arial" w:hAnsi="Arial" w:cs="Arial"/>
          <w:sz w:val="22"/>
          <w:szCs w:val="22"/>
        </w:rPr>
        <w:t xml:space="preserve"> </w:t>
      </w:r>
    </w:p>
    <w:p w:rsidR="0029365C" w:rsidRPr="00BC5159" w:rsidRDefault="00E238C6">
      <w:pPr>
        <w:pStyle w:val="Standard"/>
        <w:tabs>
          <w:tab w:val="left" w:pos="3000"/>
        </w:tabs>
        <w:rPr>
          <w:rFonts w:ascii="Arial" w:hAnsi="Arial" w:cs="Arial"/>
          <w:sz w:val="22"/>
          <w:szCs w:val="22"/>
        </w:rPr>
      </w:pPr>
      <w:r w:rsidRPr="00BC5159">
        <w:rPr>
          <w:rFonts w:ascii="Arial" w:hAnsi="Arial" w:cs="Arial"/>
          <w:sz w:val="22"/>
          <w:szCs w:val="22"/>
        </w:rPr>
        <w:t>e-mail:</w:t>
      </w:r>
      <w:r w:rsidRPr="00BC5159">
        <w:rPr>
          <w:rFonts w:ascii="Arial" w:hAnsi="Arial" w:cs="Arial"/>
          <w:sz w:val="22"/>
          <w:szCs w:val="22"/>
        </w:rPr>
        <w:tab/>
      </w:r>
      <w:hyperlink r:id="rId8">
        <w:r w:rsidR="00BC5159" w:rsidRPr="00935042">
          <w:rPr>
            <w:rStyle w:val="czeinternetowe"/>
            <w:rFonts w:ascii="Arial" w:hAnsi="Arial" w:cs="Arial"/>
            <w:sz w:val="22"/>
            <w:szCs w:val="22"/>
          </w:rPr>
          <w:t>zamowienia@gpkmelgiew.pl</w:t>
        </w:r>
      </w:hyperlink>
      <w:r w:rsidR="00BC5159" w:rsidRPr="00935042">
        <w:rPr>
          <w:rFonts w:ascii="Arial" w:hAnsi="Arial" w:cs="Arial"/>
          <w:sz w:val="22"/>
          <w:szCs w:val="22"/>
        </w:rPr>
        <w:t xml:space="preserve">  </w:t>
      </w:r>
    </w:p>
    <w:p w:rsidR="0029365C" w:rsidRPr="00BC5159" w:rsidRDefault="00E238C6">
      <w:pPr>
        <w:pStyle w:val="Standard"/>
        <w:tabs>
          <w:tab w:val="left" w:pos="3000"/>
        </w:tabs>
        <w:rPr>
          <w:rFonts w:ascii="Arial" w:hAnsi="Arial" w:cs="Arial"/>
          <w:sz w:val="22"/>
          <w:szCs w:val="22"/>
        </w:rPr>
      </w:pPr>
      <w:r w:rsidRPr="00BC5159">
        <w:rPr>
          <w:rFonts w:ascii="Arial" w:hAnsi="Arial" w:cs="Arial"/>
          <w:sz w:val="22"/>
          <w:szCs w:val="22"/>
        </w:rPr>
        <w:t>numer telefonu:</w:t>
      </w:r>
      <w:r w:rsidRPr="00BC5159">
        <w:rPr>
          <w:rFonts w:ascii="Arial" w:hAnsi="Arial" w:cs="Arial"/>
          <w:sz w:val="22"/>
          <w:szCs w:val="22"/>
        </w:rPr>
        <w:tab/>
        <w:t>+48814670551</w:t>
      </w:r>
    </w:p>
    <w:p w:rsidR="0029365C" w:rsidRPr="00BC5159" w:rsidRDefault="00E238C6">
      <w:pPr>
        <w:pStyle w:val="Standard"/>
        <w:tabs>
          <w:tab w:val="left" w:pos="3000"/>
        </w:tabs>
        <w:rPr>
          <w:rFonts w:ascii="Arial" w:hAnsi="Arial" w:cs="Arial"/>
          <w:sz w:val="22"/>
          <w:szCs w:val="22"/>
        </w:rPr>
      </w:pPr>
      <w:r w:rsidRPr="00BC5159">
        <w:rPr>
          <w:rFonts w:ascii="Arial" w:hAnsi="Arial" w:cs="Arial"/>
          <w:sz w:val="22"/>
          <w:szCs w:val="22"/>
        </w:rPr>
        <w:t>NIP:</w:t>
      </w:r>
      <w:r w:rsidRPr="00BC5159">
        <w:rPr>
          <w:rFonts w:ascii="Arial" w:hAnsi="Arial" w:cs="Arial"/>
          <w:sz w:val="22"/>
          <w:szCs w:val="22"/>
        </w:rPr>
        <w:tab/>
        <w:t>712-328-15-37</w:t>
      </w:r>
    </w:p>
    <w:p w:rsidR="0029365C" w:rsidRPr="00BC5159" w:rsidRDefault="00E238C6">
      <w:pPr>
        <w:pStyle w:val="Standard"/>
        <w:tabs>
          <w:tab w:val="left" w:pos="3000"/>
        </w:tabs>
        <w:rPr>
          <w:rFonts w:ascii="Arial" w:hAnsi="Arial" w:cs="Arial"/>
          <w:sz w:val="22"/>
          <w:szCs w:val="22"/>
        </w:rPr>
      </w:pPr>
      <w:r w:rsidRPr="00BC5159">
        <w:rPr>
          <w:rFonts w:ascii="Arial" w:hAnsi="Arial" w:cs="Arial"/>
          <w:sz w:val="22"/>
          <w:szCs w:val="22"/>
        </w:rPr>
        <w:t>REGON:</w:t>
      </w:r>
      <w:r w:rsidRPr="00BC5159">
        <w:rPr>
          <w:rFonts w:ascii="Arial" w:hAnsi="Arial" w:cs="Arial"/>
          <w:sz w:val="22"/>
          <w:szCs w:val="22"/>
        </w:rPr>
        <w:tab/>
        <w:t>061611845</w:t>
      </w:r>
    </w:p>
    <w:p w:rsidR="0029365C" w:rsidRPr="00BC5159" w:rsidRDefault="00E238C6">
      <w:pPr>
        <w:pStyle w:val="Standard"/>
        <w:tabs>
          <w:tab w:val="left" w:pos="3000"/>
        </w:tabs>
        <w:rPr>
          <w:rFonts w:ascii="Arial" w:hAnsi="Arial" w:cs="Arial"/>
          <w:sz w:val="22"/>
          <w:szCs w:val="22"/>
        </w:rPr>
      </w:pPr>
      <w:r w:rsidRPr="00BC5159">
        <w:rPr>
          <w:rFonts w:ascii="Arial" w:hAnsi="Arial" w:cs="Arial"/>
          <w:sz w:val="22"/>
          <w:szCs w:val="22"/>
        </w:rPr>
        <w:t>Numer KRS:</w:t>
      </w:r>
      <w:r w:rsidRPr="00BC5159">
        <w:rPr>
          <w:rFonts w:ascii="Arial" w:hAnsi="Arial" w:cs="Arial"/>
          <w:sz w:val="22"/>
          <w:szCs w:val="22"/>
        </w:rPr>
        <w:tab/>
        <w:t>0000481059</w:t>
      </w:r>
    </w:p>
    <w:p w:rsidR="0029365C" w:rsidRDefault="0029365C">
      <w:pPr>
        <w:pStyle w:val="Standard"/>
        <w:jc w:val="both"/>
        <w:rPr>
          <w:rFonts w:ascii="Arial" w:hAnsi="Arial"/>
          <w:sz w:val="22"/>
          <w:szCs w:val="22"/>
        </w:rPr>
      </w:pPr>
    </w:p>
    <w:p w:rsidR="0029365C" w:rsidRDefault="00E238C6">
      <w:pPr>
        <w:pStyle w:val="Standard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Kompletna dokumentacja dotycząca niniejszego zamówienia publicznego, w szczególności SWZ wraz z załącznikami, informacja z otwarcia ofert, pytania i odpowiedzi do treści SWZ oraz wyniki postępowania dostępne są pod adresem internetowym: www.miniportal.uzp.gov.pl oraz http://gpkmelgiew.pl/index.php/zamowienia-publiczne</w:t>
      </w:r>
    </w:p>
    <w:p w:rsidR="0029365C" w:rsidRDefault="0029365C">
      <w:pPr>
        <w:pStyle w:val="Standard"/>
        <w:jc w:val="both"/>
        <w:rPr>
          <w:rFonts w:ascii="Arial" w:hAnsi="Arial"/>
          <w:sz w:val="22"/>
          <w:szCs w:val="22"/>
        </w:rPr>
      </w:pPr>
    </w:p>
    <w:p w:rsidR="0029365C" w:rsidRDefault="00E238C6">
      <w:pPr>
        <w:pStyle w:val="Standard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Niniejsze postępowanie oznaczone jest numerem referencyjnym: </w:t>
      </w:r>
      <w:r w:rsidR="0069245D">
        <w:rPr>
          <w:rFonts w:ascii="Arial" w:hAnsi="Arial"/>
          <w:b/>
          <w:bCs/>
          <w:sz w:val="22"/>
          <w:szCs w:val="22"/>
        </w:rPr>
        <w:t>GPK.271.2</w:t>
      </w:r>
      <w:r>
        <w:rPr>
          <w:rFonts w:ascii="Arial" w:hAnsi="Arial"/>
          <w:b/>
          <w:bCs/>
          <w:sz w:val="22"/>
          <w:szCs w:val="22"/>
        </w:rPr>
        <w:t>.202</w:t>
      </w:r>
      <w:r w:rsidR="001C4C86">
        <w:rPr>
          <w:rFonts w:ascii="Arial" w:hAnsi="Arial"/>
          <w:b/>
          <w:bCs/>
          <w:sz w:val="22"/>
          <w:szCs w:val="22"/>
        </w:rPr>
        <w:t>4</w:t>
      </w:r>
      <w:r>
        <w:rPr>
          <w:rFonts w:ascii="Arial" w:hAnsi="Arial"/>
          <w:sz w:val="22"/>
          <w:szCs w:val="22"/>
        </w:rPr>
        <w:t>. Wykonawcy we wszystkich kontaktach z Zamawiającym powinni się powoływać na powyższe oznaczenie.</w:t>
      </w:r>
    </w:p>
    <w:p w:rsidR="00CE1C93" w:rsidRDefault="00CE1C93">
      <w:pPr>
        <w:pStyle w:val="Standard"/>
        <w:jc w:val="both"/>
        <w:rPr>
          <w:rFonts w:ascii="Arial" w:hAnsi="Arial"/>
          <w:sz w:val="22"/>
          <w:szCs w:val="22"/>
        </w:rPr>
      </w:pPr>
    </w:p>
    <w:p w:rsidR="00B90BBA" w:rsidRPr="00803B12" w:rsidRDefault="00CE1C93" w:rsidP="00B90BBA">
      <w:pPr>
        <w:pStyle w:val="Nagwek3"/>
        <w:numPr>
          <w:ilvl w:val="0"/>
          <w:numId w:val="0"/>
        </w:numPr>
        <w:shd w:val="clear" w:color="auto" w:fill="FFFFFF"/>
        <w:rPr>
          <w:rStyle w:val="Pogrubienie"/>
          <w:b w:val="0"/>
          <w:bCs/>
        </w:rPr>
      </w:pPr>
      <w:r w:rsidRPr="00803B12">
        <w:rPr>
          <w:b/>
        </w:rPr>
        <w:t xml:space="preserve">Ogłoszenie o </w:t>
      </w:r>
      <w:r w:rsidRPr="00434F71">
        <w:rPr>
          <w:b/>
        </w:rPr>
        <w:t>zamówieniu nr</w:t>
      </w:r>
      <w:r w:rsidR="00434F71">
        <w:rPr>
          <w:b/>
        </w:rPr>
        <w:t>:</w:t>
      </w:r>
      <w:r w:rsidRPr="00434F71">
        <w:rPr>
          <w:b/>
        </w:rPr>
        <w:t xml:space="preserve"> </w:t>
      </w:r>
      <w:r w:rsidR="00803B12" w:rsidRPr="00434F71">
        <w:rPr>
          <w:b/>
        </w:rPr>
        <w:t xml:space="preserve">2024/BZP </w:t>
      </w:r>
      <w:r w:rsidR="00434F71" w:rsidRPr="00434F71">
        <w:rPr>
          <w:b/>
        </w:rPr>
        <w:t>00527482</w:t>
      </w:r>
    </w:p>
    <w:p w:rsidR="00B90BBA" w:rsidRPr="00803B12" w:rsidRDefault="00B90BBA" w:rsidP="00B90BBA">
      <w:pPr>
        <w:rPr>
          <w:rFonts w:ascii="Arial" w:hAnsi="Arial" w:cs="Arial"/>
          <w:b/>
          <w:bCs/>
          <w:kern w:val="0"/>
          <w:sz w:val="22"/>
          <w:szCs w:val="22"/>
          <w:lang w:bidi="ar-SA"/>
        </w:rPr>
      </w:pPr>
    </w:p>
    <w:p w:rsidR="00B90BBA" w:rsidRPr="00803B12" w:rsidRDefault="00B90BBA" w:rsidP="00B90BBA">
      <w:pPr>
        <w:rPr>
          <w:rFonts w:ascii="Arial" w:eastAsia="ArialMT" w:hAnsi="Arial" w:cs="Arial"/>
          <w:b/>
          <w:kern w:val="0"/>
          <w:sz w:val="22"/>
          <w:szCs w:val="22"/>
          <w:lang w:bidi="ar-SA"/>
        </w:rPr>
      </w:pPr>
      <w:r w:rsidRPr="00803B12">
        <w:rPr>
          <w:rFonts w:ascii="Arial" w:hAnsi="Arial" w:cs="Arial"/>
          <w:b/>
          <w:bCs/>
          <w:kern w:val="0"/>
          <w:sz w:val="22"/>
          <w:szCs w:val="22"/>
          <w:lang w:bidi="ar-SA"/>
        </w:rPr>
        <w:t xml:space="preserve">Identyfikator </w:t>
      </w:r>
      <w:r w:rsidRPr="00434F71">
        <w:rPr>
          <w:rFonts w:ascii="Arial" w:hAnsi="Arial" w:cs="Arial"/>
          <w:b/>
          <w:bCs/>
          <w:kern w:val="0"/>
          <w:sz w:val="22"/>
          <w:szCs w:val="22"/>
          <w:lang w:bidi="ar-SA"/>
        </w:rPr>
        <w:t xml:space="preserve">postępowania: </w:t>
      </w:r>
      <w:r w:rsidR="00434F71" w:rsidRPr="00434F71">
        <w:rPr>
          <w:rFonts w:ascii="Arial" w:hAnsi="Arial" w:cs="Arial"/>
          <w:b/>
          <w:sz w:val="22"/>
          <w:szCs w:val="22"/>
        </w:rPr>
        <w:t>ocds-148610-960ff614-5743-4443-8247-119e3e24612b</w:t>
      </w:r>
    </w:p>
    <w:p w:rsidR="00B90BBA" w:rsidRPr="00803B12" w:rsidRDefault="00B90BBA" w:rsidP="00B90BBA">
      <w:pPr>
        <w:rPr>
          <w:rFonts w:ascii="Arial" w:eastAsia="ArialMT" w:hAnsi="Arial" w:cs="Arial"/>
          <w:b/>
          <w:kern w:val="0"/>
          <w:sz w:val="22"/>
          <w:szCs w:val="22"/>
          <w:lang w:bidi="ar-SA"/>
        </w:rPr>
      </w:pPr>
    </w:p>
    <w:p w:rsidR="00434F71" w:rsidRPr="00434F71" w:rsidRDefault="00B90BBA" w:rsidP="00B90BBA">
      <w:pPr>
        <w:rPr>
          <w:rFonts w:ascii="Arial" w:eastAsia="ArialMT" w:hAnsi="Arial" w:cs="Arial"/>
          <w:b/>
          <w:kern w:val="0"/>
          <w:sz w:val="22"/>
          <w:szCs w:val="22"/>
          <w:lang w:bidi="ar-SA"/>
        </w:rPr>
      </w:pPr>
      <w:r w:rsidRPr="00434F71">
        <w:rPr>
          <w:rFonts w:ascii="Arial" w:eastAsia="ArialMT" w:hAnsi="Arial" w:cs="Arial"/>
          <w:b/>
          <w:kern w:val="0"/>
          <w:sz w:val="22"/>
          <w:szCs w:val="22"/>
          <w:lang w:bidi="ar-SA"/>
        </w:rPr>
        <w:t xml:space="preserve">Strona internetowa postępowania: </w:t>
      </w:r>
    </w:p>
    <w:p w:rsidR="00B90BBA" w:rsidRPr="00434F71" w:rsidRDefault="00434F71" w:rsidP="00B90BBA">
      <w:pPr>
        <w:rPr>
          <w:rFonts w:ascii="Arial" w:hAnsi="Arial" w:cs="Arial"/>
          <w:b/>
          <w:sz w:val="22"/>
          <w:szCs w:val="22"/>
          <w:lang w:eastAsia="ar-SA" w:bidi="ar-SA"/>
        </w:rPr>
      </w:pPr>
      <w:r w:rsidRPr="00434F71">
        <w:rPr>
          <w:rFonts w:ascii="Arial" w:hAnsi="Arial" w:cs="Arial"/>
          <w:b/>
          <w:sz w:val="22"/>
          <w:szCs w:val="22"/>
        </w:rPr>
        <w:t>https://ezamowienia.gov.pl/mp-client/search/list/ocds-148610-960ff614-5743-4443-8247-119e3e24612b</w:t>
      </w:r>
    </w:p>
    <w:p w:rsidR="0029365C" w:rsidRPr="00CE1C93" w:rsidRDefault="0029365C">
      <w:pPr>
        <w:pStyle w:val="Standard"/>
        <w:jc w:val="both"/>
        <w:rPr>
          <w:rFonts w:ascii="Arial" w:hAnsi="Arial" w:cs="Arial"/>
          <w:color w:val="auto"/>
          <w:sz w:val="22"/>
          <w:szCs w:val="22"/>
        </w:rPr>
      </w:pPr>
    </w:p>
    <w:p w:rsidR="0029365C" w:rsidRDefault="0029365C">
      <w:pPr>
        <w:pStyle w:val="Standard"/>
        <w:jc w:val="both"/>
        <w:rPr>
          <w:rFonts w:ascii="Arial" w:hAnsi="Arial"/>
          <w:sz w:val="22"/>
          <w:szCs w:val="22"/>
          <w:shd w:val="clear" w:color="auto" w:fill="FFFF00"/>
        </w:rPr>
      </w:pPr>
    </w:p>
    <w:p w:rsidR="0029365C" w:rsidRDefault="00E238C6" w:rsidP="001C4C86">
      <w:pPr>
        <w:pStyle w:val="Standard"/>
        <w:tabs>
          <w:tab w:val="center" w:pos="4536"/>
        </w:tabs>
        <w:jc w:val="both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>II. TRYB UDZIELENIA ZAMÓWIENIA:</w:t>
      </w:r>
      <w:r w:rsidR="001C4C86">
        <w:rPr>
          <w:rFonts w:ascii="Arial" w:hAnsi="Arial"/>
          <w:b/>
          <w:bCs/>
          <w:sz w:val="22"/>
          <w:szCs w:val="22"/>
        </w:rPr>
        <w:tab/>
      </w:r>
    </w:p>
    <w:p w:rsidR="0029365C" w:rsidRPr="001C5E90" w:rsidRDefault="00E238C6" w:rsidP="001C5E90">
      <w:pPr>
        <w:pStyle w:val="Standard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C5E90">
        <w:rPr>
          <w:rFonts w:ascii="Arial" w:hAnsi="Arial" w:cs="Arial"/>
          <w:sz w:val="22"/>
          <w:szCs w:val="22"/>
        </w:rPr>
        <w:t>Postępowanie prowadzone jest zgodnie z ustawą z dnia 11 września 2019 r. Prawo zam</w:t>
      </w:r>
      <w:r w:rsidR="007C037C">
        <w:rPr>
          <w:rFonts w:ascii="Arial" w:hAnsi="Arial" w:cs="Arial"/>
          <w:sz w:val="22"/>
          <w:szCs w:val="22"/>
        </w:rPr>
        <w:t>ówień publicznych (Dz. U. z 2023</w:t>
      </w:r>
      <w:r w:rsidRPr="001C5E90">
        <w:rPr>
          <w:rFonts w:ascii="Arial" w:hAnsi="Arial" w:cs="Arial"/>
          <w:sz w:val="22"/>
          <w:szCs w:val="22"/>
        </w:rPr>
        <w:t xml:space="preserve"> </w:t>
      </w:r>
      <w:r w:rsidR="00BC5159">
        <w:rPr>
          <w:rFonts w:ascii="Arial" w:hAnsi="Arial" w:cs="Arial"/>
          <w:sz w:val="22"/>
          <w:szCs w:val="22"/>
        </w:rPr>
        <w:t xml:space="preserve">r. poz. </w:t>
      </w:r>
      <w:r w:rsidR="007C037C">
        <w:rPr>
          <w:rFonts w:ascii="Arial" w:hAnsi="Arial" w:cs="Arial"/>
          <w:sz w:val="22"/>
          <w:szCs w:val="22"/>
        </w:rPr>
        <w:t>1605</w:t>
      </w:r>
      <w:r w:rsidRPr="001C5E90">
        <w:rPr>
          <w:rFonts w:ascii="Arial" w:hAnsi="Arial" w:cs="Arial"/>
          <w:sz w:val="22"/>
          <w:szCs w:val="22"/>
        </w:rPr>
        <w:t xml:space="preserve"> z późn. zm.), zwanej dalej: </w:t>
      </w:r>
      <w:r w:rsidR="00AA366A" w:rsidRPr="001C5E90">
        <w:rPr>
          <w:rFonts w:ascii="Arial" w:hAnsi="Arial" w:cs="Arial"/>
          <w:sz w:val="22"/>
          <w:szCs w:val="22"/>
        </w:rPr>
        <w:t>„</w:t>
      </w:r>
      <w:r w:rsidRPr="001C5E90">
        <w:rPr>
          <w:rFonts w:ascii="Arial" w:hAnsi="Arial" w:cs="Arial"/>
          <w:sz w:val="22"/>
          <w:szCs w:val="22"/>
        </w:rPr>
        <w:t>ustawą PZP</w:t>
      </w:r>
      <w:r w:rsidR="00AA366A" w:rsidRPr="001C5E90">
        <w:rPr>
          <w:rFonts w:ascii="Arial" w:hAnsi="Arial" w:cs="Arial"/>
          <w:sz w:val="22"/>
          <w:szCs w:val="22"/>
        </w:rPr>
        <w:t>”</w:t>
      </w:r>
      <w:r w:rsidRPr="001C5E90">
        <w:rPr>
          <w:rFonts w:ascii="Arial" w:hAnsi="Arial" w:cs="Arial"/>
          <w:sz w:val="22"/>
          <w:szCs w:val="22"/>
        </w:rPr>
        <w:t xml:space="preserve"> lub </w:t>
      </w:r>
      <w:r w:rsidR="00AA366A" w:rsidRPr="001C5E90">
        <w:rPr>
          <w:rFonts w:ascii="Arial" w:hAnsi="Arial" w:cs="Arial"/>
          <w:sz w:val="22"/>
          <w:szCs w:val="22"/>
        </w:rPr>
        <w:t>„</w:t>
      </w:r>
      <w:r w:rsidRPr="001C5E90">
        <w:rPr>
          <w:rFonts w:ascii="Arial" w:hAnsi="Arial" w:cs="Arial"/>
          <w:sz w:val="22"/>
          <w:szCs w:val="22"/>
        </w:rPr>
        <w:t>PZP</w:t>
      </w:r>
      <w:r w:rsidR="00AA366A" w:rsidRPr="001C5E90">
        <w:rPr>
          <w:rFonts w:ascii="Arial" w:hAnsi="Arial" w:cs="Arial"/>
          <w:sz w:val="22"/>
          <w:szCs w:val="22"/>
        </w:rPr>
        <w:t>”</w:t>
      </w:r>
      <w:r w:rsidRPr="001C5E90">
        <w:rPr>
          <w:rFonts w:ascii="Arial" w:hAnsi="Arial" w:cs="Arial"/>
          <w:sz w:val="22"/>
          <w:szCs w:val="22"/>
        </w:rPr>
        <w:t>, w trybie podstawowym wskazanym w art. 275 pkt 1 PZP (bez przeprowadzania negocjacji), o wartości szacunkowej mniejszej niż progi unijne</w:t>
      </w:r>
      <w:r w:rsidR="00AA366A" w:rsidRPr="001C5E90">
        <w:rPr>
          <w:rFonts w:ascii="Arial" w:hAnsi="Arial" w:cs="Arial"/>
          <w:sz w:val="22"/>
          <w:szCs w:val="22"/>
        </w:rPr>
        <w:t>.</w:t>
      </w:r>
    </w:p>
    <w:p w:rsidR="0029365C" w:rsidRPr="001C5E90" w:rsidRDefault="0029365C" w:rsidP="001C5E90">
      <w:pPr>
        <w:pStyle w:val="Standard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29365C" w:rsidRPr="001C5E90" w:rsidRDefault="00E238C6" w:rsidP="001C5E90">
      <w:pPr>
        <w:pStyle w:val="Standard"/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1C5E90">
        <w:rPr>
          <w:rFonts w:ascii="Arial" w:hAnsi="Arial" w:cs="Arial"/>
          <w:b/>
          <w:bCs/>
          <w:sz w:val="22"/>
          <w:szCs w:val="22"/>
        </w:rPr>
        <w:t>III. OPIS PRZEDMIOTU ZAMÓWIENIA:</w:t>
      </w:r>
    </w:p>
    <w:p w:rsidR="0069245D" w:rsidRPr="00D00890" w:rsidRDefault="0069245D" w:rsidP="00363AD2">
      <w:pPr>
        <w:widowControl/>
        <w:numPr>
          <w:ilvl w:val="0"/>
          <w:numId w:val="41"/>
        </w:numPr>
        <w:suppressAutoHyphens w:val="0"/>
        <w:autoSpaceDN/>
        <w:spacing w:line="276" w:lineRule="auto"/>
        <w:ind w:left="426" w:hanging="426"/>
        <w:jc w:val="both"/>
        <w:textAlignment w:val="auto"/>
        <w:rPr>
          <w:rFonts w:ascii="Arial" w:hAnsi="Arial" w:cs="Arial"/>
          <w:bCs/>
          <w:sz w:val="22"/>
          <w:szCs w:val="22"/>
        </w:rPr>
      </w:pPr>
      <w:r w:rsidRPr="00D00890">
        <w:rPr>
          <w:rFonts w:ascii="Arial" w:hAnsi="Arial" w:cs="Arial"/>
          <w:bCs/>
          <w:sz w:val="22"/>
          <w:szCs w:val="22"/>
        </w:rPr>
        <w:t>Przedmiotem zamówienia jest dostawa i sfinansowanie w formie leasingu oper</w:t>
      </w:r>
      <w:r w:rsidRPr="00D00890">
        <w:rPr>
          <w:rFonts w:ascii="Arial" w:hAnsi="Arial" w:cs="Arial"/>
          <w:bCs/>
          <w:sz w:val="22"/>
          <w:szCs w:val="22"/>
        </w:rPr>
        <w:t>a</w:t>
      </w:r>
      <w:r w:rsidRPr="00D00890">
        <w:rPr>
          <w:rFonts w:ascii="Arial" w:hAnsi="Arial" w:cs="Arial"/>
          <w:bCs/>
          <w:sz w:val="22"/>
          <w:szCs w:val="22"/>
        </w:rPr>
        <w:t>cyjnego, z opcją wykupu,</w:t>
      </w:r>
      <w:r w:rsidR="00B76873" w:rsidRPr="00D00890">
        <w:rPr>
          <w:rFonts w:ascii="Arial" w:hAnsi="Arial" w:cs="Arial"/>
          <w:bCs/>
          <w:sz w:val="22"/>
          <w:szCs w:val="22"/>
        </w:rPr>
        <w:t xml:space="preserve"> zakupu nowego</w:t>
      </w:r>
      <w:r w:rsidRPr="00D00890">
        <w:rPr>
          <w:rFonts w:ascii="Arial" w:hAnsi="Arial" w:cs="Arial"/>
          <w:bCs/>
          <w:sz w:val="22"/>
          <w:szCs w:val="22"/>
        </w:rPr>
        <w:t xml:space="preserve"> autobusu do przewozu dzieci i młodzieży szkolnej </w:t>
      </w:r>
      <w:r w:rsidRPr="00D00890">
        <w:rPr>
          <w:rFonts w:ascii="Arial" w:hAnsi="Arial" w:cs="Arial"/>
          <w:sz w:val="22"/>
          <w:szCs w:val="22"/>
        </w:rPr>
        <w:t>z t</w:t>
      </w:r>
      <w:r w:rsidRPr="00D00890">
        <w:rPr>
          <w:rFonts w:ascii="Arial" w:hAnsi="Arial" w:cs="Arial"/>
          <w:sz w:val="22"/>
          <w:szCs w:val="22"/>
        </w:rPr>
        <w:t>e</w:t>
      </w:r>
      <w:r w:rsidRPr="00D00890">
        <w:rPr>
          <w:rFonts w:ascii="Arial" w:hAnsi="Arial" w:cs="Arial"/>
          <w:sz w:val="22"/>
          <w:szCs w:val="22"/>
        </w:rPr>
        <w:t>renu Gminy Mełgiew – sztuk 1. Pojazd powinien posiadać specjalną homologację i spe</w:t>
      </w:r>
      <w:r w:rsidRPr="00D00890">
        <w:rPr>
          <w:rFonts w:ascii="Arial" w:hAnsi="Arial" w:cs="Arial"/>
          <w:sz w:val="22"/>
          <w:szCs w:val="22"/>
        </w:rPr>
        <w:t>ł</w:t>
      </w:r>
      <w:r w:rsidRPr="00D00890">
        <w:rPr>
          <w:rFonts w:ascii="Arial" w:hAnsi="Arial" w:cs="Arial"/>
          <w:sz w:val="22"/>
          <w:szCs w:val="22"/>
        </w:rPr>
        <w:t>niać warunki przewozu osób zgodnie z obowiązuj</w:t>
      </w:r>
      <w:r w:rsidRPr="00D00890">
        <w:rPr>
          <w:rFonts w:ascii="Arial" w:hAnsi="Arial" w:cs="Arial"/>
          <w:sz w:val="22"/>
          <w:szCs w:val="22"/>
        </w:rPr>
        <w:t>ą</w:t>
      </w:r>
      <w:r w:rsidRPr="00D00890">
        <w:rPr>
          <w:rFonts w:ascii="Arial" w:hAnsi="Arial" w:cs="Arial"/>
          <w:sz w:val="22"/>
          <w:szCs w:val="22"/>
        </w:rPr>
        <w:t>cymi przepisami prawa.</w:t>
      </w:r>
    </w:p>
    <w:p w:rsidR="0069245D" w:rsidRPr="00D00890" w:rsidRDefault="0069245D" w:rsidP="00363AD2">
      <w:pPr>
        <w:widowControl/>
        <w:numPr>
          <w:ilvl w:val="0"/>
          <w:numId w:val="41"/>
        </w:numPr>
        <w:suppressAutoHyphens w:val="0"/>
        <w:autoSpaceDN/>
        <w:spacing w:line="276" w:lineRule="auto"/>
        <w:ind w:left="426" w:hanging="426"/>
        <w:jc w:val="both"/>
        <w:textAlignment w:val="auto"/>
        <w:rPr>
          <w:rFonts w:ascii="Arial" w:hAnsi="Arial" w:cs="Arial"/>
          <w:bCs/>
          <w:sz w:val="22"/>
          <w:szCs w:val="22"/>
        </w:rPr>
      </w:pPr>
      <w:r w:rsidRPr="00D00890">
        <w:rPr>
          <w:rFonts w:ascii="Arial" w:hAnsi="Arial" w:cs="Arial"/>
          <w:bCs/>
          <w:sz w:val="22"/>
          <w:szCs w:val="22"/>
        </w:rPr>
        <w:t>Przedmiot zamówienia we Wspólnym Słowniku Zamówień (CPV) określony jest kodami:</w:t>
      </w:r>
    </w:p>
    <w:p w:rsidR="0069245D" w:rsidRPr="00D00890" w:rsidRDefault="0069245D" w:rsidP="0069245D">
      <w:pPr>
        <w:pStyle w:val="Akapitzlist"/>
        <w:spacing w:after="0"/>
        <w:rPr>
          <w:rFonts w:ascii="Arial" w:eastAsia="Times New Roman" w:hAnsi="Arial" w:cs="Arial"/>
          <w:b/>
          <w:bCs/>
          <w:lang w:eastAsia="pl-PL"/>
        </w:rPr>
      </w:pPr>
    </w:p>
    <w:p w:rsidR="0069245D" w:rsidRPr="00D00890" w:rsidRDefault="0069245D" w:rsidP="0069245D">
      <w:pPr>
        <w:pStyle w:val="Akapitzlist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</w:rPr>
      </w:pPr>
      <w:r w:rsidRPr="00D00890">
        <w:rPr>
          <w:rFonts w:ascii="Arial" w:hAnsi="Arial" w:cs="Arial"/>
          <w:color w:val="000000"/>
        </w:rPr>
        <w:t xml:space="preserve">34121000-1– autobusy i autokary </w:t>
      </w:r>
    </w:p>
    <w:p w:rsidR="0069245D" w:rsidRPr="00D00890" w:rsidRDefault="0069245D" w:rsidP="0069245D">
      <w:pPr>
        <w:pStyle w:val="Akapitzlist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</w:rPr>
      </w:pPr>
      <w:r w:rsidRPr="00D00890">
        <w:rPr>
          <w:rFonts w:ascii="Arial" w:hAnsi="Arial" w:cs="Arial"/>
          <w:color w:val="000000"/>
        </w:rPr>
        <w:t xml:space="preserve">66114000-2- usługi leasingu finansowego </w:t>
      </w:r>
    </w:p>
    <w:p w:rsidR="0069245D" w:rsidRPr="00D00890" w:rsidRDefault="0069245D" w:rsidP="0069245D">
      <w:pPr>
        <w:pStyle w:val="Akapitzlist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</w:rPr>
      </w:pPr>
    </w:p>
    <w:p w:rsidR="0069245D" w:rsidRPr="00D00890" w:rsidRDefault="0069245D" w:rsidP="00363AD2">
      <w:pPr>
        <w:pStyle w:val="Akapitzlist"/>
        <w:numPr>
          <w:ilvl w:val="0"/>
          <w:numId w:val="42"/>
        </w:numPr>
        <w:autoSpaceDE w:val="0"/>
        <w:autoSpaceDN w:val="0"/>
        <w:adjustRightInd w:val="0"/>
        <w:spacing w:after="0"/>
        <w:ind w:left="426"/>
        <w:jc w:val="both"/>
        <w:rPr>
          <w:rFonts w:ascii="Arial" w:hAnsi="Arial" w:cs="Arial"/>
          <w:b/>
          <w:color w:val="000000"/>
          <w:u w:val="single"/>
        </w:rPr>
      </w:pPr>
      <w:r w:rsidRPr="00D00890">
        <w:rPr>
          <w:rFonts w:ascii="Arial" w:hAnsi="Arial" w:cs="Arial"/>
          <w:b/>
          <w:color w:val="000000"/>
          <w:u w:val="single"/>
        </w:rPr>
        <w:t>Szczegółowy opis przedmiotu zamówienia zawarty został w załączniku nr 1 do SWZ oraz w istotnych postanowieniach umowy stanowiących załącznik nr 4 do SWZ.</w:t>
      </w:r>
    </w:p>
    <w:p w:rsidR="0069245D" w:rsidRPr="00D00890" w:rsidRDefault="0069245D" w:rsidP="00363AD2">
      <w:pPr>
        <w:pStyle w:val="Akapitzlist"/>
        <w:numPr>
          <w:ilvl w:val="0"/>
          <w:numId w:val="42"/>
        </w:numPr>
        <w:autoSpaceDE w:val="0"/>
        <w:autoSpaceDN w:val="0"/>
        <w:adjustRightInd w:val="0"/>
        <w:spacing w:after="0"/>
        <w:ind w:left="426"/>
        <w:jc w:val="both"/>
        <w:rPr>
          <w:rFonts w:ascii="Arial" w:hAnsi="Arial" w:cs="Arial"/>
          <w:b/>
          <w:color w:val="000000"/>
          <w:u w:val="single"/>
        </w:rPr>
      </w:pPr>
      <w:r w:rsidRPr="00D00890">
        <w:rPr>
          <w:rFonts w:ascii="Arial" w:hAnsi="Arial" w:cs="Arial"/>
          <w:b/>
          <w:color w:val="000000"/>
          <w:u w:val="single"/>
        </w:rPr>
        <w:t xml:space="preserve">Szczegółowe warunki sfinansowania przedmiotu zamówienia w formie leasingu operacyjnego z opcja wykupu określa załącznik nr 4 „Istotne postanowienia </w:t>
      </w:r>
      <w:r w:rsidRPr="00D00890">
        <w:rPr>
          <w:rFonts w:ascii="Arial" w:hAnsi="Arial" w:cs="Arial"/>
          <w:b/>
          <w:color w:val="000000"/>
          <w:u w:val="single"/>
        </w:rPr>
        <w:lastRenderedPageBreak/>
        <w:t xml:space="preserve">umowy”. Przed dokonaniem wyboru oferty Zamawiający zastrzega sobie prawo dokonania oględzin zaoferowanego autobusu. </w:t>
      </w:r>
    </w:p>
    <w:p w:rsidR="0069245D" w:rsidRPr="00D00890" w:rsidRDefault="0069245D" w:rsidP="00363AD2">
      <w:pPr>
        <w:pStyle w:val="Akapitzlist"/>
        <w:numPr>
          <w:ilvl w:val="0"/>
          <w:numId w:val="42"/>
        </w:numPr>
        <w:autoSpaceDE w:val="0"/>
        <w:autoSpaceDN w:val="0"/>
        <w:adjustRightInd w:val="0"/>
        <w:spacing w:after="0"/>
        <w:ind w:left="426"/>
        <w:jc w:val="both"/>
        <w:rPr>
          <w:rFonts w:ascii="Arial" w:hAnsi="Arial" w:cs="Arial"/>
          <w:color w:val="000000"/>
        </w:rPr>
      </w:pPr>
      <w:r w:rsidRPr="00D00890">
        <w:rPr>
          <w:rFonts w:ascii="Arial" w:hAnsi="Arial" w:cs="Arial"/>
          <w:color w:val="000000"/>
        </w:rPr>
        <w:t xml:space="preserve">Przedmiot umowy zostanie dostarczony do siedziby Zamawiającego na koszt i ryzyko Wykonawcy. Odbiór pojazdu nastąpi w siedzibie Zamawiającego. Wykonawca zobowiązany jest poinformować Zamawiającego o planowanym terminie przekazania pojazdu na co najmniej 2 dni przed tym terminem. Przed dokonaniem odbioru Zamawiający ma prawo zlecić, na swój koszt, wykonanie przez rzeczoznawcę opinii technicznej w przedmiocie stanu i sprawności technicznej autobusu. W przypadku stwierdzenia przez rzeczoznawcę wad w przedmiocie zamówienia lub niezgodności z wymaganiami i parametrami określonymi przez Zamawiającego w SWZ i załączniku nr 1, Zamawiający ma prawo odmówić odbioru pojazdu i według własnego wyboru, wezwać Wykonawcę do dostarczenia pojazdu sprawnego spełniającego wymagania określone przez Zamawiającego lub odstąpić od umowy. </w:t>
      </w:r>
    </w:p>
    <w:p w:rsidR="0069245D" w:rsidRPr="00D00890" w:rsidRDefault="0069245D" w:rsidP="00363AD2">
      <w:pPr>
        <w:pStyle w:val="Akapitzlist"/>
        <w:numPr>
          <w:ilvl w:val="0"/>
          <w:numId w:val="42"/>
        </w:numPr>
        <w:autoSpaceDE w:val="0"/>
        <w:autoSpaceDN w:val="0"/>
        <w:adjustRightInd w:val="0"/>
        <w:spacing w:after="0"/>
        <w:ind w:left="426"/>
        <w:jc w:val="both"/>
        <w:rPr>
          <w:rFonts w:ascii="Arial" w:hAnsi="Arial" w:cs="Arial"/>
          <w:color w:val="000000"/>
        </w:rPr>
      </w:pPr>
      <w:r w:rsidRPr="00D00890">
        <w:rPr>
          <w:rFonts w:ascii="Arial" w:hAnsi="Arial" w:cs="Arial"/>
          <w:color w:val="000000"/>
        </w:rPr>
        <w:t xml:space="preserve">Wykonawca wraz z dostarczonym pojazdem przekaże Zamawiającemu wszelkie wymagane przepisami prawa dokumenty dotyczące pojazdu sporządzone w języku polskim. Wykonawca w dniu dostawy zobowiązuje się zapewnić szkolenie z obsługi i eksploatacji pojazdu wskazanym przez Zamawiającego pracownikom.  </w:t>
      </w:r>
    </w:p>
    <w:p w:rsidR="0069245D" w:rsidRPr="00D00890" w:rsidRDefault="0069245D" w:rsidP="00363AD2">
      <w:pPr>
        <w:pStyle w:val="Akapitzlist"/>
        <w:numPr>
          <w:ilvl w:val="0"/>
          <w:numId w:val="42"/>
        </w:numPr>
        <w:autoSpaceDE w:val="0"/>
        <w:autoSpaceDN w:val="0"/>
        <w:adjustRightInd w:val="0"/>
        <w:spacing w:after="0"/>
        <w:ind w:left="426"/>
        <w:jc w:val="both"/>
        <w:rPr>
          <w:rFonts w:ascii="Arial" w:hAnsi="Arial" w:cs="Arial"/>
          <w:color w:val="000000"/>
        </w:rPr>
      </w:pPr>
      <w:r w:rsidRPr="00D00890">
        <w:rPr>
          <w:rFonts w:ascii="Arial" w:hAnsi="Arial" w:cs="Arial"/>
          <w:color w:val="000000"/>
        </w:rPr>
        <w:t xml:space="preserve">Wskazane w opisie przedmiotu zamówienia marki towarowe, patenty lub pochodzenie towaru, należy rozumieć jako określenie wymaganych minimalnych parametrów technicznych lub standardów jakościowych. Zamawiający dopuszcza składanie ofert równoważnych z zastosowaniem innych materiałów i urządzeń niż opisane znakiem towarowym i/lub nazwą producenta pod warunkiem, że zagwarantują one uzyskanie parametrów technicznych, eksploatacyjnych i jakościowych nie gorszych od założonych w SWZ. </w:t>
      </w:r>
    </w:p>
    <w:p w:rsidR="0069245D" w:rsidRPr="00D00890" w:rsidRDefault="0069245D" w:rsidP="00363AD2">
      <w:pPr>
        <w:pStyle w:val="Akapitzlist"/>
        <w:numPr>
          <w:ilvl w:val="0"/>
          <w:numId w:val="42"/>
        </w:numPr>
        <w:autoSpaceDE w:val="0"/>
        <w:autoSpaceDN w:val="0"/>
        <w:adjustRightInd w:val="0"/>
        <w:spacing w:after="0"/>
        <w:ind w:left="426"/>
        <w:jc w:val="both"/>
        <w:rPr>
          <w:rFonts w:ascii="Arial" w:hAnsi="Arial" w:cs="Arial"/>
          <w:color w:val="000000"/>
        </w:rPr>
      </w:pPr>
      <w:r w:rsidRPr="00D00890">
        <w:rPr>
          <w:rFonts w:ascii="Arial" w:hAnsi="Arial" w:cs="Arial"/>
          <w:color w:val="000000"/>
        </w:rPr>
        <w:t xml:space="preserve">W przypadku użycia w SWZ lub załącznikach do SWZ odniesień do norm, europejskich ocen technicznych i systemów referencji technicznych, o których mowa w art. 101 ust. 1 pkt 2 oraz ust. 3 ustawy </w:t>
      </w:r>
      <w:proofErr w:type="spellStart"/>
      <w:r w:rsidRPr="00D00890">
        <w:rPr>
          <w:rFonts w:ascii="Arial" w:hAnsi="Arial" w:cs="Arial"/>
          <w:color w:val="000000"/>
        </w:rPr>
        <w:t>Pzp</w:t>
      </w:r>
      <w:proofErr w:type="spellEnd"/>
      <w:r w:rsidRPr="00D00890">
        <w:rPr>
          <w:rFonts w:ascii="Arial" w:hAnsi="Arial" w:cs="Arial"/>
          <w:color w:val="000000"/>
        </w:rPr>
        <w:t xml:space="preserve"> Zamawiający dopuszcza rozwiązania równoważne opisywanym. Wykonawca analizując dokumentację powinien założyć, że każdemu odniesieniu, o którym mowa w art. 101 ust. 1 pkt 2 oraz ust. 3 ustawy </w:t>
      </w:r>
      <w:proofErr w:type="spellStart"/>
      <w:r w:rsidRPr="00D00890">
        <w:rPr>
          <w:rFonts w:ascii="Arial" w:hAnsi="Arial" w:cs="Arial"/>
          <w:color w:val="000000"/>
        </w:rPr>
        <w:t>Pzp</w:t>
      </w:r>
      <w:proofErr w:type="spellEnd"/>
      <w:r w:rsidRPr="00D00890">
        <w:rPr>
          <w:rFonts w:ascii="Arial" w:hAnsi="Arial" w:cs="Arial"/>
          <w:color w:val="000000"/>
        </w:rPr>
        <w:t xml:space="preserve"> ustawy użytemu w dokumentacji towarzyszy wyraz „lub równoważne". </w:t>
      </w:r>
    </w:p>
    <w:p w:rsidR="0069245D" w:rsidRPr="00D00890" w:rsidRDefault="0069245D" w:rsidP="00363AD2">
      <w:pPr>
        <w:pStyle w:val="Akapitzlist"/>
        <w:numPr>
          <w:ilvl w:val="0"/>
          <w:numId w:val="42"/>
        </w:numPr>
        <w:autoSpaceDE w:val="0"/>
        <w:autoSpaceDN w:val="0"/>
        <w:adjustRightInd w:val="0"/>
        <w:spacing w:after="0"/>
        <w:ind w:left="426"/>
        <w:jc w:val="both"/>
        <w:rPr>
          <w:rFonts w:ascii="Arial" w:hAnsi="Arial" w:cs="Arial"/>
          <w:color w:val="000000"/>
        </w:rPr>
      </w:pPr>
      <w:r w:rsidRPr="00D00890">
        <w:rPr>
          <w:rFonts w:ascii="Arial" w:hAnsi="Arial" w:cs="Arial"/>
          <w:color w:val="000000"/>
        </w:rPr>
        <w:t xml:space="preserve">Wykonawca, który powołuje się na rozwiązania równoważne, jest zobowiązany wykazać, że oferowane przez niego rozwiązanie spełnia wymagania określone przez Zamawiającego. W takim przypadku, wykonawca załącza do oferty wykaz rozwiązań równoważnych wraz z jego opisem lub normami. Ciężar udowodnienia, że wyrób jest równoważny w stosunku do wymogu określonego przez Zamawiającego spoczywa na Wykonawcy. </w:t>
      </w:r>
    </w:p>
    <w:p w:rsidR="0069245D" w:rsidRPr="00D00890" w:rsidRDefault="0069245D" w:rsidP="00363AD2">
      <w:pPr>
        <w:pStyle w:val="Akapitzlist"/>
        <w:numPr>
          <w:ilvl w:val="0"/>
          <w:numId w:val="42"/>
        </w:numPr>
        <w:spacing w:after="0"/>
        <w:ind w:left="426"/>
        <w:jc w:val="both"/>
        <w:rPr>
          <w:rFonts w:ascii="Arial" w:hAnsi="Arial" w:cs="Arial"/>
          <w:b/>
        </w:rPr>
      </w:pPr>
      <w:r w:rsidRPr="00D00890">
        <w:rPr>
          <w:rFonts w:ascii="Arial" w:hAnsi="Arial" w:cs="Arial"/>
          <w:color w:val="000000"/>
        </w:rPr>
        <w:t>Zamawiający nie dopuszcza składania ofert częściowych. Przedmiot zamówienia stanowi wykonanie dostawy jednego zamówienia o charakterze specjalistycznym i jednorodnym. Nie jest możliwe podzielenie tego zamówienia na części w celu jego wykonania przez różnych wykonawców. Zamawiając</w:t>
      </w:r>
      <w:r w:rsidR="00FA7E48" w:rsidRPr="00D00890">
        <w:rPr>
          <w:rFonts w:ascii="Arial" w:hAnsi="Arial" w:cs="Arial"/>
          <w:color w:val="000000"/>
        </w:rPr>
        <w:t>y zamierza zakupić jeden nowy</w:t>
      </w:r>
      <w:r w:rsidRPr="00D00890">
        <w:rPr>
          <w:rFonts w:ascii="Arial" w:hAnsi="Arial" w:cs="Arial"/>
          <w:color w:val="000000"/>
        </w:rPr>
        <w:t xml:space="preserve"> autobus, z tego względu przedmiot zamówienia jest niepodzielny. </w:t>
      </w:r>
    </w:p>
    <w:p w:rsidR="0069245D" w:rsidRPr="00D00890" w:rsidRDefault="0069245D" w:rsidP="00363AD2">
      <w:pPr>
        <w:pStyle w:val="Akapitzlist"/>
        <w:numPr>
          <w:ilvl w:val="0"/>
          <w:numId w:val="42"/>
        </w:numPr>
        <w:spacing w:after="0"/>
        <w:ind w:left="426"/>
        <w:jc w:val="both"/>
        <w:rPr>
          <w:rFonts w:ascii="Arial" w:hAnsi="Arial" w:cs="Arial"/>
          <w:b/>
        </w:rPr>
      </w:pPr>
      <w:r w:rsidRPr="00D00890">
        <w:rPr>
          <w:rFonts w:ascii="Arial" w:hAnsi="Arial" w:cs="Arial"/>
        </w:rPr>
        <w:t>Wynagrodzenie Wykonawcy będzie miało charakter ryczałtowy. Wykonawca zobowiązany jest do dokładnego sprawdzenia, przeanalizowania i skalkulowania przedmiotu zamówienia. Wykonawca zobowiązany jest do obliczenia wynagrodzenia ryczałtowego na podstawie wiedzy technicznej, własnej oceny z uwzględnieniem wszystkich niezbędnych elementów i wyposażenia zgodnie z obowiązującymi przepisami. Warunki płatności określa załącznik nr 4 do SWZ.</w:t>
      </w:r>
    </w:p>
    <w:p w:rsidR="0069245D" w:rsidRPr="00D00890" w:rsidRDefault="0069245D" w:rsidP="00363AD2">
      <w:pPr>
        <w:pStyle w:val="Bezodstpw1"/>
        <w:numPr>
          <w:ilvl w:val="0"/>
          <w:numId w:val="42"/>
        </w:numPr>
        <w:autoSpaceDN/>
        <w:spacing w:line="276" w:lineRule="auto"/>
        <w:ind w:left="426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D00890">
        <w:rPr>
          <w:rFonts w:ascii="Arial" w:hAnsi="Arial" w:cs="Arial"/>
          <w:sz w:val="22"/>
          <w:szCs w:val="22"/>
        </w:rPr>
        <w:t xml:space="preserve">W cenie oferty należy uwzględnić wszystkie koszty  związane  z  pełną  realizacją  </w:t>
      </w:r>
      <w:r w:rsidRPr="00D00890">
        <w:rPr>
          <w:rFonts w:ascii="Arial" w:hAnsi="Arial" w:cs="Arial"/>
          <w:sz w:val="22"/>
          <w:szCs w:val="22"/>
        </w:rPr>
        <w:lastRenderedPageBreak/>
        <w:t xml:space="preserve">przedmiotu zamówienia przez wykonawcę, w szczególności koszty związane z dostawą, transportem pojazdu, wyposażeniem, okresem gwarancji, ratami leasingowymi itp. </w:t>
      </w:r>
    </w:p>
    <w:p w:rsidR="0069245D" w:rsidRPr="00D00890" w:rsidRDefault="0069245D" w:rsidP="00363AD2">
      <w:pPr>
        <w:pStyle w:val="Bezodstpw1"/>
        <w:numPr>
          <w:ilvl w:val="0"/>
          <w:numId w:val="42"/>
        </w:numPr>
        <w:autoSpaceDN/>
        <w:spacing w:line="276" w:lineRule="auto"/>
        <w:ind w:left="426"/>
        <w:jc w:val="both"/>
        <w:textAlignment w:val="auto"/>
        <w:rPr>
          <w:rFonts w:ascii="Arial" w:hAnsi="Arial" w:cs="Arial"/>
          <w:sz w:val="22"/>
          <w:szCs w:val="22"/>
        </w:rPr>
      </w:pPr>
      <w:r w:rsidRPr="00D00890">
        <w:rPr>
          <w:rFonts w:ascii="Arial" w:hAnsi="Arial" w:cs="Arial"/>
          <w:sz w:val="22"/>
          <w:szCs w:val="22"/>
        </w:rPr>
        <w:t xml:space="preserve">Zamawiający żąda udzielenia na wykonany przedmiot zamówienia gwarancji jakości na minimalny okres </w:t>
      </w:r>
      <w:r w:rsidR="00D00890" w:rsidRPr="00D00890">
        <w:rPr>
          <w:rFonts w:ascii="Arial" w:hAnsi="Arial" w:cs="Arial"/>
          <w:sz w:val="22"/>
          <w:szCs w:val="22"/>
        </w:rPr>
        <w:t>24 miesięcy</w:t>
      </w:r>
      <w:r w:rsidRPr="00D00890">
        <w:rPr>
          <w:rFonts w:ascii="Arial" w:hAnsi="Arial" w:cs="Arial"/>
          <w:sz w:val="22"/>
          <w:szCs w:val="22"/>
        </w:rPr>
        <w:t>. Okres rękojmi za wady jest zgodny z przepisami Kodeksu Cywilnego i biegnie od dnia podpisania przez Strony protokołu odbioru pojazdu bez zastrzeżeń.</w:t>
      </w:r>
      <w:r w:rsidRPr="00D00890">
        <w:rPr>
          <w:sz w:val="22"/>
          <w:szCs w:val="22"/>
        </w:rPr>
        <w:t xml:space="preserve"> </w:t>
      </w:r>
      <w:r w:rsidRPr="00D00890">
        <w:rPr>
          <w:rFonts w:ascii="Arial" w:hAnsi="Arial" w:cs="Arial"/>
          <w:sz w:val="22"/>
          <w:szCs w:val="22"/>
        </w:rPr>
        <w:t>Bieg okresu gwarancji jakości rozpoczyna się z dniem odbioru końcowego przedmiotu zamówienia.</w:t>
      </w:r>
    </w:p>
    <w:p w:rsidR="0069245D" w:rsidRPr="00D00890" w:rsidRDefault="0069245D" w:rsidP="00363AD2">
      <w:pPr>
        <w:pStyle w:val="Bezodstpw1"/>
        <w:numPr>
          <w:ilvl w:val="0"/>
          <w:numId w:val="42"/>
        </w:numPr>
        <w:autoSpaceDN/>
        <w:spacing w:line="276" w:lineRule="auto"/>
        <w:ind w:left="426"/>
        <w:jc w:val="both"/>
        <w:textAlignment w:val="auto"/>
        <w:rPr>
          <w:rFonts w:ascii="Arial" w:hAnsi="Arial" w:cs="Arial"/>
          <w:sz w:val="22"/>
          <w:szCs w:val="22"/>
        </w:rPr>
      </w:pPr>
      <w:r w:rsidRPr="00D00890">
        <w:rPr>
          <w:rFonts w:ascii="Arial" w:hAnsi="Arial" w:cs="Arial"/>
          <w:bCs/>
          <w:sz w:val="22"/>
          <w:szCs w:val="22"/>
        </w:rPr>
        <w:t xml:space="preserve">Zamówienie musi być realizowane zgodnie z warunkami umowy, której istotne postanowienia zawiera załącznik nr 4 do SWZ, jest integralną częścią niniejszej dokumentacji i zapisy w niej zawarte traktuje się jako warunki udzielenia zamówienia. </w:t>
      </w:r>
      <w:r w:rsidRPr="00D00890">
        <w:rPr>
          <w:rFonts w:ascii="Arial" w:hAnsi="Arial" w:cs="Arial"/>
          <w:sz w:val="22"/>
          <w:szCs w:val="22"/>
        </w:rPr>
        <w:t xml:space="preserve">Wykonawca winien zapoznać się z dokumentacją przetargową, a zaistniałe ewentualnie nieścisłości lub braki wyjaśnić z Zamawiającym na podstawie przepisów ustawy </w:t>
      </w:r>
      <w:proofErr w:type="spellStart"/>
      <w:r w:rsidRPr="00D00890">
        <w:rPr>
          <w:rFonts w:ascii="Arial" w:hAnsi="Arial" w:cs="Arial"/>
          <w:sz w:val="22"/>
          <w:szCs w:val="22"/>
        </w:rPr>
        <w:t>Pzp</w:t>
      </w:r>
      <w:proofErr w:type="spellEnd"/>
      <w:r w:rsidRPr="00D00890">
        <w:rPr>
          <w:rFonts w:ascii="Arial" w:hAnsi="Arial" w:cs="Arial"/>
          <w:sz w:val="22"/>
          <w:szCs w:val="22"/>
        </w:rPr>
        <w:t xml:space="preserve">. </w:t>
      </w:r>
    </w:p>
    <w:p w:rsidR="0069245D" w:rsidRPr="00D00890" w:rsidRDefault="0069245D" w:rsidP="00363AD2">
      <w:pPr>
        <w:widowControl/>
        <w:numPr>
          <w:ilvl w:val="0"/>
          <w:numId w:val="43"/>
        </w:numPr>
        <w:suppressAutoHyphens w:val="0"/>
        <w:autoSpaceDN/>
        <w:spacing w:line="276" w:lineRule="auto"/>
        <w:ind w:left="426" w:hanging="426"/>
        <w:jc w:val="both"/>
        <w:textAlignment w:val="auto"/>
        <w:rPr>
          <w:rFonts w:ascii="Arial" w:hAnsi="Arial" w:cs="Arial"/>
          <w:bCs/>
          <w:sz w:val="22"/>
          <w:szCs w:val="22"/>
        </w:rPr>
      </w:pPr>
      <w:r w:rsidRPr="00D00890">
        <w:rPr>
          <w:rFonts w:ascii="Arial" w:hAnsi="Arial" w:cs="Arial"/>
          <w:bCs/>
          <w:sz w:val="22"/>
          <w:szCs w:val="22"/>
        </w:rPr>
        <w:t>Zamawiający nie dopuszcza złożenia ofert wariantowych.</w:t>
      </w:r>
    </w:p>
    <w:p w:rsidR="0069245D" w:rsidRPr="00D00890" w:rsidRDefault="0069245D" w:rsidP="00363AD2">
      <w:pPr>
        <w:widowControl/>
        <w:numPr>
          <w:ilvl w:val="0"/>
          <w:numId w:val="43"/>
        </w:numPr>
        <w:suppressAutoHyphens w:val="0"/>
        <w:autoSpaceDN/>
        <w:spacing w:line="276" w:lineRule="auto"/>
        <w:ind w:left="426" w:hanging="426"/>
        <w:jc w:val="both"/>
        <w:textAlignment w:val="auto"/>
        <w:rPr>
          <w:rFonts w:ascii="Arial" w:hAnsi="Arial" w:cs="Arial"/>
          <w:bCs/>
          <w:sz w:val="22"/>
          <w:szCs w:val="22"/>
        </w:rPr>
      </w:pPr>
      <w:r w:rsidRPr="00D00890">
        <w:rPr>
          <w:rFonts w:ascii="Arial" w:hAnsi="Arial" w:cs="Arial"/>
          <w:bCs/>
          <w:sz w:val="22"/>
          <w:szCs w:val="22"/>
        </w:rPr>
        <w:t>Zamawiający nie zastrzega obowiązku osobistego wykonania przez wykonawcę klucz</w:t>
      </w:r>
      <w:r w:rsidRPr="00D00890">
        <w:rPr>
          <w:rFonts w:ascii="Arial" w:hAnsi="Arial" w:cs="Arial"/>
          <w:bCs/>
          <w:sz w:val="22"/>
          <w:szCs w:val="22"/>
        </w:rPr>
        <w:t>o</w:t>
      </w:r>
      <w:r w:rsidRPr="00D00890">
        <w:rPr>
          <w:rFonts w:ascii="Arial" w:hAnsi="Arial" w:cs="Arial"/>
          <w:bCs/>
          <w:sz w:val="22"/>
          <w:szCs w:val="22"/>
        </w:rPr>
        <w:t>wych zadań objętych przedmiotem zamówienia.</w:t>
      </w:r>
    </w:p>
    <w:p w:rsidR="0069245D" w:rsidRPr="00D00890" w:rsidRDefault="0069245D" w:rsidP="00363AD2">
      <w:pPr>
        <w:widowControl/>
        <w:numPr>
          <w:ilvl w:val="0"/>
          <w:numId w:val="43"/>
        </w:numPr>
        <w:suppressAutoHyphens w:val="0"/>
        <w:autoSpaceDN/>
        <w:spacing w:line="276" w:lineRule="auto"/>
        <w:ind w:left="426" w:hanging="426"/>
        <w:jc w:val="both"/>
        <w:textAlignment w:val="auto"/>
        <w:rPr>
          <w:rFonts w:ascii="Arial" w:hAnsi="Arial" w:cs="Arial"/>
          <w:bCs/>
          <w:sz w:val="22"/>
          <w:szCs w:val="22"/>
        </w:rPr>
      </w:pPr>
      <w:r w:rsidRPr="00D00890">
        <w:rPr>
          <w:rFonts w:ascii="Arial" w:hAnsi="Arial" w:cs="Arial"/>
          <w:sz w:val="22"/>
          <w:szCs w:val="22"/>
          <w:shd w:val="clear" w:color="auto" w:fill="FFFFFF"/>
        </w:rPr>
        <w:t xml:space="preserve">Zamawiający na podstawie art. 310 ustawy </w:t>
      </w:r>
      <w:proofErr w:type="spellStart"/>
      <w:r w:rsidRPr="00D00890">
        <w:rPr>
          <w:rFonts w:ascii="Arial" w:hAnsi="Arial" w:cs="Arial"/>
          <w:sz w:val="22"/>
          <w:szCs w:val="22"/>
          <w:shd w:val="clear" w:color="auto" w:fill="FFFFFF"/>
        </w:rPr>
        <w:t>Pzp</w:t>
      </w:r>
      <w:proofErr w:type="spellEnd"/>
      <w:r w:rsidRPr="00D00890">
        <w:rPr>
          <w:rFonts w:ascii="Arial" w:hAnsi="Arial" w:cs="Arial"/>
          <w:sz w:val="22"/>
          <w:szCs w:val="22"/>
          <w:shd w:val="clear" w:color="auto" w:fill="FFFFFF"/>
        </w:rPr>
        <w:t xml:space="preserve"> wskazuje, że może unieważnić post</w:t>
      </w:r>
      <w:r w:rsidRPr="00D00890">
        <w:rPr>
          <w:rFonts w:ascii="Arial" w:hAnsi="Arial" w:cs="Arial"/>
          <w:sz w:val="22"/>
          <w:szCs w:val="22"/>
          <w:shd w:val="clear" w:color="auto" w:fill="FFFFFF"/>
        </w:rPr>
        <w:t>ę</w:t>
      </w:r>
      <w:r w:rsidRPr="00D00890">
        <w:rPr>
          <w:rFonts w:ascii="Arial" w:hAnsi="Arial" w:cs="Arial"/>
          <w:sz w:val="22"/>
          <w:szCs w:val="22"/>
          <w:shd w:val="clear" w:color="auto" w:fill="FFFFFF"/>
        </w:rPr>
        <w:t>powanie o udzielenie zamówienia, jeżeli środki, które zamawiający zamierzał przezn</w:t>
      </w:r>
      <w:r w:rsidRPr="00D00890">
        <w:rPr>
          <w:rFonts w:ascii="Arial" w:hAnsi="Arial" w:cs="Arial"/>
          <w:sz w:val="22"/>
          <w:szCs w:val="22"/>
          <w:shd w:val="clear" w:color="auto" w:fill="FFFFFF"/>
        </w:rPr>
        <w:t>a</w:t>
      </w:r>
      <w:r w:rsidRPr="00D00890">
        <w:rPr>
          <w:rFonts w:ascii="Arial" w:hAnsi="Arial" w:cs="Arial"/>
          <w:sz w:val="22"/>
          <w:szCs w:val="22"/>
          <w:shd w:val="clear" w:color="auto" w:fill="FFFFFF"/>
        </w:rPr>
        <w:t>czyć na sfinansowanie całości lub części zamówienia w ramach ww. źródła finansow</w:t>
      </w:r>
      <w:r w:rsidRPr="00D00890">
        <w:rPr>
          <w:rFonts w:ascii="Arial" w:hAnsi="Arial" w:cs="Arial"/>
          <w:sz w:val="22"/>
          <w:szCs w:val="22"/>
          <w:shd w:val="clear" w:color="auto" w:fill="FFFFFF"/>
        </w:rPr>
        <w:t>a</w:t>
      </w:r>
      <w:r w:rsidRPr="00D00890">
        <w:rPr>
          <w:rFonts w:ascii="Arial" w:hAnsi="Arial" w:cs="Arial"/>
          <w:sz w:val="22"/>
          <w:szCs w:val="22"/>
          <w:shd w:val="clear" w:color="auto" w:fill="FFFFFF"/>
        </w:rPr>
        <w:t xml:space="preserve">nia, nie zostały mu przyznane.  </w:t>
      </w:r>
    </w:p>
    <w:p w:rsidR="001C5E90" w:rsidRDefault="001C5E90" w:rsidP="001C5E90"/>
    <w:p w:rsidR="001C5E90" w:rsidRPr="00D0750A" w:rsidRDefault="001C5E90" w:rsidP="00B72099">
      <w:pPr>
        <w:pStyle w:val="Akapitzlist"/>
        <w:numPr>
          <w:ilvl w:val="0"/>
          <w:numId w:val="21"/>
        </w:numPr>
        <w:spacing w:before="240"/>
        <w:jc w:val="both"/>
        <w:rPr>
          <w:rFonts w:ascii="Arial" w:hAnsi="Arial" w:cs="Arial"/>
          <w:b/>
          <w:bCs/>
        </w:rPr>
      </w:pPr>
      <w:r w:rsidRPr="00D0750A">
        <w:rPr>
          <w:rFonts w:ascii="Arial" w:hAnsi="Arial" w:cs="Arial"/>
          <w:b/>
          <w:bCs/>
        </w:rPr>
        <w:t>TERMIN WYKONANIA ZAMÓWIENIA:</w:t>
      </w:r>
    </w:p>
    <w:p w:rsidR="001C5E90" w:rsidRDefault="001C5E90" w:rsidP="001C5E90">
      <w:pPr>
        <w:pStyle w:val="Akapitzlist"/>
        <w:suppressAutoHyphens w:val="0"/>
        <w:spacing w:after="0"/>
        <w:ind w:left="426"/>
        <w:jc w:val="both"/>
        <w:rPr>
          <w:rFonts w:ascii="Arial" w:hAnsi="Arial" w:cs="Arial"/>
          <w:b/>
          <w:u w:val="single"/>
        </w:rPr>
      </w:pPr>
      <w:bookmarkStart w:id="0" w:name="_Hlk10458373"/>
      <w:r w:rsidRPr="00D0750A">
        <w:rPr>
          <w:rFonts w:ascii="Arial" w:hAnsi="Arial" w:cs="Arial"/>
        </w:rPr>
        <w:t xml:space="preserve">Termin realizacji </w:t>
      </w:r>
      <w:r w:rsidRPr="00434F71">
        <w:rPr>
          <w:rFonts w:ascii="Arial" w:hAnsi="Arial" w:cs="Arial"/>
        </w:rPr>
        <w:t xml:space="preserve">zamówienia: </w:t>
      </w:r>
      <w:r w:rsidR="0069245D" w:rsidRPr="00434F71">
        <w:rPr>
          <w:rFonts w:ascii="Arial" w:hAnsi="Arial" w:cs="Arial"/>
          <w:b/>
          <w:bCs/>
          <w:u w:val="single"/>
        </w:rPr>
        <w:t>120 dni</w:t>
      </w:r>
      <w:r w:rsidRPr="00434F71">
        <w:rPr>
          <w:rFonts w:ascii="Arial" w:hAnsi="Arial" w:cs="Arial"/>
          <w:b/>
          <w:bCs/>
          <w:u w:val="single"/>
        </w:rPr>
        <w:t xml:space="preserve"> od dnia zawarcia umowy</w:t>
      </w:r>
      <w:r w:rsidRPr="00434F71">
        <w:rPr>
          <w:rFonts w:ascii="Arial" w:hAnsi="Arial" w:cs="Arial"/>
          <w:b/>
          <w:u w:val="single"/>
        </w:rPr>
        <w:t>.</w:t>
      </w:r>
    </w:p>
    <w:p w:rsidR="00893473" w:rsidRDefault="00893473" w:rsidP="001C5E90">
      <w:pPr>
        <w:pStyle w:val="Akapitzlist"/>
        <w:suppressAutoHyphens w:val="0"/>
        <w:spacing w:after="0"/>
        <w:ind w:left="426"/>
        <w:jc w:val="both"/>
        <w:rPr>
          <w:rFonts w:ascii="Arial" w:hAnsi="Arial" w:cs="Arial"/>
        </w:rPr>
      </w:pPr>
    </w:p>
    <w:p w:rsidR="00893473" w:rsidRPr="00893473" w:rsidRDefault="00893473" w:rsidP="001C5E90">
      <w:pPr>
        <w:pStyle w:val="Akapitzlist"/>
        <w:suppressAutoHyphens w:val="0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Pod pojęciem dnia rozumie się dzień kalendarzowy. </w:t>
      </w:r>
    </w:p>
    <w:p w:rsidR="001C5E90" w:rsidRPr="008B21B3" w:rsidRDefault="001C5E90" w:rsidP="001C5E90">
      <w:pPr>
        <w:pStyle w:val="Akapitzlist"/>
        <w:suppressAutoHyphens w:val="0"/>
        <w:spacing w:after="0"/>
        <w:ind w:left="426"/>
        <w:jc w:val="both"/>
        <w:rPr>
          <w:rFonts w:ascii="Arial" w:hAnsi="Arial" w:cs="Arial"/>
        </w:rPr>
      </w:pPr>
    </w:p>
    <w:bookmarkEnd w:id="0"/>
    <w:p w:rsidR="001C5E90" w:rsidRPr="00D0750A" w:rsidRDefault="001C5E90" w:rsidP="00B72099">
      <w:pPr>
        <w:pStyle w:val="Akapitzlist"/>
        <w:numPr>
          <w:ilvl w:val="0"/>
          <w:numId w:val="21"/>
        </w:numPr>
        <w:spacing w:before="240"/>
        <w:jc w:val="both"/>
        <w:rPr>
          <w:rFonts w:ascii="Arial" w:hAnsi="Arial" w:cs="Arial"/>
          <w:b/>
          <w:bCs/>
        </w:rPr>
      </w:pPr>
      <w:r w:rsidRPr="00D0750A">
        <w:rPr>
          <w:rFonts w:ascii="Arial" w:hAnsi="Arial" w:cs="Arial"/>
          <w:b/>
          <w:bCs/>
        </w:rPr>
        <w:t>WARUNKI UDZIAŁU W POSTĘPOWANIU:</w:t>
      </w:r>
    </w:p>
    <w:p w:rsidR="001C5E90" w:rsidRPr="004B18BC" w:rsidRDefault="001C5E90" w:rsidP="00B72099">
      <w:pPr>
        <w:pStyle w:val="pzp"/>
        <w:numPr>
          <w:ilvl w:val="3"/>
          <w:numId w:val="4"/>
        </w:numPr>
        <w:ind w:left="426"/>
      </w:pPr>
      <w:r w:rsidRPr="004B18BC">
        <w:t>O udzielenie zamówienia mogą ubiegać się Wykonawcy, którzy nie podlegają  wykluczeniu oraz spełniają warunki udziału w postępowaniu, dotyczące:</w:t>
      </w:r>
    </w:p>
    <w:p w:rsidR="001C5E90" w:rsidRPr="004B18BC" w:rsidRDefault="001C5E90" w:rsidP="00B72099">
      <w:pPr>
        <w:pStyle w:val="pzp"/>
        <w:numPr>
          <w:ilvl w:val="0"/>
          <w:numId w:val="20"/>
        </w:numPr>
        <w:spacing w:after="0"/>
        <w:rPr>
          <w:u w:val="single"/>
        </w:rPr>
      </w:pPr>
      <w:r w:rsidRPr="004B18BC">
        <w:rPr>
          <w:u w:val="single"/>
        </w:rPr>
        <w:t xml:space="preserve">zdolności do występowania w obrocie gospodarczym: </w:t>
      </w:r>
    </w:p>
    <w:p w:rsidR="001C5E90" w:rsidRPr="004B18BC" w:rsidRDefault="001C5E90" w:rsidP="001C5E90">
      <w:pPr>
        <w:suppressAutoHyphens w:val="0"/>
        <w:spacing w:before="120" w:after="120"/>
        <w:ind w:left="709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4B18BC">
        <w:rPr>
          <w:rFonts w:ascii="Arial" w:hAnsi="Arial" w:cs="Arial"/>
          <w:b/>
          <w:sz w:val="22"/>
          <w:szCs w:val="22"/>
        </w:rPr>
        <w:t>Zamawiający nie opisuje, nie wyznacza szczegółowego warunku w tym zakr</w:t>
      </w:r>
      <w:r w:rsidRPr="004B18BC">
        <w:rPr>
          <w:rFonts w:ascii="Arial" w:hAnsi="Arial" w:cs="Arial"/>
          <w:b/>
          <w:sz w:val="22"/>
          <w:szCs w:val="22"/>
        </w:rPr>
        <w:t>e</w:t>
      </w:r>
      <w:r w:rsidRPr="004B18BC">
        <w:rPr>
          <w:rFonts w:ascii="Arial" w:hAnsi="Arial" w:cs="Arial"/>
          <w:b/>
          <w:sz w:val="22"/>
          <w:szCs w:val="22"/>
        </w:rPr>
        <w:t>sie.</w:t>
      </w:r>
    </w:p>
    <w:p w:rsidR="001C5E90" w:rsidRPr="004B18BC" w:rsidRDefault="001C5E90" w:rsidP="00B72099">
      <w:pPr>
        <w:pStyle w:val="pzp"/>
        <w:numPr>
          <w:ilvl w:val="0"/>
          <w:numId w:val="20"/>
        </w:numPr>
        <w:spacing w:after="0"/>
        <w:rPr>
          <w:u w:val="single"/>
        </w:rPr>
      </w:pPr>
      <w:r w:rsidRPr="004B18BC">
        <w:rPr>
          <w:u w:val="single"/>
        </w:rPr>
        <w:t>uprawnień do prowadzenia określonej działalności gospodarczej lub zawodowej, o ile wynika to z odrębnych przepisów:</w:t>
      </w:r>
      <w:r w:rsidRPr="004B18BC">
        <w:t xml:space="preserve"> </w:t>
      </w:r>
      <w:r w:rsidRPr="004B18BC">
        <w:rPr>
          <w:b/>
        </w:rPr>
        <w:t xml:space="preserve"> </w:t>
      </w:r>
    </w:p>
    <w:p w:rsidR="001C5E90" w:rsidRPr="001C5E90" w:rsidRDefault="001C5E90" w:rsidP="001C5E90">
      <w:pPr>
        <w:pStyle w:val="pzp"/>
        <w:spacing w:after="0"/>
        <w:ind w:left="720" w:firstLine="0"/>
        <w:rPr>
          <w:u w:val="single"/>
        </w:rPr>
      </w:pPr>
    </w:p>
    <w:p w:rsidR="0069245D" w:rsidRPr="004B18BC" w:rsidRDefault="0069245D" w:rsidP="0069245D">
      <w:pPr>
        <w:suppressAutoHyphens w:val="0"/>
        <w:spacing w:before="120" w:after="120"/>
        <w:ind w:left="709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4B18BC">
        <w:rPr>
          <w:rFonts w:ascii="Arial" w:hAnsi="Arial" w:cs="Arial"/>
          <w:b/>
          <w:sz w:val="22"/>
          <w:szCs w:val="22"/>
        </w:rPr>
        <w:t>Zamawiający nie opisuje, nie wyznacza szczegółowego warunku w tym zakr</w:t>
      </w:r>
      <w:r w:rsidRPr="004B18BC">
        <w:rPr>
          <w:rFonts w:ascii="Arial" w:hAnsi="Arial" w:cs="Arial"/>
          <w:b/>
          <w:sz w:val="22"/>
          <w:szCs w:val="22"/>
        </w:rPr>
        <w:t>e</w:t>
      </w:r>
      <w:r w:rsidRPr="004B18BC">
        <w:rPr>
          <w:rFonts w:ascii="Arial" w:hAnsi="Arial" w:cs="Arial"/>
          <w:b/>
          <w:sz w:val="22"/>
          <w:szCs w:val="22"/>
        </w:rPr>
        <w:t>sie.</w:t>
      </w:r>
    </w:p>
    <w:p w:rsidR="001C5E90" w:rsidRDefault="001C5E90" w:rsidP="001C5E90">
      <w:pPr>
        <w:pStyle w:val="Akapitzlist"/>
        <w:spacing w:after="0"/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1C5E90" w:rsidRPr="00BD5525" w:rsidRDefault="001C5E90" w:rsidP="00B72099">
      <w:pPr>
        <w:pStyle w:val="pzp"/>
        <w:numPr>
          <w:ilvl w:val="0"/>
          <w:numId w:val="20"/>
        </w:numPr>
        <w:spacing w:after="0"/>
        <w:rPr>
          <w:u w:val="single"/>
        </w:rPr>
      </w:pPr>
      <w:r w:rsidRPr="00BD5525">
        <w:rPr>
          <w:u w:val="single"/>
        </w:rPr>
        <w:t>sytuacji ekonomicznej lub finansowej:</w:t>
      </w:r>
      <w:r w:rsidRPr="00BD5525">
        <w:t xml:space="preserve"> </w:t>
      </w:r>
    </w:p>
    <w:p w:rsidR="001C5E90" w:rsidRPr="008F1041" w:rsidRDefault="001C5E90" w:rsidP="001C5E90">
      <w:pPr>
        <w:suppressAutoHyphens w:val="0"/>
        <w:spacing w:before="120" w:after="120"/>
        <w:ind w:left="709"/>
        <w:jc w:val="both"/>
        <w:rPr>
          <w:rFonts w:ascii="Arial" w:hAnsi="Arial" w:cs="Arial"/>
          <w:b/>
          <w:sz w:val="22"/>
          <w:szCs w:val="22"/>
        </w:rPr>
      </w:pPr>
      <w:r w:rsidRPr="008F1041">
        <w:rPr>
          <w:rFonts w:ascii="Arial" w:hAnsi="Arial" w:cs="Arial"/>
          <w:b/>
          <w:sz w:val="22"/>
          <w:szCs w:val="22"/>
        </w:rPr>
        <w:t>Zamawiający nie opisuje, nie wyznacza szczegółowego warunku w tym zakr</w:t>
      </w:r>
      <w:r w:rsidRPr="008F1041">
        <w:rPr>
          <w:rFonts w:ascii="Arial" w:hAnsi="Arial" w:cs="Arial"/>
          <w:b/>
          <w:sz w:val="22"/>
          <w:szCs w:val="22"/>
        </w:rPr>
        <w:t>e</w:t>
      </w:r>
      <w:r w:rsidRPr="008F1041">
        <w:rPr>
          <w:rFonts w:ascii="Arial" w:hAnsi="Arial" w:cs="Arial"/>
          <w:b/>
          <w:sz w:val="22"/>
          <w:szCs w:val="22"/>
        </w:rPr>
        <w:t>sie.</w:t>
      </w:r>
    </w:p>
    <w:p w:rsidR="001C5E90" w:rsidRPr="00BD5525" w:rsidRDefault="001C5E90" w:rsidP="00B72099">
      <w:pPr>
        <w:pStyle w:val="pzp"/>
        <w:numPr>
          <w:ilvl w:val="0"/>
          <w:numId w:val="20"/>
        </w:numPr>
        <w:rPr>
          <w:u w:val="single"/>
        </w:rPr>
      </w:pPr>
      <w:r w:rsidRPr="00BD5525">
        <w:rPr>
          <w:u w:val="single"/>
        </w:rPr>
        <w:t>zdolności technicznej lub zawodowej dotyczący doświadczenia wykonawcy/osób skierowanych przez wykonawcę do realizacji zamówienia/wykształcenia wykonawcy/ kwalifikacji zawodowych wykonawcy/ potencjału technicznego wykonawcy:</w:t>
      </w:r>
    </w:p>
    <w:p w:rsidR="0069245D" w:rsidRPr="0069245D" w:rsidRDefault="0069245D" w:rsidP="0069245D">
      <w:pPr>
        <w:pStyle w:val="Akapitzlist"/>
        <w:numPr>
          <w:ilvl w:val="0"/>
          <w:numId w:val="20"/>
        </w:numPr>
        <w:suppressAutoHyphens w:val="0"/>
        <w:spacing w:before="120" w:after="120"/>
        <w:contextualSpacing/>
        <w:jc w:val="both"/>
        <w:rPr>
          <w:rFonts w:ascii="Arial" w:hAnsi="Arial" w:cs="Arial"/>
          <w:b/>
        </w:rPr>
      </w:pPr>
      <w:r w:rsidRPr="0069245D">
        <w:rPr>
          <w:rFonts w:ascii="Arial" w:hAnsi="Arial" w:cs="Arial"/>
          <w:b/>
        </w:rPr>
        <w:lastRenderedPageBreak/>
        <w:t>Zamawiający nie opisuje, nie wyznacza szczegółowego warunku w tym zakr</w:t>
      </w:r>
      <w:r w:rsidRPr="0069245D">
        <w:rPr>
          <w:rFonts w:ascii="Arial" w:hAnsi="Arial" w:cs="Arial"/>
          <w:b/>
        </w:rPr>
        <w:t>e</w:t>
      </w:r>
      <w:r w:rsidRPr="0069245D">
        <w:rPr>
          <w:rFonts w:ascii="Arial" w:hAnsi="Arial" w:cs="Arial"/>
          <w:b/>
        </w:rPr>
        <w:t>sie.</w:t>
      </w:r>
    </w:p>
    <w:p w:rsidR="001C5E90" w:rsidRPr="00BD5525" w:rsidRDefault="001C5E90" w:rsidP="00BE554A">
      <w:pPr>
        <w:pStyle w:val="Akapitzlist"/>
        <w:numPr>
          <w:ilvl w:val="3"/>
          <w:numId w:val="4"/>
        </w:numPr>
        <w:suppressAutoHyphens w:val="0"/>
        <w:autoSpaceDE w:val="0"/>
        <w:autoSpaceDN w:val="0"/>
        <w:adjustRightInd w:val="0"/>
        <w:spacing w:after="0"/>
        <w:ind w:left="426"/>
        <w:jc w:val="both"/>
        <w:rPr>
          <w:rFonts w:ascii="Arial" w:eastAsiaTheme="minorHAnsi" w:hAnsi="Arial" w:cs="Arial"/>
          <w:lang w:eastAsia="en-US"/>
        </w:rPr>
      </w:pPr>
      <w:r w:rsidRPr="00BD5525">
        <w:rPr>
          <w:rFonts w:ascii="Arial" w:eastAsiaTheme="minorHAnsi" w:hAnsi="Arial" w:cs="Arial"/>
          <w:lang w:eastAsia="en-US"/>
        </w:rPr>
        <w:t>Zamawiający wyklucza z postępowania:</w:t>
      </w:r>
    </w:p>
    <w:p w:rsidR="001C5E90" w:rsidRPr="00D0750A" w:rsidRDefault="001C5E90" w:rsidP="00BE554A">
      <w:pPr>
        <w:pStyle w:val="Akapitzlist"/>
        <w:numPr>
          <w:ilvl w:val="0"/>
          <w:numId w:val="10"/>
        </w:numPr>
        <w:suppressAutoHyphens w:val="0"/>
        <w:autoSpaceDE w:val="0"/>
        <w:autoSpaceDN w:val="0"/>
        <w:adjustRightInd w:val="0"/>
        <w:spacing w:after="0"/>
        <w:ind w:left="851" w:hanging="425"/>
        <w:jc w:val="both"/>
        <w:rPr>
          <w:rFonts w:ascii="Arial" w:eastAsiaTheme="minorHAnsi" w:hAnsi="Arial" w:cs="Arial"/>
          <w:lang w:eastAsia="en-US"/>
        </w:rPr>
      </w:pPr>
      <w:r w:rsidRPr="00D0750A">
        <w:rPr>
          <w:rFonts w:ascii="Arial" w:eastAsiaTheme="minorHAnsi" w:hAnsi="Arial" w:cs="Arial"/>
          <w:lang w:eastAsia="en-US"/>
        </w:rPr>
        <w:t>wykonawców, którzy nie wykazali spełnienia warunków udziału w postępowaniu,</w:t>
      </w:r>
      <w:r w:rsidRPr="00D0750A">
        <w:rPr>
          <w:rFonts w:ascii="Arial" w:eastAsiaTheme="minorHAnsi" w:hAnsi="Arial" w:cs="Arial"/>
          <w:lang w:eastAsia="en-US"/>
        </w:rPr>
        <w:br/>
        <w:t>o których mowa w Rozdz. V ust. 1 SWZ;</w:t>
      </w:r>
    </w:p>
    <w:p w:rsidR="001C5E90" w:rsidRDefault="001C5E90" w:rsidP="00BE554A">
      <w:pPr>
        <w:pStyle w:val="Akapitzlist"/>
        <w:numPr>
          <w:ilvl w:val="0"/>
          <w:numId w:val="10"/>
        </w:numPr>
        <w:suppressAutoHyphens w:val="0"/>
        <w:autoSpaceDE w:val="0"/>
        <w:autoSpaceDN w:val="0"/>
        <w:adjustRightInd w:val="0"/>
        <w:spacing w:after="0"/>
        <w:ind w:left="851" w:hanging="425"/>
        <w:jc w:val="both"/>
        <w:rPr>
          <w:rFonts w:ascii="Arial" w:eastAsiaTheme="minorHAnsi" w:hAnsi="Arial" w:cs="Arial"/>
          <w:lang w:eastAsia="en-US"/>
        </w:rPr>
      </w:pPr>
      <w:r w:rsidRPr="00D0750A">
        <w:rPr>
          <w:rFonts w:ascii="Arial" w:eastAsiaTheme="minorHAnsi" w:hAnsi="Arial" w:cs="Arial"/>
          <w:lang w:eastAsia="en-US"/>
        </w:rPr>
        <w:t xml:space="preserve">wykonawców, którzy nie wykazali, że nie zachodzą wobec nich przesłanki określone w art. </w:t>
      </w:r>
      <w:r w:rsidRPr="00B3655D">
        <w:rPr>
          <w:rFonts w:ascii="Arial" w:eastAsiaTheme="minorHAnsi" w:hAnsi="Arial" w:cs="Arial"/>
          <w:lang w:eastAsia="en-US"/>
        </w:rPr>
        <w:t xml:space="preserve">108 ust. 1 </w:t>
      </w:r>
      <w:r>
        <w:rPr>
          <w:rFonts w:ascii="Arial" w:eastAsiaTheme="minorHAnsi" w:hAnsi="Arial" w:cs="Arial"/>
          <w:lang w:eastAsia="en-US"/>
        </w:rPr>
        <w:t>ustawy PZP.</w:t>
      </w:r>
    </w:p>
    <w:p w:rsidR="0065124C" w:rsidRDefault="0065124C" w:rsidP="00BE554A">
      <w:pPr>
        <w:pStyle w:val="Nagwek3"/>
        <w:numPr>
          <w:ilvl w:val="0"/>
          <w:numId w:val="10"/>
        </w:numPr>
        <w:rPr>
          <w:lang w:eastAsia="en-US"/>
        </w:rPr>
      </w:pPr>
      <w:r>
        <w:rPr>
          <w:lang w:eastAsia="en-US"/>
        </w:rPr>
        <w:t>wykonawców wymienionych w wykazach określonych w rozporządzeniu 765/2006 i rozporządzeniu 269/2014 albo wpisanych na listę na podstawie decyzji w sprawie wpisu na listę rozstrzygającej o zastosowaniu środka, o którym mowa w art. 1 pkt 3 ustawy z dnia 13 kwietnia 2022 r. o szczególnych rozwiązaniach w zakresie przeci</w:t>
      </w:r>
      <w:r>
        <w:rPr>
          <w:lang w:eastAsia="en-US"/>
        </w:rPr>
        <w:t>w</w:t>
      </w:r>
      <w:r>
        <w:rPr>
          <w:lang w:eastAsia="en-US"/>
        </w:rPr>
        <w:t>działania wspieraniu agresji na Ukrainę oraz służących ochronie bezpiecz</w:t>
      </w:r>
      <w:r w:rsidR="00EF5A8E">
        <w:rPr>
          <w:lang w:eastAsia="en-US"/>
        </w:rPr>
        <w:t>eństwa n</w:t>
      </w:r>
      <w:r w:rsidR="00EF5A8E">
        <w:rPr>
          <w:lang w:eastAsia="en-US"/>
        </w:rPr>
        <w:t>a</w:t>
      </w:r>
      <w:r w:rsidR="00EF5A8E">
        <w:rPr>
          <w:lang w:eastAsia="en-US"/>
        </w:rPr>
        <w:t>rodowego (Dz. U. z 2024 r. poz. 507</w:t>
      </w:r>
      <w:r>
        <w:rPr>
          <w:lang w:eastAsia="en-US"/>
        </w:rPr>
        <w:t>), zwanej dalej jako: „ustawa o nieagresji”;</w:t>
      </w:r>
    </w:p>
    <w:p w:rsidR="0065124C" w:rsidRDefault="0065124C" w:rsidP="00BE554A">
      <w:pPr>
        <w:pStyle w:val="Nagwek3"/>
        <w:numPr>
          <w:ilvl w:val="0"/>
          <w:numId w:val="10"/>
        </w:numPr>
        <w:rPr>
          <w:lang w:eastAsia="en-US"/>
        </w:rPr>
      </w:pPr>
      <w:r>
        <w:rPr>
          <w:lang w:eastAsia="en-US"/>
        </w:rPr>
        <w:t>wykonawców, którego beneficjentem rzeczywistym w rozumieniu ustawy z dnia 1 marca 2018 r. o przeciwdziałaniu praniu pieniędzy oraz finansowaniu terroryzmu (</w:t>
      </w:r>
      <w:proofErr w:type="spellStart"/>
      <w:r>
        <w:rPr>
          <w:lang w:eastAsia="en-US"/>
        </w:rPr>
        <w:t>t.j</w:t>
      </w:r>
      <w:proofErr w:type="spellEnd"/>
      <w:r>
        <w:rPr>
          <w:lang w:eastAsia="en-US"/>
        </w:rPr>
        <w:t>. Dz. U. z 2022 r., poz. 593 ze zm.) jest osoba wymieniona  w wykazach określonych w rozporządzeniu 765/2006 i rozporządzeniu 269/2014 albo wpisana na listę lub będ</w:t>
      </w:r>
      <w:r>
        <w:rPr>
          <w:lang w:eastAsia="en-US"/>
        </w:rPr>
        <w:t>ą</w:t>
      </w:r>
      <w:r>
        <w:rPr>
          <w:lang w:eastAsia="en-US"/>
        </w:rPr>
        <w:t>ca takim beneficjentem rzeczywistym od dnia 24 lutego 2022 r., o ile została wpisana na listę na podstawie decyzji w sprawie wpisu na listę rozstrzygającej o zastosowaniu środka, o którym mowa w art. 1 pkt 3 ustawy o nieagresji;</w:t>
      </w:r>
    </w:p>
    <w:p w:rsidR="0065124C" w:rsidRDefault="0065124C" w:rsidP="00BE554A">
      <w:pPr>
        <w:pStyle w:val="Nagwek3"/>
        <w:numPr>
          <w:ilvl w:val="0"/>
          <w:numId w:val="10"/>
        </w:numPr>
        <w:rPr>
          <w:lang w:eastAsia="en-US"/>
        </w:rPr>
      </w:pPr>
      <w:r>
        <w:rPr>
          <w:lang w:eastAsia="en-US"/>
        </w:rPr>
        <w:t>wykonawców, których jednostką dominującą w rozumieniu art. 3 ust. 1 pkt 37 ustawy o rachunkowości (</w:t>
      </w:r>
      <w:proofErr w:type="spellStart"/>
      <w:r>
        <w:rPr>
          <w:lang w:eastAsia="en-US"/>
        </w:rPr>
        <w:t>t.j</w:t>
      </w:r>
      <w:proofErr w:type="spellEnd"/>
      <w:r>
        <w:rPr>
          <w:lang w:eastAsia="en-US"/>
        </w:rPr>
        <w:t>. Dz. U. z 2021 r., poz. 217 ze zm.)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</w:t>
      </w:r>
      <w:r>
        <w:rPr>
          <w:lang w:eastAsia="en-US"/>
        </w:rPr>
        <w:t>ą</w:t>
      </w:r>
      <w:r>
        <w:rPr>
          <w:lang w:eastAsia="en-US"/>
        </w:rPr>
        <w:t>cej o zastosowaniu, o którym mowa w art. 1 pkt 3 ustawy o nieagresji.</w:t>
      </w:r>
    </w:p>
    <w:p w:rsidR="0065124C" w:rsidRPr="0065124C" w:rsidRDefault="0065124C" w:rsidP="00BE554A">
      <w:pPr>
        <w:spacing w:line="276" w:lineRule="auto"/>
        <w:rPr>
          <w:lang w:eastAsia="en-US" w:bidi="ar-SA"/>
        </w:rPr>
      </w:pPr>
    </w:p>
    <w:p w:rsidR="0065124C" w:rsidRDefault="0065124C" w:rsidP="00BE554A">
      <w:pPr>
        <w:pStyle w:val="Akapitzlist"/>
        <w:numPr>
          <w:ilvl w:val="3"/>
          <w:numId w:val="4"/>
        </w:numPr>
        <w:spacing w:after="0"/>
        <w:ind w:left="426"/>
        <w:jc w:val="both"/>
        <w:rPr>
          <w:rFonts w:ascii="Arial" w:hAnsi="Arial" w:cs="Arial"/>
          <w:lang w:eastAsia="en-US"/>
        </w:rPr>
      </w:pPr>
      <w:r w:rsidRPr="00BE554A">
        <w:rPr>
          <w:rFonts w:ascii="Arial" w:hAnsi="Arial" w:cs="Arial"/>
          <w:lang w:eastAsia="en-US"/>
        </w:rPr>
        <w:t xml:space="preserve">Wykluczenie Wykonawcy w zakresie pkt 1-2 następuje zgodnie z art. 111 ustawy </w:t>
      </w:r>
      <w:proofErr w:type="spellStart"/>
      <w:r w:rsidRPr="00BE554A">
        <w:rPr>
          <w:rFonts w:ascii="Arial" w:hAnsi="Arial" w:cs="Arial"/>
          <w:lang w:eastAsia="en-US"/>
        </w:rPr>
        <w:t>Pzp</w:t>
      </w:r>
      <w:proofErr w:type="spellEnd"/>
      <w:r w:rsidRPr="00BE554A">
        <w:rPr>
          <w:rFonts w:ascii="Arial" w:hAnsi="Arial" w:cs="Arial"/>
          <w:lang w:eastAsia="en-US"/>
        </w:rPr>
        <w:t>, zaś w zakresie pkt 3-5 następuje zgodnie z art. 7 ustawy o nieagresji. Weryfikacja podstaw wykluczenia z art. 7 ustawy o nieagresji zostanie przeprowadzona przed dokonaniem oceny i badania ofert na podstawie złożonych przez uczestników postępowania oświadczeń, jak również ogólnodostępnych wykazów określonych w rozporządzeniu 765/2006 i rozporządzeniu 269/2014 albo wpisów na listę sankcyjną prowadzoną przez Ministra właściwego ds. wewnętrznych.</w:t>
      </w:r>
    </w:p>
    <w:p w:rsidR="00BE554A" w:rsidRPr="00BE554A" w:rsidRDefault="0065124C" w:rsidP="00BE554A">
      <w:pPr>
        <w:pStyle w:val="Akapitzlist"/>
        <w:numPr>
          <w:ilvl w:val="3"/>
          <w:numId w:val="4"/>
        </w:numPr>
        <w:spacing w:after="0"/>
        <w:ind w:left="426"/>
        <w:jc w:val="both"/>
        <w:rPr>
          <w:rStyle w:val="Wyrnienieintensywne"/>
          <w:rFonts w:ascii="Arial" w:hAnsi="Arial" w:cs="Arial"/>
          <w:i w:val="0"/>
          <w:iCs w:val="0"/>
          <w:color w:val="auto"/>
          <w:lang w:eastAsia="en-US"/>
        </w:rPr>
      </w:pPr>
      <w:r w:rsidRPr="00BE554A">
        <w:rPr>
          <w:rStyle w:val="Wyrnienieintensywne"/>
          <w:rFonts w:ascii="Arial" w:hAnsi="Arial" w:cs="Arial"/>
          <w:i w:val="0"/>
          <w:color w:val="auto"/>
        </w:rPr>
        <w:t>Zamawiający informuje, że podstawy wykluczenia wskazane w pkt 3-5 powyżej wynikają z art. 7 ust. 1 ustawy z dnia 13 kwietnia 2022 r. o szczególnych rozwiązaniach w zakresie przeciwdziałania wspieraniu agresji na Ukrainę oraz służących ochronie bezpieczeństwa narodowego, z uwzględnieniem początku okresu wykluczenia wskazanego w art. 22 pkt 1 tej ustawy. Zamawiający informuje również, że osoba lub podmiot podlegające wykluczeniu na podstawie art. 7 ust. 1, które w okresie tego wykluczenia ubiegają się o udzielenie zamówienia publicznego lub biorą udział w postępowaniu o udzielenie zamówienia publicznego, podlegają karze pieniężnej w wysokości do 20 000 000 zł.</w:t>
      </w:r>
    </w:p>
    <w:p w:rsidR="0065124C" w:rsidRPr="00BE554A" w:rsidRDefault="0065124C" w:rsidP="00BE554A">
      <w:pPr>
        <w:pStyle w:val="Akapitzlist"/>
        <w:numPr>
          <w:ilvl w:val="3"/>
          <w:numId w:val="4"/>
        </w:numPr>
        <w:spacing w:after="0"/>
        <w:ind w:left="426"/>
        <w:jc w:val="both"/>
        <w:rPr>
          <w:rStyle w:val="Wyrnienieintensywne"/>
          <w:rFonts w:ascii="Arial" w:hAnsi="Arial" w:cs="Arial"/>
          <w:i w:val="0"/>
          <w:iCs w:val="0"/>
          <w:color w:val="auto"/>
          <w:lang w:eastAsia="en-US"/>
        </w:rPr>
      </w:pPr>
      <w:r w:rsidRPr="00BE554A">
        <w:rPr>
          <w:rStyle w:val="Wyrnienieintensywne"/>
          <w:rFonts w:ascii="Arial" w:hAnsi="Arial" w:cs="Arial"/>
          <w:i w:val="0"/>
          <w:color w:val="auto"/>
        </w:rPr>
        <w:t>Wykonawca składając ofertę potwierdza jednocześnie, że znane są mu przepisy ustawy z dnia 13 kwietnia 2022 r. o szczególnych rozwiązaniach w zakresie przeciwdziałania wspieraniu agresji na Ukrainę oraz służących ochronie bezpieczeństwa narodowego, w szczególności art. 7 oraz art. 22 tej ustawy, oraz potwierdza, że nie zachodzą wobec niego przesłanki wykluczenia wskazane w art. 7 tej ustawy.</w:t>
      </w:r>
    </w:p>
    <w:p w:rsidR="0065124C" w:rsidRPr="00BE554A" w:rsidRDefault="0065124C" w:rsidP="00BE554A">
      <w:pPr>
        <w:suppressAutoHyphens w:val="0"/>
        <w:autoSpaceDE w:val="0"/>
        <w:adjustRightInd w:val="0"/>
        <w:jc w:val="both"/>
        <w:rPr>
          <w:rFonts w:ascii="Arial" w:eastAsiaTheme="minorHAnsi" w:hAnsi="Arial" w:cs="Arial"/>
          <w:lang w:eastAsia="en-US"/>
        </w:rPr>
      </w:pPr>
    </w:p>
    <w:p w:rsidR="001C5E90" w:rsidRPr="00F621B1" w:rsidRDefault="001C5E90" w:rsidP="00B72099">
      <w:pPr>
        <w:pStyle w:val="Akapitzlist"/>
        <w:numPr>
          <w:ilvl w:val="3"/>
          <w:numId w:val="4"/>
        </w:numPr>
        <w:suppressAutoHyphens w:val="0"/>
        <w:autoSpaceDE w:val="0"/>
        <w:autoSpaceDN w:val="0"/>
        <w:adjustRightInd w:val="0"/>
        <w:spacing w:after="0"/>
        <w:ind w:left="426" w:hanging="426"/>
        <w:jc w:val="both"/>
        <w:rPr>
          <w:rFonts w:ascii="Arial" w:eastAsiaTheme="minorHAnsi" w:hAnsi="Arial" w:cs="Arial"/>
          <w:lang w:eastAsia="en-US"/>
        </w:rPr>
      </w:pPr>
      <w:r w:rsidRPr="00D0750A">
        <w:rPr>
          <w:rFonts w:ascii="Arial" w:eastAsiaTheme="minorHAnsi" w:hAnsi="Arial" w:cs="Arial"/>
          <w:lang w:eastAsia="en-US"/>
        </w:rPr>
        <w:t>Wykonawcy mogą wspólnie ubiegać się o udzielenie zamówienia. W takim przypadku</w:t>
      </w:r>
      <w:r>
        <w:rPr>
          <w:rFonts w:ascii="Arial" w:eastAsiaTheme="minorHAnsi" w:hAnsi="Arial" w:cs="Arial"/>
          <w:lang w:eastAsia="en-US"/>
        </w:rPr>
        <w:t xml:space="preserve"> </w:t>
      </w:r>
      <w:r w:rsidRPr="00BD5525">
        <w:rPr>
          <w:rFonts w:ascii="Arial" w:eastAsiaTheme="minorHAnsi" w:hAnsi="Arial" w:cs="Arial"/>
          <w:lang w:eastAsia="en-US"/>
        </w:rPr>
        <w:t xml:space="preserve">wykonawcy są zobowiązani ustanowić pełnomocnika do reprezentowania ich </w:t>
      </w:r>
      <w:r w:rsidRPr="00BD5525">
        <w:rPr>
          <w:rFonts w:ascii="Arial" w:eastAsiaTheme="minorHAnsi" w:hAnsi="Arial" w:cs="Arial"/>
          <w:lang w:eastAsia="en-US"/>
        </w:rPr>
        <w:br/>
        <w:t xml:space="preserve">w postępowaniu o udzielenie zamówienia albo reprezentowania w postępowaniu </w:t>
      </w:r>
      <w:r w:rsidRPr="00BD5525">
        <w:rPr>
          <w:rFonts w:ascii="Arial" w:eastAsiaTheme="minorHAnsi" w:hAnsi="Arial" w:cs="Arial"/>
          <w:lang w:eastAsia="en-US"/>
        </w:rPr>
        <w:br/>
        <w:t xml:space="preserve">i zawarcia umowy w sprawie zamówienia publicznego. Pełnomocnictwo powinno być </w:t>
      </w:r>
      <w:r w:rsidRPr="00F621B1">
        <w:rPr>
          <w:rFonts w:ascii="Arial" w:eastAsiaTheme="minorHAnsi" w:hAnsi="Arial" w:cs="Arial"/>
          <w:lang w:eastAsia="en-US"/>
        </w:rPr>
        <w:t>złożone wraz z ofertą.</w:t>
      </w:r>
    </w:p>
    <w:p w:rsidR="00F621B1" w:rsidRPr="00F621B1" w:rsidRDefault="00F621B1" w:rsidP="00B72099">
      <w:pPr>
        <w:pStyle w:val="Akapitzlist"/>
        <w:numPr>
          <w:ilvl w:val="3"/>
          <w:numId w:val="4"/>
        </w:numPr>
        <w:tabs>
          <w:tab w:val="clear" w:pos="0"/>
          <w:tab w:val="num" w:pos="426"/>
        </w:tabs>
        <w:suppressAutoHyphens w:val="0"/>
        <w:autoSpaceDE w:val="0"/>
        <w:autoSpaceDN w:val="0"/>
        <w:adjustRightInd w:val="0"/>
        <w:spacing w:after="0"/>
        <w:ind w:left="426" w:hanging="426"/>
        <w:jc w:val="both"/>
        <w:rPr>
          <w:rFonts w:ascii="Arial" w:eastAsiaTheme="minorHAnsi" w:hAnsi="Arial" w:cs="Arial"/>
          <w:lang w:eastAsia="en-US"/>
        </w:rPr>
      </w:pPr>
      <w:r w:rsidRPr="00F621B1">
        <w:rPr>
          <w:rFonts w:ascii="Arial" w:eastAsiaTheme="minorHAnsi" w:hAnsi="Arial" w:cs="Arial"/>
          <w:lang w:eastAsia="en-US"/>
        </w:rPr>
        <w:t>Wykonawcy mogą wspólnie ubiegać się o udzielenie zamówienia. W takim przypadku:</w:t>
      </w:r>
    </w:p>
    <w:p w:rsidR="00F621B1" w:rsidRPr="00F621B1" w:rsidRDefault="00F621B1" w:rsidP="00B72099">
      <w:pPr>
        <w:pStyle w:val="Akapitzlist"/>
        <w:numPr>
          <w:ilvl w:val="0"/>
          <w:numId w:val="4"/>
        </w:numPr>
        <w:shd w:val="clear" w:color="auto" w:fill="FFFFFF"/>
        <w:suppressAutoHyphens w:val="0"/>
        <w:spacing w:after="0"/>
        <w:rPr>
          <w:rFonts w:ascii="Arial" w:eastAsia="Times New Roman" w:hAnsi="Arial" w:cs="Arial"/>
          <w:lang w:eastAsia="pl-PL"/>
        </w:rPr>
      </w:pPr>
      <w:r w:rsidRPr="00F621B1">
        <w:rPr>
          <w:rFonts w:ascii="Arial" w:eastAsia="Times New Roman" w:hAnsi="Arial" w:cs="Arial"/>
          <w:lang w:eastAsia="pl-PL"/>
        </w:rPr>
        <w:t xml:space="preserve">Warunek dotyczący uprawnień do prowadzenia określonej działalności gospodarczej lub zawodowej, o którym mowa w </w:t>
      </w:r>
      <w:r>
        <w:rPr>
          <w:rFonts w:ascii="Arial" w:eastAsia="Times New Roman" w:hAnsi="Arial" w:cs="Arial"/>
          <w:lang w:eastAsia="pl-PL"/>
        </w:rPr>
        <w:t xml:space="preserve">ust. 1 pkt 2) powyżej, </w:t>
      </w:r>
      <w:r w:rsidRPr="00F621B1">
        <w:rPr>
          <w:rFonts w:ascii="Arial" w:eastAsia="Times New Roman" w:hAnsi="Arial" w:cs="Arial"/>
          <w:lang w:eastAsia="pl-PL"/>
        </w:rPr>
        <w:t>jest spełniony, jeżeli co na</w:t>
      </w:r>
      <w:r w:rsidRPr="00F621B1">
        <w:rPr>
          <w:rFonts w:ascii="Arial" w:eastAsia="Times New Roman" w:hAnsi="Arial" w:cs="Arial"/>
          <w:lang w:eastAsia="pl-PL"/>
        </w:rPr>
        <w:t>j</w:t>
      </w:r>
      <w:r w:rsidRPr="00F621B1">
        <w:rPr>
          <w:rFonts w:ascii="Arial" w:eastAsia="Times New Roman" w:hAnsi="Arial" w:cs="Arial"/>
          <w:lang w:eastAsia="pl-PL"/>
        </w:rPr>
        <w:t>mniej jeden z wykonawców wspólnie ubiegających się o udzielenie zamówienia p</w:t>
      </w:r>
      <w:r w:rsidRPr="00F621B1">
        <w:rPr>
          <w:rFonts w:ascii="Arial" w:eastAsia="Times New Roman" w:hAnsi="Arial" w:cs="Arial"/>
          <w:lang w:eastAsia="pl-PL"/>
        </w:rPr>
        <w:t>o</w:t>
      </w:r>
      <w:r w:rsidRPr="00F621B1">
        <w:rPr>
          <w:rFonts w:ascii="Arial" w:eastAsia="Times New Roman" w:hAnsi="Arial" w:cs="Arial"/>
          <w:lang w:eastAsia="pl-PL"/>
        </w:rPr>
        <w:t>siada uprawnienia do prowadzenia określonej działalności gospodarczej lub zaw</w:t>
      </w:r>
      <w:r w:rsidRPr="00F621B1">
        <w:rPr>
          <w:rFonts w:ascii="Arial" w:eastAsia="Times New Roman" w:hAnsi="Arial" w:cs="Arial"/>
          <w:lang w:eastAsia="pl-PL"/>
        </w:rPr>
        <w:t>o</w:t>
      </w:r>
      <w:r w:rsidRPr="00F621B1">
        <w:rPr>
          <w:rFonts w:ascii="Arial" w:eastAsia="Times New Roman" w:hAnsi="Arial" w:cs="Arial"/>
          <w:lang w:eastAsia="pl-PL"/>
        </w:rPr>
        <w:t xml:space="preserve">dowej i zrealizuje </w:t>
      </w:r>
      <w:r w:rsidR="00441D9E">
        <w:rPr>
          <w:rFonts w:ascii="Arial" w:eastAsia="Times New Roman" w:hAnsi="Arial" w:cs="Arial"/>
          <w:lang w:eastAsia="pl-PL"/>
        </w:rPr>
        <w:t>dostawy</w:t>
      </w:r>
      <w:r w:rsidRPr="00F621B1">
        <w:rPr>
          <w:rFonts w:ascii="Arial" w:eastAsia="Times New Roman" w:hAnsi="Arial" w:cs="Arial"/>
          <w:lang w:eastAsia="pl-PL"/>
        </w:rPr>
        <w:t>, do których realizacji te uprawnienia są wymagane.</w:t>
      </w:r>
    </w:p>
    <w:p w:rsidR="00F621B1" w:rsidRPr="00441D9E" w:rsidRDefault="00F621B1" w:rsidP="00B72099">
      <w:pPr>
        <w:pStyle w:val="Akapitzlist"/>
        <w:numPr>
          <w:ilvl w:val="0"/>
          <w:numId w:val="4"/>
        </w:numPr>
        <w:shd w:val="clear" w:color="auto" w:fill="FFFFFF"/>
        <w:suppressAutoHyphens w:val="0"/>
        <w:spacing w:after="0"/>
        <w:rPr>
          <w:rFonts w:ascii="Arial" w:eastAsia="Times New Roman" w:hAnsi="Arial" w:cs="Arial"/>
          <w:lang w:eastAsia="pl-PL"/>
        </w:rPr>
      </w:pPr>
      <w:r w:rsidRPr="00441D9E">
        <w:rPr>
          <w:rFonts w:ascii="Arial" w:eastAsia="Times New Roman" w:hAnsi="Arial" w:cs="Arial"/>
          <w:lang w:eastAsia="pl-PL"/>
        </w:rPr>
        <w:t>W przyp</w:t>
      </w:r>
      <w:r w:rsidR="00441D9E">
        <w:rPr>
          <w:rFonts w:ascii="Arial" w:eastAsia="Times New Roman" w:hAnsi="Arial" w:cs="Arial"/>
          <w:lang w:eastAsia="pl-PL"/>
        </w:rPr>
        <w:t>adku, o którym mowa w pkt 2)</w:t>
      </w:r>
      <w:r w:rsidRPr="00441D9E">
        <w:rPr>
          <w:rFonts w:ascii="Arial" w:eastAsia="Times New Roman" w:hAnsi="Arial" w:cs="Arial"/>
          <w:lang w:eastAsia="pl-PL"/>
        </w:rPr>
        <w:t>, wykonawcy wspólnie ubiegający się o udzi</w:t>
      </w:r>
      <w:r w:rsidRPr="00441D9E">
        <w:rPr>
          <w:rFonts w:ascii="Arial" w:eastAsia="Times New Roman" w:hAnsi="Arial" w:cs="Arial"/>
          <w:lang w:eastAsia="pl-PL"/>
        </w:rPr>
        <w:t>e</w:t>
      </w:r>
      <w:r w:rsidRPr="00441D9E">
        <w:rPr>
          <w:rFonts w:ascii="Arial" w:eastAsia="Times New Roman" w:hAnsi="Arial" w:cs="Arial"/>
          <w:lang w:eastAsia="pl-PL"/>
        </w:rPr>
        <w:t>lenie zamówieni</w:t>
      </w:r>
      <w:r w:rsidR="00441D9E">
        <w:rPr>
          <w:rFonts w:ascii="Arial" w:eastAsia="Times New Roman" w:hAnsi="Arial" w:cs="Arial"/>
          <w:lang w:eastAsia="pl-PL"/>
        </w:rPr>
        <w:t>a dołączają odpowiednio</w:t>
      </w:r>
      <w:r w:rsidRPr="00441D9E">
        <w:rPr>
          <w:rFonts w:ascii="Arial" w:eastAsia="Times New Roman" w:hAnsi="Arial" w:cs="Arial"/>
          <w:lang w:eastAsia="pl-PL"/>
        </w:rPr>
        <w:t xml:space="preserve"> do oferty oświadczenie, z którego wyni</w:t>
      </w:r>
      <w:r w:rsidR="00441D9E">
        <w:rPr>
          <w:rFonts w:ascii="Arial" w:eastAsia="Times New Roman" w:hAnsi="Arial" w:cs="Arial"/>
          <w:lang w:eastAsia="pl-PL"/>
        </w:rPr>
        <w:t>ka, które</w:t>
      </w:r>
      <w:r w:rsidRPr="00441D9E">
        <w:rPr>
          <w:rFonts w:ascii="Arial" w:eastAsia="Times New Roman" w:hAnsi="Arial" w:cs="Arial"/>
          <w:lang w:eastAsia="pl-PL"/>
        </w:rPr>
        <w:t xml:space="preserve"> dostawy wykonają poszczególni wykonawcy</w:t>
      </w:r>
      <w:r w:rsidR="00D00890">
        <w:rPr>
          <w:rFonts w:ascii="Arial" w:eastAsia="Times New Roman" w:hAnsi="Arial" w:cs="Arial"/>
          <w:lang w:eastAsia="pl-PL"/>
        </w:rPr>
        <w:t xml:space="preserve"> (według załącznika nr 5</w:t>
      </w:r>
      <w:r w:rsidR="00F63901">
        <w:rPr>
          <w:rFonts w:ascii="Arial" w:eastAsia="Times New Roman" w:hAnsi="Arial" w:cs="Arial"/>
          <w:lang w:eastAsia="pl-PL"/>
        </w:rPr>
        <w:t xml:space="preserve"> do SWZ</w:t>
      </w:r>
      <w:r w:rsidR="00441D9E">
        <w:rPr>
          <w:rFonts w:ascii="Arial" w:eastAsia="Times New Roman" w:hAnsi="Arial" w:cs="Arial"/>
          <w:lang w:eastAsia="pl-PL"/>
        </w:rPr>
        <w:t>)</w:t>
      </w:r>
      <w:r w:rsidRPr="00441D9E">
        <w:rPr>
          <w:rFonts w:ascii="Arial" w:eastAsia="Times New Roman" w:hAnsi="Arial" w:cs="Arial"/>
          <w:lang w:eastAsia="pl-PL"/>
        </w:rPr>
        <w:t>.</w:t>
      </w:r>
    </w:p>
    <w:p w:rsidR="00F621B1" w:rsidRPr="00BD5525" w:rsidRDefault="00F621B1" w:rsidP="00F621B1">
      <w:pPr>
        <w:pStyle w:val="Akapitzlist"/>
        <w:suppressAutoHyphens w:val="0"/>
        <w:autoSpaceDE w:val="0"/>
        <w:autoSpaceDN w:val="0"/>
        <w:adjustRightInd w:val="0"/>
        <w:spacing w:after="0"/>
        <w:ind w:left="426"/>
        <w:jc w:val="both"/>
        <w:rPr>
          <w:rFonts w:ascii="Arial" w:eastAsiaTheme="minorHAnsi" w:hAnsi="Arial" w:cs="Arial"/>
          <w:lang w:eastAsia="en-US"/>
        </w:rPr>
      </w:pPr>
    </w:p>
    <w:p w:rsidR="001C5E90" w:rsidRPr="00B82AAB" w:rsidRDefault="001C5E90" w:rsidP="001C5E90">
      <w:pPr>
        <w:jc w:val="both"/>
        <w:rPr>
          <w:rFonts w:ascii="Arial" w:hAnsi="Arial" w:cs="Arial"/>
          <w:b/>
          <w:bCs/>
          <w:color w:val="FF0000"/>
        </w:rPr>
      </w:pPr>
    </w:p>
    <w:p w:rsidR="001C5E90" w:rsidRPr="00B82AAB" w:rsidRDefault="001C5E90" w:rsidP="00B72099">
      <w:pPr>
        <w:pStyle w:val="Akapitzlist"/>
        <w:numPr>
          <w:ilvl w:val="0"/>
          <w:numId w:val="21"/>
        </w:numPr>
        <w:jc w:val="both"/>
        <w:rPr>
          <w:rFonts w:ascii="Arial" w:hAnsi="Arial" w:cs="Arial"/>
          <w:b/>
          <w:bCs/>
        </w:rPr>
      </w:pPr>
      <w:r w:rsidRPr="00D0750A">
        <w:rPr>
          <w:rFonts w:ascii="Arial" w:hAnsi="Arial" w:cs="Arial"/>
          <w:b/>
          <w:bCs/>
        </w:rPr>
        <w:t>WYKAZ DOKUMENTÓW I OŚWIADCZEŃ, KTÓRYCH ZŁOŻENIA ZAMAWIAJĄCY WYMAGA OD WYKONAWCY W POSTĘPOWANIU O UDZIELENIE ZAMÓWIENIA:</w:t>
      </w:r>
    </w:p>
    <w:p w:rsidR="001C5E90" w:rsidRPr="00D0750A" w:rsidRDefault="001C5E90" w:rsidP="00B72099">
      <w:pPr>
        <w:pStyle w:val="Akapitzlist"/>
        <w:numPr>
          <w:ilvl w:val="0"/>
          <w:numId w:val="11"/>
        </w:numPr>
        <w:shd w:val="clear" w:color="auto" w:fill="F2F2F2" w:themeFill="background1" w:themeFillShade="F2"/>
        <w:ind w:left="426" w:hanging="426"/>
        <w:jc w:val="both"/>
        <w:rPr>
          <w:rFonts w:ascii="Arial" w:hAnsi="Arial" w:cs="Arial"/>
          <w:b/>
        </w:rPr>
      </w:pPr>
      <w:r w:rsidRPr="00D0750A">
        <w:rPr>
          <w:rFonts w:ascii="Arial" w:hAnsi="Arial" w:cs="Arial"/>
          <w:b/>
        </w:rPr>
        <w:t>OŚWIADCZENIE, O KTÓRYM MOWA W ART. 125 UST. 1 USTAWY PZP. PODMIOTOWE ŚRODKI DOWODOWE.</w:t>
      </w:r>
    </w:p>
    <w:p w:rsidR="001C5E90" w:rsidRPr="00D0750A" w:rsidRDefault="001C5E90" w:rsidP="00B72099">
      <w:pPr>
        <w:pStyle w:val="Akapitzlist"/>
        <w:numPr>
          <w:ilvl w:val="0"/>
          <w:numId w:val="12"/>
        </w:numPr>
        <w:spacing w:after="0"/>
        <w:jc w:val="both"/>
        <w:rPr>
          <w:rFonts w:ascii="Arial" w:hAnsi="Arial" w:cs="Arial"/>
          <w:bCs/>
        </w:rPr>
      </w:pPr>
      <w:r w:rsidRPr="00D0750A">
        <w:rPr>
          <w:rFonts w:ascii="Arial" w:hAnsi="Arial" w:cs="Arial"/>
          <w:bCs/>
        </w:rPr>
        <w:t>Wraz z ofertą Wykonawca jest zobowiązany złożyć aktualne oświadczenie, o którym mowa w art. 125 ust. 1 PZP, o niepodleganiu wykluczeniu oraz spełnianiu warunków udziału w postępowaniu, wg wzoru stanowiącego</w:t>
      </w:r>
      <w:r>
        <w:rPr>
          <w:rFonts w:ascii="Arial" w:hAnsi="Arial" w:cs="Arial"/>
          <w:bCs/>
        </w:rPr>
        <w:t xml:space="preserve"> Załącznik</w:t>
      </w:r>
      <w:r w:rsidRPr="00D0750A">
        <w:rPr>
          <w:rFonts w:ascii="Arial" w:hAnsi="Arial" w:cs="Arial"/>
          <w:bCs/>
        </w:rPr>
        <w:t xml:space="preserve"> do SWZ.</w:t>
      </w:r>
    </w:p>
    <w:p w:rsidR="004C3CAE" w:rsidRPr="00D00890" w:rsidRDefault="001C5E90" w:rsidP="00D00890">
      <w:pPr>
        <w:pStyle w:val="Akapitzlist"/>
        <w:numPr>
          <w:ilvl w:val="0"/>
          <w:numId w:val="13"/>
        </w:numPr>
        <w:spacing w:after="0"/>
        <w:jc w:val="both"/>
        <w:rPr>
          <w:rFonts w:ascii="Arial" w:hAnsi="Arial" w:cs="Arial"/>
          <w:bCs/>
        </w:rPr>
      </w:pPr>
      <w:r w:rsidRPr="00D0750A">
        <w:rPr>
          <w:rFonts w:ascii="Arial" w:hAnsi="Arial" w:cs="Arial"/>
        </w:rPr>
        <w:t>W przypadku wykonawców wspólnie ubiegających się o udzielenie zamówienia, oświadczenie,</w:t>
      </w:r>
      <w:r w:rsidRPr="00D0750A">
        <w:rPr>
          <w:rFonts w:ascii="Arial" w:hAnsi="Arial" w:cs="Arial"/>
          <w:bCs/>
        </w:rPr>
        <w:t xml:space="preserve"> o któ</w:t>
      </w:r>
      <w:r w:rsidR="008F1041">
        <w:rPr>
          <w:rFonts w:ascii="Arial" w:hAnsi="Arial" w:cs="Arial"/>
          <w:bCs/>
        </w:rPr>
        <w:t>rym mowa w art. 125 ust. 1 PZP,</w:t>
      </w:r>
      <w:r w:rsidRPr="00D0750A">
        <w:rPr>
          <w:rFonts w:ascii="Arial" w:hAnsi="Arial" w:cs="Arial"/>
        </w:rPr>
        <w:t xml:space="preserve"> składa każdy z tych </w:t>
      </w:r>
      <w:r w:rsidRPr="00D0750A">
        <w:rPr>
          <w:rFonts w:ascii="Arial" w:hAnsi="Arial" w:cs="Arial"/>
          <w:bCs/>
        </w:rPr>
        <w:t xml:space="preserve">wykonawców, wg wzoru </w:t>
      </w:r>
      <w:r>
        <w:rPr>
          <w:rFonts w:ascii="Arial" w:hAnsi="Arial" w:cs="Arial"/>
          <w:bCs/>
        </w:rPr>
        <w:t xml:space="preserve">stanowiącego Załącznik </w:t>
      </w:r>
      <w:r w:rsidRPr="00D0750A">
        <w:rPr>
          <w:rFonts w:ascii="Arial" w:hAnsi="Arial" w:cs="Arial"/>
          <w:bCs/>
        </w:rPr>
        <w:t>do SWZ. Oświadczenia te potwierdzają brak podstaw wykluczenia oraz spełnianie warunków udziału w postępowaniu w zakresie, w jakim każdy z wykonawców wykazuje spełnianie warunków udziału w postępowaniu.</w:t>
      </w:r>
    </w:p>
    <w:p w:rsidR="001C5E90" w:rsidRPr="00D0750A" w:rsidRDefault="001C5E90" w:rsidP="001C5E90">
      <w:pPr>
        <w:ind w:left="720"/>
        <w:jc w:val="both"/>
        <w:rPr>
          <w:rFonts w:ascii="Arial" w:hAnsi="Arial" w:cs="Arial"/>
          <w:color w:val="FF0000"/>
        </w:rPr>
      </w:pPr>
    </w:p>
    <w:p w:rsidR="001C5E90" w:rsidRDefault="001C5E90" w:rsidP="00B72099">
      <w:pPr>
        <w:pStyle w:val="Akapitzlist"/>
        <w:numPr>
          <w:ilvl w:val="0"/>
          <w:numId w:val="12"/>
        </w:numPr>
        <w:jc w:val="both"/>
        <w:rPr>
          <w:rFonts w:ascii="Arial" w:hAnsi="Arial" w:cs="Arial"/>
          <w:b/>
        </w:rPr>
      </w:pPr>
      <w:r w:rsidRPr="00D0750A">
        <w:rPr>
          <w:rFonts w:ascii="Arial" w:hAnsi="Arial" w:cs="Arial"/>
          <w:b/>
        </w:rPr>
        <w:t>Podmiotowe środki dowodowe dotyczące potwierdzenia spełniania warunków udziału w postępowaniu, składane na wezwanie Zamawiającego przez wykonawcę, którego oferta została najwyżej oceniona (w terminie wyznaczonym przez Zamawiającego, nie krótszym niż 5 dni):</w:t>
      </w:r>
    </w:p>
    <w:p w:rsidR="00B76873" w:rsidRPr="00B76873" w:rsidRDefault="00B76873" w:rsidP="00B76873">
      <w:pPr>
        <w:pStyle w:val="Akapitzlist"/>
        <w:ind w:left="360"/>
        <w:jc w:val="both"/>
        <w:rPr>
          <w:rFonts w:ascii="Arial" w:hAnsi="Arial" w:cs="Arial"/>
        </w:rPr>
      </w:pPr>
      <w:r w:rsidRPr="00B76873">
        <w:rPr>
          <w:rFonts w:ascii="Arial" w:hAnsi="Arial" w:cs="Arial"/>
        </w:rPr>
        <w:t>Zamawiający nie żąda podmiotowych środków dowodowych dotyczących potwierdzenia spełniania warunków udziału w postępowaniu.</w:t>
      </w:r>
    </w:p>
    <w:p w:rsidR="004C3CAE" w:rsidRPr="00090365" w:rsidRDefault="004C3CAE" w:rsidP="00090365">
      <w:pPr>
        <w:jc w:val="both"/>
        <w:rPr>
          <w:rFonts w:ascii="Arial" w:hAnsi="Arial" w:cs="Arial"/>
        </w:rPr>
      </w:pPr>
    </w:p>
    <w:p w:rsidR="001C5E90" w:rsidRPr="00B3655D" w:rsidRDefault="001C5E90" w:rsidP="00B72099">
      <w:pPr>
        <w:pStyle w:val="Akapitzlist"/>
        <w:numPr>
          <w:ilvl w:val="0"/>
          <w:numId w:val="12"/>
        </w:numPr>
        <w:jc w:val="both"/>
        <w:rPr>
          <w:rFonts w:ascii="Arial" w:hAnsi="Arial" w:cs="Arial"/>
          <w:b/>
        </w:rPr>
      </w:pPr>
      <w:r w:rsidRPr="00D0750A">
        <w:rPr>
          <w:rFonts w:ascii="Arial" w:hAnsi="Arial" w:cs="Arial"/>
          <w:b/>
        </w:rPr>
        <w:t xml:space="preserve">Podmiotowe środki dowodowe dotyczące wykazania braku podstaw do wykluczenia z udziału w postępowaniu, składane na wezwanie Zamawiającego przez </w:t>
      </w:r>
      <w:r w:rsidRPr="00B3655D">
        <w:rPr>
          <w:rFonts w:ascii="Arial" w:hAnsi="Arial" w:cs="Arial"/>
          <w:b/>
        </w:rPr>
        <w:t>wykonawcę, którego oferta została najwyżej oceniona (w terminie wyznaczonym przez Zamawiającego, nie krótszym niż 5 dni):</w:t>
      </w:r>
    </w:p>
    <w:p w:rsidR="001C5E90" w:rsidRPr="00281391" w:rsidRDefault="001C5E90" w:rsidP="001C5E90">
      <w:pPr>
        <w:pStyle w:val="divparagraph"/>
        <w:spacing w:after="240" w:line="276" w:lineRule="auto"/>
        <w:ind w:left="426"/>
        <w:jc w:val="both"/>
        <w:rPr>
          <w:rFonts w:ascii="Arial" w:hAnsi="Arial" w:cs="Arial"/>
          <w:color w:val="auto"/>
          <w:sz w:val="22"/>
          <w:szCs w:val="22"/>
        </w:rPr>
      </w:pPr>
      <w:r w:rsidRPr="00281391">
        <w:rPr>
          <w:rFonts w:ascii="Arial" w:hAnsi="Arial" w:cs="Arial"/>
          <w:color w:val="auto"/>
          <w:sz w:val="22"/>
          <w:szCs w:val="22"/>
        </w:rPr>
        <w:t xml:space="preserve">Zamawiający nie żąda złożenia podmiotowych środków dowodowych w celu wykazania braku podstaw do wykluczenia z udziału w postępowaniu. </w:t>
      </w:r>
    </w:p>
    <w:p w:rsidR="001C5E90" w:rsidRPr="00D0750A" w:rsidRDefault="001C5E90" w:rsidP="00B72099">
      <w:pPr>
        <w:pStyle w:val="Akapitzlist"/>
        <w:numPr>
          <w:ilvl w:val="0"/>
          <w:numId w:val="11"/>
        </w:numPr>
        <w:shd w:val="clear" w:color="auto" w:fill="F2F2F2" w:themeFill="background1" w:themeFillShade="F2"/>
        <w:ind w:left="426" w:hanging="426"/>
        <w:rPr>
          <w:rFonts w:ascii="Arial" w:hAnsi="Arial" w:cs="Arial"/>
          <w:b/>
        </w:rPr>
      </w:pPr>
      <w:r w:rsidRPr="00D0750A">
        <w:rPr>
          <w:rFonts w:ascii="Arial" w:hAnsi="Arial" w:cs="Arial"/>
          <w:b/>
        </w:rPr>
        <w:lastRenderedPageBreak/>
        <w:t>DOKUMENTY SKŁADANE WRAZ Z OFERTĄ</w:t>
      </w:r>
    </w:p>
    <w:p w:rsidR="001C5E90" w:rsidRPr="008F1041" w:rsidRDefault="001C5E90" w:rsidP="00B72099">
      <w:pPr>
        <w:widowControl/>
        <w:numPr>
          <w:ilvl w:val="0"/>
          <w:numId w:val="16"/>
        </w:numPr>
        <w:autoSpaceDN/>
        <w:spacing w:line="276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8F1041">
        <w:rPr>
          <w:rFonts w:ascii="Arial" w:hAnsi="Arial" w:cs="Arial"/>
          <w:sz w:val="22"/>
          <w:szCs w:val="22"/>
        </w:rPr>
        <w:t>Na ofertę składa się:</w:t>
      </w:r>
    </w:p>
    <w:p w:rsidR="00BE554A" w:rsidRPr="00BE554A" w:rsidRDefault="001C5E90" w:rsidP="00BE554A">
      <w:pPr>
        <w:pStyle w:val="Akapitzlist"/>
        <w:numPr>
          <w:ilvl w:val="0"/>
          <w:numId w:val="18"/>
        </w:numPr>
        <w:spacing w:after="0"/>
        <w:jc w:val="both"/>
        <w:rPr>
          <w:rFonts w:ascii="Arial" w:hAnsi="Arial" w:cs="Arial"/>
        </w:rPr>
      </w:pPr>
      <w:r w:rsidRPr="008F1041">
        <w:rPr>
          <w:rFonts w:ascii="Arial" w:hAnsi="Arial" w:cs="Arial"/>
        </w:rPr>
        <w:t>uzupełniony formularz ofertowy, zgodnie z załącznikiem nr</w:t>
      </w:r>
      <w:r w:rsidR="00B76873">
        <w:rPr>
          <w:rFonts w:ascii="Arial" w:hAnsi="Arial" w:cs="Arial"/>
        </w:rPr>
        <w:t xml:space="preserve"> 2</w:t>
      </w:r>
      <w:r w:rsidRPr="008F1041">
        <w:rPr>
          <w:rFonts w:ascii="Arial" w:hAnsi="Arial" w:cs="Arial"/>
        </w:rPr>
        <w:t xml:space="preserve"> do SIWZ (oryginał),</w:t>
      </w:r>
    </w:p>
    <w:p w:rsidR="00BE554A" w:rsidRPr="00503E9A" w:rsidRDefault="00BE554A" w:rsidP="00BE554A">
      <w:pPr>
        <w:spacing w:before="120"/>
        <w:ind w:left="709"/>
        <w:jc w:val="both"/>
        <w:rPr>
          <w:rStyle w:val="Wyrnienieintensywne"/>
          <w:rFonts w:ascii="Arial" w:hAnsi="Arial" w:cs="Arial"/>
          <w:sz w:val="22"/>
          <w:szCs w:val="22"/>
        </w:rPr>
      </w:pPr>
      <w:r w:rsidRPr="00503E9A">
        <w:rPr>
          <w:rStyle w:val="Wyrnienieintensywne"/>
          <w:rFonts w:ascii="Arial" w:hAnsi="Arial" w:cs="Arial"/>
          <w:sz w:val="22"/>
          <w:szCs w:val="22"/>
        </w:rPr>
        <w:t xml:space="preserve">UWAGA! </w:t>
      </w:r>
    </w:p>
    <w:p w:rsidR="00BE554A" w:rsidRPr="00503E9A" w:rsidRDefault="00BE554A" w:rsidP="00BE554A">
      <w:pPr>
        <w:ind w:left="709"/>
        <w:jc w:val="both"/>
        <w:rPr>
          <w:rStyle w:val="Wyrnienieintensywne"/>
          <w:rFonts w:ascii="Arial" w:hAnsi="Arial" w:cs="Arial"/>
          <w:sz w:val="22"/>
          <w:szCs w:val="22"/>
        </w:rPr>
      </w:pPr>
      <w:r w:rsidRPr="00503E9A">
        <w:rPr>
          <w:rStyle w:val="Wyrnienieintensywne"/>
          <w:rFonts w:ascii="Arial" w:hAnsi="Arial" w:cs="Arial"/>
          <w:sz w:val="22"/>
          <w:szCs w:val="22"/>
        </w:rPr>
        <w:t xml:space="preserve">Przekazanie elektronicznego ustandaryzowanego formularza oferty (nazwanego </w:t>
      </w:r>
      <w:r w:rsidRPr="00503E9A">
        <w:rPr>
          <w:rStyle w:val="Wyrnienieintensywne"/>
          <w:rFonts w:ascii="Arial" w:hAnsi="Arial" w:cs="Arial"/>
          <w:sz w:val="22"/>
          <w:szCs w:val="22"/>
        </w:rPr>
        <w:br/>
        <w:t>w systemie jako „Oferta podstawowa”) wypełnionego przez Wykonawcę w Systemie, dostępnym pod adresem https://ezamow</w:t>
      </w:r>
      <w:r w:rsidR="004237B5" w:rsidRPr="00503E9A">
        <w:rPr>
          <w:rStyle w:val="Wyrnienieintensywne"/>
          <w:rFonts w:ascii="Arial" w:hAnsi="Arial" w:cs="Arial"/>
          <w:sz w:val="22"/>
          <w:szCs w:val="22"/>
        </w:rPr>
        <w:t>ienia</w:t>
      </w:r>
      <w:r w:rsidRPr="00503E9A">
        <w:rPr>
          <w:rStyle w:val="Wyrnienieintensywne"/>
          <w:rFonts w:ascii="Arial" w:hAnsi="Arial" w:cs="Arial"/>
          <w:sz w:val="22"/>
          <w:szCs w:val="22"/>
        </w:rPr>
        <w:t>.gov.pl nie stanowi złożenia oferty zgodnie z wymaganiami SWZ.</w:t>
      </w:r>
    </w:p>
    <w:p w:rsidR="00BE554A" w:rsidRPr="00503E9A" w:rsidRDefault="00BE554A" w:rsidP="00BE554A">
      <w:pPr>
        <w:ind w:left="709"/>
        <w:jc w:val="both"/>
        <w:rPr>
          <w:rFonts w:ascii="Arial" w:hAnsi="Arial" w:cs="Arial"/>
          <w:sz w:val="22"/>
          <w:szCs w:val="22"/>
        </w:rPr>
      </w:pPr>
      <w:r w:rsidRPr="00503E9A">
        <w:rPr>
          <w:rFonts w:ascii="Arial" w:hAnsi="Arial" w:cs="Arial"/>
          <w:sz w:val="22"/>
          <w:szCs w:val="22"/>
        </w:rPr>
        <w:t>Szczegóły oferty uzupełniane w elektronicznym ustandaryzowanym formularzu oferty</w:t>
      </w:r>
      <w:r w:rsidRPr="00503E9A">
        <w:rPr>
          <w:rFonts w:ascii="Arial" w:hAnsi="Arial" w:cs="Arial"/>
          <w:sz w:val="22"/>
          <w:szCs w:val="22"/>
        </w:rPr>
        <w:br/>
        <w:t xml:space="preserve">w Systemie muszą być zbieżne z tymi, które Wykonawca zaoferuje w Formularzu ofertowym sporządzonym według wzoru stanowiącego Załącznik nr 1 do SWZ. </w:t>
      </w:r>
    </w:p>
    <w:p w:rsidR="00BE554A" w:rsidRPr="00BE554A" w:rsidRDefault="00BE554A" w:rsidP="00BE554A">
      <w:pPr>
        <w:ind w:left="709"/>
        <w:jc w:val="both"/>
        <w:rPr>
          <w:rFonts w:ascii="Arial" w:hAnsi="Arial" w:cs="Arial"/>
          <w:sz w:val="22"/>
          <w:szCs w:val="22"/>
        </w:rPr>
      </w:pPr>
      <w:r w:rsidRPr="00503E9A">
        <w:rPr>
          <w:rFonts w:ascii="Arial" w:hAnsi="Arial" w:cs="Arial"/>
          <w:sz w:val="22"/>
          <w:szCs w:val="22"/>
        </w:rPr>
        <w:t xml:space="preserve">W przypadku rozbieżności pomiędzy treścią w elektronicznym ustandaryzowanym formularzu oferty wypełnionym przez Wykonawcę w Systemie podczas składania oferty, a treścią Formularza oferty sporządzonego według wzoru stanowiącego Załącznik nr 1 do SWZ i załączonego do oferty, za obowiązującą przyjmuje się treść Formularza ofertowego sporządzonego według wzoru stanowiącego Załącznik nr 1 </w:t>
      </w:r>
      <w:r w:rsidRPr="00503E9A">
        <w:rPr>
          <w:rFonts w:ascii="Arial" w:hAnsi="Arial" w:cs="Arial"/>
          <w:sz w:val="22"/>
          <w:szCs w:val="22"/>
        </w:rPr>
        <w:br/>
        <w:t>do SWZ podpisanego prawidłowo, zgodnie z reprezentacją.</w:t>
      </w:r>
    </w:p>
    <w:p w:rsidR="00BE554A" w:rsidRPr="00BE554A" w:rsidRDefault="00BE554A" w:rsidP="00BE554A">
      <w:pPr>
        <w:jc w:val="both"/>
        <w:rPr>
          <w:rFonts w:ascii="Arial" w:hAnsi="Arial" w:cs="Arial"/>
        </w:rPr>
      </w:pPr>
    </w:p>
    <w:p w:rsidR="001C5E90" w:rsidRDefault="001C5E90" w:rsidP="00B72099">
      <w:pPr>
        <w:pStyle w:val="Akapitzlist"/>
        <w:numPr>
          <w:ilvl w:val="0"/>
          <w:numId w:val="18"/>
        </w:numPr>
        <w:spacing w:after="0"/>
        <w:jc w:val="both"/>
        <w:rPr>
          <w:rFonts w:ascii="Arial" w:hAnsi="Arial" w:cs="Arial"/>
        </w:rPr>
      </w:pPr>
      <w:r w:rsidRPr="008F1041">
        <w:rPr>
          <w:rFonts w:ascii="Arial" w:hAnsi="Arial" w:cs="Arial"/>
        </w:rPr>
        <w:t>uzupełnione oświadczenie Wykonawcy, o którym mowa w art. 125 ust. 1 PZP, zgodnie z załącznikiem do SWZ,</w:t>
      </w:r>
    </w:p>
    <w:p w:rsidR="00090365" w:rsidRPr="00F56034" w:rsidRDefault="00B76873" w:rsidP="00B72099">
      <w:pPr>
        <w:pStyle w:val="Akapitzlist"/>
        <w:numPr>
          <w:ilvl w:val="0"/>
          <w:numId w:val="18"/>
        </w:numPr>
        <w:tabs>
          <w:tab w:val="left" w:pos="360"/>
        </w:tabs>
        <w:spacing w:after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o</w:t>
      </w:r>
      <w:r w:rsidR="00090365" w:rsidRPr="00F56034">
        <w:rPr>
          <w:rFonts w:ascii="Arial" w:hAnsi="Arial" w:cs="Arial"/>
        </w:rPr>
        <w:t>świadczenie Wykonawców wspólnie ubiegających się o zamówienie wg w</w:t>
      </w:r>
      <w:r w:rsidR="00D00890">
        <w:rPr>
          <w:rFonts w:ascii="Arial" w:hAnsi="Arial" w:cs="Arial"/>
        </w:rPr>
        <w:t>zoru stanowiącego Załącznik nr 5</w:t>
      </w:r>
      <w:r w:rsidR="00090365" w:rsidRPr="00F56034">
        <w:rPr>
          <w:rFonts w:ascii="Arial" w:hAnsi="Arial" w:cs="Arial"/>
        </w:rPr>
        <w:t xml:space="preserve"> do SWZ - </w:t>
      </w:r>
      <w:r w:rsidR="00090365" w:rsidRPr="00F56034">
        <w:rPr>
          <w:rFonts w:ascii="Arial" w:hAnsi="Arial" w:cs="Arial"/>
          <w:i/>
          <w:iCs/>
        </w:rPr>
        <w:t>jeśli dotyczy</w:t>
      </w:r>
    </w:p>
    <w:p w:rsidR="00090365" w:rsidRPr="008F1041" w:rsidRDefault="00090365" w:rsidP="00090365">
      <w:pPr>
        <w:pStyle w:val="Akapitzlist"/>
        <w:spacing w:after="0"/>
        <w:jc w:val="both"/>
        <w:rPr>
          <w:rFonts w:ascii="Arial" w:hAnsi="Arial" w:cs="Arial"/>
        </w:rPr>
      </w:pPr>
    </w:p>
    <w:p w:rsidR="001C5E90" w:rsidRPr="008F1041" w:rsidRDefault="001C5E90" w:rsidP="00B72099">
      <w:pPr>
        <w:widowControl/>
        <w:numPr>
          <w:ilvl w:val="0"/>
          <w:numId w:val="16"/>
        </w:numPr>
        <w:autoSpaceDN/>
        <w:spacing w:line="276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8F1041">
        <w:rPr>
          <w:rFonts w:ascii="Arial" w:hAnsi="Arial" w:cs="Arial"/>
          <w:sz w:val="22"/>
          <w:szCs w:val="22"/>
        </w:rPr>
        <w:t>Wraz z ofertą, Wykonawca ma obowiązek złożyć:</w:t>
      </w:r>
    </w:p>
    <w:p w:rsidR="001C5E90" w:rsidRPr="008F1041" w:rsidRDefault="001C5E90" w:rsidP="00B72099">
      <w:pPr>
        <w:pStyle w:val="Akapitzlist"/>
        <w:numPr>
          <w:ilvl w:val="0"/>
          <w:numId w:val="17"/>
        </w:numPr>
        <w:tabs>
          <w:tab w:val="left" w:pos="360"/>
        </w:tabs>
        <w:spacing w:after="0"/>
        <w:jc w:val="both"/>
        <w:rPr>
          <w:rFonts w:ascii="Arial" w:hAnsi="Arial" w:cs="Arial"/>
        </w:rPr>
      </w:pPr>
      <w:r w:rsidRPr="008F1041">
        <w:rPr>
          <w:rFonts w:ascii="Arial" w:hAnsi="Arial" w:cs="Arial"/>
        </w:rPr>
        <w:t>odpis lub informację z Krajowego Rejestru Sądowego, Centralnej Ewidencji i Informacji o Działalności Gospodarczej lub innego właściwego rejestru – w celu potwierdzenia, że osoba działająca w imieniu Wykonawcy jest umocowana do jego reprezentowania. Wykonawca nie jest zobowiązany do złożenia tych dokumentów, jeżeli Zamawiający może je uzyskać za pomocą bezpłatnych i ogólnodostępnych baz danych, o ile Wykonawca wskazał dane umożliwiające dostęp do tych dokumentów;</w:t>
      </w:r>
    </w:p>
    <w:p w:rsidR="001C5E90" w:rsidRPr="008F1041" w:rsidRDefault="001C5E90" w:rsidP="00B72099">
      <w:pPr>
        <w:pStyle w:val="Akapitzlist"/>
        <w:numPr>
          <w:ilvl w:val="0"/>
          <w:numId w:val="17"/>
        </w:numPr>
        <w:tabs>
          <w:tab w:val="left" w:pos="360"/>
        </w:tabs>
        <w:spacing w:after="0"/>
        <w:jc w:val="both"/>
        <w:rPr>
          <w:rFonts w:ascii="Arial" w:eastAsiaTheme="minorHAnsi" w:hAnsi="Arial" w:cs="Arial"/>
          <w:lang w:eastAsia="en-US"/>
        </w:rPr>
      </w:pPr>
      <w:r w:rsidRPr="008F1041">
        <w:rPr>
          <w:rFonts w:ascii="Arial" w:hAnsi="Arial" w:cs="Arial"/>
          <w:i/>
          <w:iCs/>
        </w:rPr>
        <w:t>jeżeli w imieniu wykonawcy działa osoba, której umocowanie do jego reprezentowania nie wynika z dokumentów, o których mowa w punkcie poprzedzającym:</w:t>
      </w:r>
      <w:r w:rsidRPr="008F1041">
        <w:rPr>
          <w:rFonts w:ascii="Arial" w:hAnsi="Arial" w:cs="Arial"/>
        </w:rPr>
        <w:t xml:space="preserve"> pełnomocnictwo lub inny dokument potwierdzający umocowanie do reprezentowania wykonawcy</w:t>
      </w:r>
      <w:r w:rsidRPr="008F1041">
        <w:rPr>
          <w:rFonts w:ascii="Arial" w:eastAsiaTheme="minorHAnsi" w:hAnsi="Arial" w:cs="Arial"/>
          <w:lang w:eastAsia="en-US"/>
        </w:rPr>
        <w:t>;</w:t>
      </w:r>
    </w:p>
    <w:p w:rsidR="000738CB" w:rsidRPr="00D97375" w:rsidRDefault="001C5E90" w:rsidP="00D97375">
      <w:pPr>
        <w:pStyle w:val="Akapitzlist"/>
        <w:numPr>
          <w:ilvl w:val="0"/>
          <w:numId w:val="17"/>
        </w:numPr>
        <w:tabs>
          <w:tab w:val="left" w:pos="360"/>
        </w:tabs>
        <w:spacing w:after="0"/>
        <w:jc w:val="both"/>
        <w:rPr>
          <w:rFonts w:ascii="Arial" w:eastAsiaTheme="minorHAnsi" w:hAnsi="Arial" w:cs="Arial"/>
          <w:lang w:eastAsia="en-US"/>
        </w:rPr>
      </w:pPr>
      <w:r w:rsidRPr="008F1041">
        <w:rPr>
          <w:rFonts w:ascii="Arial" w:eastAsiaTheme="minorHAnsi" w:hAnsi="Arial" w:cs="Arial"/>
          <w:lang w:eastAsia="en-US"/>
        </w:rPr>
        <w:t xml:space="preserve">pełnomocnictwo do reprezentowania Wykonawców wspólnie ubiegających się </w:t>
      </w:r>
      <w:r w:rsidRPr="008F1041">
        <w:rPr>
          <w:rFonts w:ascii="Arial" w:eastAsiaTheme="minorHAnsi" w:hAnsi="Arial" w:cs="Arial"/>
          <w:lang w:eastAsia="en-US"/>
        </w:rPr>
        <w:br/>
        <w:t xml:space="preserve">o udzielenie zamówienia </w:t>
      </w:r>
      <w:r w:rsidRPr="008F1041">
        <w:rPr>
          <w:rFonts w:ascii="Arial" w:eastAsiaTheme="minorHAnsi" w:hAnsi="Arial" w:cs="Arial"/>
          <w:lang w:eastAsia="en-US"/>
        </w:rPr>
        <w:sym w:font="Symbol" w:char="F02D"/>
      </w:r>
      <w:r w:rsidRPr="008F1041">
        <w:rPr>
          <w:rFonts w:ascii="Arial" w:eastAsiaTheme="minorHAnsi" w:hAnsi="Arial" w:cs="Arial"/>
          <w:lang w:eastAsia="en-US"/>
        </w:rPr>
        <w:t xml:space="preserve"> o ile dotyczy;</w:t>
      </w:r>
    </w:p>
    <w:p w:rsidR="001C5E90" w:rsidRPr="00D0750A" w:rsidRDefault="001C5E90" w:rsidP="001C5E90">
      <w:pPr>
        <w:pStyle w:val="Akapitzlist"/>
        <w:shd w:val="clear" w:color="auto" w:fill="FFFFFF" w:themeFill="background1"/>
        <w:tabs>
          <w:tab w:val="left" w:pos="851"/>
        </w:tabs>
        <w:suppressAutoHyphens w:val="0"/>
        <w:autoSpaceDE w:val="0"/>
        <w:autoSpaceDN w:val="0"/>
        <w:adjustRightInd w:val="0"/>
        <w:spacing w:after="0"/>
        <w:ind w:left="851"/>
        <w:jc w:val="both"/>
        <w:rPr>
          <w:rFonts w:ascii="Arial" w:eastAsiaTheme="minorHAnsi" w:hAnsi="Arial" w:cs="Arial"/>
          <w:color w:val="FF0000"/>
          <w:lang w:eastAsia="en-US"/>
        </w:rPr>
      </w:pPr>
    </w:p>
    <w:p w:rsidR="002F67D1" w:rsidRPr="0044557E" w:rsidRDefault="001C5E90" w:rsidP="002F67D1">
      <w:pPr>
        <w:pStyle w:val="Akapitzlist"/>
        <w:numPr>
          <w:ilvl w:val="0"/>
          <w:numId w:val="21"/>
        </w:numPr>
        <w:spacing w:before="240"/>
        <w:jc w:val="both"/>
        <w:rPr>
          <w:rFonts w:ascii="Arial" w:hAnsi="Arial" w:cs="Arial"/>
          <w:b/>
          <w:bCs/>
        </w:rPr>
      </w:pPr>
      <w:r w:rsidRPr="008F1041">
        <w:rPr>
          <w:rFonts w:ascii="Arial" w:hAnsi="Arial" w:cs="Arial"/>
          <w:b/>
          <w:bCs/>
        </w:rPr>
        <w:t>INFORMACJE O SPOSOBIE POROZUMIEWANIA SIĘ ZAMAWIAJĄCEGO Z WYKONAWCAMI ORAZ PRZEKAZYWANIA OŚWIADCZEŃ LUB DOKUMENTÓW:</w:t>
      </w:r>
    </w:p>
    <w:p w:rsidR="00013659" w:rsidRPr="00013659" w:rsidRDefault="00013659" w:rsidP="00013659">
      <w:pPr>
        <w:numPr>
          <w:ilvl w:val="2"/>
          <w:numId w:val="5"/>
        </w:numPr>
        <w:autoSpaceDN/>
        <w:spacing w:line="276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013659">
        <w:rPr>
          <w:rFonts w:ascii="Arial" w:eastAsia="CIDFont+F2" w:hAnsi="Arial" w:cs="Arial"/>
          <w:sz w:val="22"/>
          <w:szCs w:val="22"/>
          <w:lang w:eastAsia="en-US"/>
        </w:rPr>
        <w:t>W postępowaniu o udzielenie zamówienia komunikacja pomiędzy Zamawiającym a</w:t>
      </w:r>
      <w:r w:rsidRPr="00013659">
        <w:rPr>
          <w:rFonts w:ascii="Arial" w:hAnsi="Arial" w:cs="Arial"/>
          <w:sz w:val="22"/>
          <w:szCs w:val="22"/>
        </w:rPr>
        <w:t xml:space="preserve"> </w:t>
      </w:r>
      <w:r w:rsidRPr="00013659">
        <w:rPr>
          <w:rFonts w:ascii="Arial" w:eastAsia="CIDFont+F2" w:hAnsi="Arial" w:cs="Arial"/>
          <w:sz w:val="22"/>
          <w:szCs w:val="22"/>
          <w:lang w:eastAsia="en-US"/>
        </w:rPr>
        <w:t>Wykonawcami, w tym składanie ofert, dokumentów podmiotowych i przedmiotowych, oświadczeń,</w:t>
      </w:r>
      <w:r w:rsidRPr="00013659">
        <w:rPr>
          <w:rFonts w:ascii="Arial" w:hAnsi="Arial" w:cs="Arial"/>
          <w:sz w:val="22"/>
          <w:szCs w:val="22"/>
        </w:rPr>
        <w:t xml:space="preserve"> </w:t>
      </w:r>
      <w:r w:rsidRPr="00013659">
        <w:rPr>
          <w:rFonts w:ascii="Arial" w:eastAsia="CIDFont+F2" w:hAnsi="Arial" w:cs="Arial"/>
          <w:sz w:val="22"/>
          <w:szCs w:val="22"/>
          <w:lang w:eastAsia="en-US"/>
        </w:rPr>
        <w:t>wniosków, zawiadomień oraz przekazywanie informacji odbywa się drogą elektroniczną przy</w:t>
      </w:r>
      <w:r w:rsidRPr="00013659">
        <w:rPr>
          <w:rFonts w:ascii="Arial" w:hAnsi="Arial" w:cs="Arial"/>
          <w:sz w:val="22"/>
          <w:szCs w:val="22"/>
        </w:rPr>
        <w:t xml:space="preserve"> </w:t>
      </w:r>
      <w:r w:rsidRPr="00013659">
        <w:rPr>
          <w:rFonts w:ascii="Arial" w:eastAsia="CIDFont+F2" w:hAnsi="Arial" w:cs="Arial"/>
          <w:sz w:val="22"/>
          <w:szCs w:val="22"/>
          <w:lang w:eastAsia="en-US"/>
        </w:rPr>
        <w:t xml:space="preserve">użyciu Platformy e-Zamówienia, która jest dostępna pod adresem </w:t>
      </w:r>
      <w:hyperlink r:id="rId9" w:history="1">
        <w:r w:rsidRPr="00013659">
          <w:rPr>
            <w:rStyle w:val="Hipercze"/>
            <w:rFonts w:ascii="Arial" w:eastAsia="CIDFont+F2" w:hAnsi="Arial" w:cs="Arial"/>
            <w:sz w:val="22"/>
            <w:szCs w:val="22"/>
            <w:lang w:eastAsia="en-US"/>
          </w:rPr>
          <w:t>https://ezamowienia.gov.pl</w:t>
        </w:r>
      </w:hyperlink>
    </w:p>
    <w:p w:rsidR="00013659" w:rsidRPr="00013659" w:rsidRDefault="00013659" w:rsidP="00013659">
      <w:pPr>
        <w:numPr>
          <w:ilvl w:val="2"/>
          <w:numId w:val="5"/>
        </w:numPr>
        <w:autoSpaceDN/>
        <w:spacing w:line="276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013659">
        <w:rPr>
          <w:rFonts w:ascii="Arial" w:eastAsia="CIDFont+F2" w:hAnsi="Arial" w:cs="Arial"/>
          <w:sz w:val="22"/>
          <w:szCs w:val="22"/>
          <w:lang w:eastAsia="en-US"/>
        </w:rPr>
        <w:t>Korzystanie z Platformy e- Zamówienia jest bezpłatne.</w:t>
      </w:r>
    </w:p>
    <w:p w:rsidR="00013659" w:rsidRPr="00013659" w:rsidRDefault="00013659" w:rsidP="00013659">
      <w:pPr>
        <w:numPr>
          <w:ilvl w:val="2"/>
          <w:numId w:val="5"/>
        </w:numPr>
        <w:autoSpaceDN/>
        <w:spacing w:line="276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013659">
        <w:rPr>
          <w:rFonts w:ascii="Arial" w:eastAsia="CIDFont+F2" w:hAnsi="Arial" w:cs="Arial"/>
          <w:sz w:val="22"/>
          <w:szCs w:val="22"/>
          <w:lang w:eastAsia="en-US"/>
        </w:rPr>
        <w:t>Wykonawca zamierzający wziąć udział w postępowaniu o udzielenie zamówienia publicznego,</w:t>
      </w:r>
      <w:r w:rsidRPr="00013659">
        <w:rPr>
          <w:rFonts w:ascii="Arial" w:hAnsi="Arial" w:cs="Arial"/>
          <w:sz w:val="22"/>
          <w:szCs w:val="22"/>
        </w:rPr>
        <w:t xml:space="preserve"> </w:t>
      </w:r>
      <w:r w:rsidRPr="00013659">
        <w:rPr>
          <w:rFonts w:ascii="Arial" w:eastAsia="CIDFont+F2" w:hAnsi="Arial" w:cs="Arial"/>
          <w:sz w:val="22"/>
          <w:szCs w:val="22"/>
          <w:lang w:eastAsia="en-US"/>
        </w:rPr>
        <w:t xml:space="preserve">musi posiadać konto podmiotu „Wykonawca” na Platformie e-Zamówienia. </w:t>
      </w:r>
      <w:r w:rsidRPr="00013659">
        <w:rPr>
          <w:rFonts w:ascii="Arial" w:eastAsia="CIDFont+F2" w:hAnsi="Arial" w:cs="Arial"/>
          <w:sz w:val="22"/>
          <w:szCs w:val="22"/>
          <w:lang w:eastAsia="en-US"/>
        </w:rPr>
        <w:lastRenderedPageBreak/>
        <w:t>Szczegółowe</w:t>
      </w:r>
      <w:r w:rsidRPr="00013659">
        <w:rPr>
          <w:rFonts w:ascii="Arial" w:hAnsi="Arial" w:cs="Arial"/>
          <w:sz w:val="22"/>
          <w:szCs w:val="22"/>
        </w:rPr>
        <w:t xml:space="preserve"> </w:t>
      </w:r>
      <w:r w:rsidRPr="00013659">
        <w:rPr>
          <w:rFonts w:ascii="Arial" w:eastAsia="CIDFont+F2" w:hAnsi="Arial" w:cs="Arial"/>
          <w:sz w:val="22"/>
          <w:szCs w:val="22"/>
          <w:lang w:eastAsia="en-US"/>
        </w:rPr>
        <w:t>informacje na temat zakładania kont podmiotów oraz zasady i warunki korzystania z Platformy e-</w:t>
      </w:r>
      <w:r w:rsidRPr="00013659">
        <w:rPr>
          <w:rFonts w:ascii="Arial" w:hAnsi="Arial" w:cs="Arial"/>
          <w:sz w:val="22"/>
          <w:szCs w:val="22"/>
        </w:rPr>
        <w:t xml:space="preserve"> </w:t>
      </w:r>
      <w:r w:rsidRPr="00013659">
        <w:rPr>
          <w:rFonts w:ascii="Arial" w:eastAsia="CIDFont+F2" w:hAnsi="Arial" w:cs="Arial"/>
          <w:sz w:val="22"/>
          <w:szCs w:val="22"/>
          <w:lang w:eastAsia="en-US"/>
        </w:rPr>
        <w:t>Zamówienia określa Regulamin Platformy e-Zamówienia , dostępny, na stronie internetowej</w:t>
      </w:r>
      <w:r w:rsidRPr="00013659">
        <w:rPr>
          <w:rFonts w:ascii="Arial" w:hAnsi="Arial" w:cs="Arial"/>
          <w:sz w:val="22"/>
          <w:szCs w:val="22"/>
        </w:rPr>
        <w:t xml:space="preserve"> </w:t>
      </w:r>
      <w:r w:rsidRPr="00013659">
        <w:rPr>
          <w:rFonts w:ascii="Arial" w:eastAsia="CIDFont+F2" w:hAnsi="Arial" w:cs="Arial"/>
          <w:sz w:val="22"/>
          <w:szCs w:val="22"/>
          <w:lang w:eastAsia="en-US"/>
        </w:rPr>
        <w:t>https://ezamowienia.gov.pl/pl/regulamin/#regulamin-serwisuoraz informacje zamieszczone w</w:t>
      </w:r>
      <w:r w:rsidRPr="00013659">
        <w:rPr>
          <w:rFonts w:ascii="Arial" w:hAnsi="Arial" w:cs="Arial"/>
          <w:sz w:val="22"/>
          <w:szCs w:val="22"/>
        </w:rPr>
        <w:t xml:space="preserve"> </w:t>
      </w:r>
      <w:r w:rsidRPr="00013659">
        <w:rPr>
          <w:rFonts w:ascii="Arial" w:eastAsia="CIDFont+F2" w:hAnsi="Arial" w:cs="Arial"/>
          <w:sz w:val="22"/>
          <w:szCs w:val="22"/>
          <w:lang w:eastAsia="en-US"/>
        </w:rPr>
        <w:t>zakładce „Centrum Pomocy”.</w:t>
      </w:r>
    </w:p>
    <w:p w:rsidR="00013659" w:rsidRPr="00013659" w:rsidRDefault="00013659" w:rsidP="00013659">
      <w:pPr>
        <w:numPr>
          <w:ilvl w:val="2"/>
          <w:numId w:val="5"/>
        </w:numPr>
        <w:autoSpaceDN/>
        <w:spacing w:line="276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013659">
        <w:rPr>
          <w:rFonts w:ascii="Arial" w:eastAsia="CIDFont+F2" w:hAnsi="Arial" w:cs="Arial"/>
          <w:sz w:val="22"/>
          <w:szCs w:val="22"/>
          <w:lang w:eastAsia="en-US"/>
        </w:rPr>
        <w:t>Przeglądanie i pobieranie publicznej treści dokumentacji postępowania nie wymaga posiadania</w:t>
      </w:r>
      <w:r w:rsidRPr="00013659">
        <w:rPr>
          <w:rFonts w:ascii="Arial" w:hAnsi="Arial" w:cs="Arial"/>
          <w:sz w:val="22"/>
          <w:szCs w:val="22"/>
        </w:rPr>
        <w:t xml:space="preserve"> </w:t>
      </w:r>
      <w:r w:rsidRPr="00013659">
        <w:rPr>
          <w:rFonts w:ascii="Arial" w:eastAsia="CIDFont+F2" w:hAnsi="Arial" w:cs="Arial"/>
          <w:sz w:val="22"/>
          <w:szCs w:val="22"/>
          <w:lang w:eastAsia="en-US"/>
        </w:rPr>
        <w:t>konta na Platformie e-Zamówienia ani logowania do Platformy e-Zamówienia.</w:t>
      </w:r>
    </w:p>
    <w:p w:rsidR="00013659" w:rsidRPr="00013659" w:rsidRDefault="00013659" w:rsidP="00013659">
      <w:pPr>
        <w:numPr>
          <w:ilvl w:val="2"/>
          <w:numId w:val="5"/>
        </w:numPr>
        <w:autoSpaceDN/>
        <w:spacing w:line="276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013659">
        <w:rPr>
          <w:rFonts w:ascii="Arial" w:eastAsia="CIDFont+F2" w:hAnsi="Arial" w:cs="Arial"/>
          <w:sz w:val="22"/>
          <w:szCs w:val="22"/>
          <w:lang w:eastAsia="en-US"/>
        </w:rPr>
        <w:t>Sposób sporządzenia dokumentów elektronicznych lub dokumentów elektronicznych będących</w:t>
      </w:r>
      <w:r w:rsidRPr="00013659">
        <w:rPr>
          <w:rFonts w:ascii="Arial" w:hAnsi="Arial" w:cs="Arial"/>
          <w:sz w:val="22"/>
          <w:szCs w:val="22"/>
        </w:rPr>
        <w:t xml:space="preserve"> </w:t>
      </w:r>
      <w:r w:rsidRPr="00013659">
        <w:rPr>
          <w:rFonts w:ascii="Arial" w:eastAsia="CIDFont+F2" w:hAnsi="Arial" w:cs="Arial"/>
          <w:sz w:val="22"/>
          <w:szCs w:val="22"/>
          <w:lang w:eastAsia="en-US"/>
        </w:rPr>
        <w:t>kopią elektroniczną treści zapisanej w postaci papierowej (cyfrowe odwzorowania) musi być</w:t>
      </w:r>
      <w:r w:rsidRPr="00013659">
        <w:rPr>
          <w:rFonts w:ascii="Arial" w:hAnsi="Arial" w:cs="Arial"/>
          <w:sz w:val="22"/>
          <w:szCs w:val="22"/>
        </w:rPr>
        <w:t xml:space="preserve"> </w:t>
      </w:r>
      <w:r w:rsidRPr="00013659">
        <w:rPr>
          <w:rFonts w:ascii="Arial" w:eastAsia="CIDFont+F2" w:hAnsi="Arial" w:cs="Arial"/>
          <w:sz w:val="22"/>
          <w:szCs w:val="22"/>
          <w:lang w:eastAsia="en-US"/>
        </w:rPr>
        <w:t>zgodny z wymaganiami określonymi w rozporządzeniu Prezesa Rady Ministrów z dnia 30 grudnia</w:t>
      </w:r>
      <w:r w:rsidRPr="00013659">
        <w:rPr>
          <w:rFonts w:ascii="Arial" w:hAnsi="Arial" w:cs="Arial"/>
          <w:sz w:val="22"/>
          <w:szCs w:val="22"/>
        </w:rPr>
        <w:t xml:space="preserve"> </w:t>
      </w:r>
      <w:r w:rsidRPr="00013659">
        <w:rPr>
          <w:rFonts w:ascii="Arial" w:eastAsia="CIDFont+F2" w:hAnsi="Arial" w:cs="Arial"/>
          <w:sz w:val="22"/>
          <w:szCs w:val="22"/>
          <w:lang w:eastAsia="en-US"/>
        </w:rPr>
        <w:t>2020 r. w sprawie sposobu sporządzania i przekazywania informacji oraz wymagań technicznych</w:t>
      </w:r>
      <w:r w:rsidRPr="00013659">
        <w:rPr>
          <w:rFonts w:ascii="Arial" w:hAnsi="Arial" w:cs="Arial"/>
          <w:sz w:val="22"/>
          <w:szCs w:val="22"/>
        </w:rPr>
        <w:t xml:space="preserve"> </w:t>
      </w:r>
      <w:r w:rsidRPr="00013659">
        <w:rPr>
          <w:rFonts w:ascii="Arial" w:eastAsia="CIDFont+F2" w:hAnsi="Arial" w:cs="Arial"/>
          <w:sz w:val="22"/>
          <w:szCs w:val="22"/>
          <w:lang w:eastAsia="en-US"/>
        </w:rPr>
        <w:t>dla dokumentów elektronicznych oraz środków komunikacji elektronicznej w postępowaniu o</w:t>
      </w:r>
      <w:r w:rsidRPr="00013659">
        <w:rPr>
          <w:rFonts w:ascii="Arial" w:hAnsi="Arial" w:cs="Arial"/>
          <w:sz w:val="22"/>
          <w:szCs w:val="22"/>
        </w:rPr>
        <w:t xml:space="preserve"> </w:t>
      </w:r>
      <w:r w:rsidRPr="00013659">
        <w:rPr>
          <w:rFonts w:ascii="Arial" w:eastAsia="CIDFont+F2" w:hAnsi="Arial" w:cs="Arial"/>
          <w:sz w:val="22"/>
          <w:szCs w:val="22"/>
          <w:lang w:eastAsia="en-US"/>
        </w:rPr>
        <w:t>udzielenie zamówienia publicznego lub konkursie.</w:t>
      </w:r>
    </w:p>
    <w:p w:rsidR="00013659" w:rsidRPr="00013659" w:rsidRDefault="00013659" w:rsidP="00013659">
      <w:pPr>
        <w:numPr>
          <w:ilvl w:val="2"/>
          <w:numId w:val="5"/>
        </w:numPr>
        <w:autoSpaceDN/>
        <w:spacing w:line="276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013659">
        <w:rPr>
          <w:rFonts w:ascii="Arial" w:eastAsia="CIDFont+F2" w:hAnsi="Arial" w:cs="Arial"/>
          <w:sz w:val="22"/>
          <w:szCs w:val="22"/>
          <w:lang w:eastAsia="en-US"/>
        </w:rPr>
        <w:t>Dokumenty elektroniczne, o których mowa w § 2 ust. 1 rozporządzenia , o którym mowa powyżej</w:t>
      </w:r>
      <w:r w:rsidRPr="00013659">
        <w:rPr>
          <w:rFonts w:ascii="Arial" w:hAnsi="Arial" w:cs="Arial"/>
          <w:sz w:val="22"/>
          <w:szCs w:val="22"/>
        </w:rPr>
        <w:t xml:space="preserve"> </w:t>
      </w:r>
      <w:r w:rsidRPr="00013659">
        <w:rPr>
          <w:rFonts w:ascii="Arial" w:eastAsia="CIDFont+F2" w:hAnsi="Arial" w:cs="Arial"/>
          <w:sz w:val="22"/>
          <w:szCs w:val="22"/>
          <w:lang w:eastAsia="en-US"/>
        </w:rPr>
        <w:t>w pkt 5, sporządza się w postaci elektronicznej, w formatach danych określonych w przepisach</w:t>
      </w:r>
      <w:r w:rsidRPr="00013659">
        <w:rPr>
          <w:rFonts w:ascii="Arial" w:hAnsi="Arial" w:cs="Arial"/>
          <w:sz w:val="22"/>
          <w:szCs w:val="22"/>
        </w:rPr>
        <w:t xml:space="preserve"> </w:t>
      </w:r>
      <w:r w:rsidRPr="00013659">
        <w:rPr>
          <w:rFonts w:ascii="Arial" w:eastAsia="CIDFont+F2" w:hAnsi="Arial" w:cs="Arial"/>
          <w:sz w:val="22"/>
          <w:szCs w:val="22"/>
          <w:lang w:eastAsia="en-US"/>
        </w:rPr>
        <w:t>rozporządzenia Rady Ministrów z dnia 12 kwietnia 2012 r. w sprawie Krajowych Ram</w:t>
      </w:r>
      <w:r w:rsidRPr="0001365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13659">
        <w:rPr>
          <w:rFonts w:ascii="Arial" w:eastAsia="CIDFont+F2" w:hAnsi="Arial" w:cs="Arial"/>
          <w:sz w:val="22"/>
          <w:szCs w:val="22"/>
          <w:lang w:eastAsia="en-US"/>
        </w:rPr>
        <w:t>Interoperacyjności</w:t>
      </w:r>
      <w:proofErr w:type="spellEnd"/>
      <w:r w:rsidRPr="00013659">
        <w:rPr>
          <w:rFonts w:ascii="Arial" w:eastAsia="CIDFont+F2" w:hAnsi="Arial" w:cs="Arial"/>
          <w:sz w:val="22"/>
          <w:szCs w:val="22"/>
          <w:lang w:eastAsia="en-US"/>
        </w:rPr>
        <w:t>, minimalnych wymagań dla rejestrów publicznych i wymiany informacji w</w:t>
      </w:r>
      <w:r w:rsidRPr="00013659">
        <w:rPr>
          <w:rFonts w:ascii="Arial" w:hAnsi="Arial" w:cs="Arial"/>
          <w:sz w:val="22"/>
          <w:szCs w:val="22"/>
        </w:rPr>
        <w:t xml:space="preserve"> </w:t>
      </w:r>
      <w:r w:rsidRPr="00013659">
        <w:rPr>
          <w:rFonts w:ascii="Arial" w:eastAsia="CIDFont+F2" w:hAnsi="Arial" w:cs="Arial"/>
          <w:sz w:val="22"/>
          <w:szCs w:val="22"/>
          <w:lang w:eastAsia="en-US"/>
        </w:rPr>
        <w:t>postaci elektronicznej oraz minimalnych wymagań dla systemów teleinformatycznych, z</w:t>
      </w:r>
      <w:r w:rsidRPr="00013659">
        <w:rPr>
          <w:rFonts w:ascii="Arial" w:hAnsi="Arial" w:cs="Arial"/>
          <w:sz w:val="22"/>
          <w:szCs w:val="22"/>
        </w:rPr>
        <w:t xml:space="preserve"> </w:t>
      </w:r>
      <w:r w:rsidRPr="00013659">
        <w:rPr>
          <w:rFonts w:ascii="Arial" w:eastAsia="CIDFont+F2" w:hAnsi="Arial" w:cs="Arial"/>
          <w:sz w:val="22"/>
          <w:szCs w:val="22"/>
          <w:lang w:eastAsia="en-US"/>
        </w:rPr>
        <w:t>uwzględnieniem rodzaju przekazywanych danych (zamawiający dopuszcza także format RAR)</w:t>
      </w:r>
      <w:r w:rsidRPr="00013659">
        <w:rPr>
          <w:rFonts w:ascii="Arial" w:hAnsi="Arial" w:cs="Arial"/>
          <w:sz w:val="22"/>
          <w:szCs w:val="22"/>
        </w:rPr>
        <w:t xml:space="preserve"> </w:t>
      </w:r>
      <w:r w:rsidRPr="00013659">
        <w:rPr>
          <w:rFonts w:ascii="Arial" w:eastAsia="CIDFont+F2" w:hAnsi="Arial" w:cs="Arial"/>
          <w:sz w:val="22"/>
          <w:szCs w:val="22"/>
          <w:lang w:eastAsia="en-US"/>
        </w:rPr>
        <w:t>i przekazuje się jako załączniki. W przypadku formatów, o których mowa w art. 66 ust. 1 ustawy</w:t>
      </w:r>
      <w:r w:rsidRPr="0001365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13659">
        <w:rPr>
          <w:rFonts w:ascii="Arial" w:eastAsia="CIDFont+F2" w:hAnsi="Arial" w:cs="Arial"/>
          <w:sz w:val="22"/>
          <w:szCs w:val="22"/>
          <w:lang w:eastAsia="en-US"/>
        </w:rPr>
        <w:t>Pzp</w:t>
      </w:r>
      <w:proofErr w:type="spellEnd"/>
      <w:r w:rsidRPr="00013659">
        <w:rPr>
          <w:rFonts w:ascii="Arial" w:eastAsia="CIDFont+F2" w:hAnsi="Arial" w:cs="Arial"/>
          <w:sz w:val="22"/>
          <w:szCs w:val="22"/>
          <w:lang w:eastAsia="en-US"/>
        </w:rPr>
        <w:t>, ww. regulacje nie będą miały bezpośredniego zastosowania.</w:t>
      </w:r>
    </w:p>
    <w:p w:rsidR="00013659" w:rsidRPr="00013659" w:rsidRDefault="00013659" w:rsidP="00013659">
      <w:pPr>
        <w:numPr>
          <w:ilvl w:val="2"/>
          <w:numId w:val="5"/>
        </w:numPr>
        <w:autoSpaceDN/>
        <w:spacing w:line="276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013659">
        <w:rPr>
          <w:rFonts w:ascii="Arial" w:eastAsia="CIDFont+F2" w:hAnsi="Arial" w:cs="Arial"/>
          <w:sz w:val="22"/>
          <w:szCs w:val="22"/>
          <w:lang w:eastAsia="en-US"/>
        </w:rPr>
        <w:t>Informacje, oświadczenia lub dokumenty, inne niż wymienione w § 2 ust. 1 rozporządzenia, o</w:t>
      </w:r>
      <w:r w:rsidRPr="00013659">
        <w:rPr>
          <w:rFonts w:ascii="Arial" w:hAnsi="Arial" w:cs="Arial"/>
          <w:sz w:val="22"/>
          <w:szCs w:val="22"/>
        </w:rPr>
        <w:t xml:space="preserve"> </w:t>
      </w:r>
      <w:r w:rsidRPr="00013659">
        <w:rPr>
          <w:rFonts w:ascii="Arial" w:eastAsia="CIDFont+F2" w:hAnsi="Arial" w:cs="Arial"/>
          <w:sz w:val="22"/>
          <w:szCs w:val="22"/>
          <w:lang w:eastAsia="en-US"/>
        </w:rPr>
        <w:t>którym mowa powyżej w pkt 6, przekazywane w postępowaniu sporządza się w postaci</w:t>
      </w:r>
      <w:r w:rsidRPr="00013659">
        <w:rPr>
          <w:rFonts w:ascii="Arial" w:hAnsi="Arial" w:cs="Arial"/>
          <w:sz w:val="22"/>
          <w:szCs w:val="22"/>
        </w:rPr>
        <w:t xml:space="preserve"> </w:t>
      </w:r>
      <w:r w:rsidRPr="00013659">
        <w:rPr>
          <w:rFonts w:ascii="Arial" w:eastAsia="CIDFont+F2" w:hAnsi="Arial" w:cs="Arial"/>
          <w:sz w:val="22"/>
          <w:szCs w:val="22"/>
          <w:lang w:eastAsia="en-US"/>
        </w:rPr>
        <w:t>elektronicznej:</w:t>
      </w:r>
    </w:p>
    <w:p w:rsidR="00013659" w:rsidRPr="00013659" w:rsidRDefault="00013659" w:rsidP="00363AD2">
      <w:pPr>
        <w:pStyle w:val="Akapitzlist"/>
        <w:numPr>
          <w:ilvl w:val="0"/>
          <w:numId w:val="36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lang w:eastAsia="en-US"/>
        </w:rPr>
      </w:pPr>
      <w:r w:rsidRPr="00013659">
        <w:rPr>
          <w:rFonts w:ascii="Arial" w:eastAsia="CIDFont+F2" w:hAnsi="Arial" w:cs="Arial"/>
          <w:lang w:eastAsia="en-US"/>
        </w:rPr>
        <w:t xml:space="preserve">w formatach danych określonych w przepisach rozporządzenia Rady Ministrów w sprawie Krajowych Ram </w:t>
      </w:r>
      <w:proofErr w:type="spellStart"/>
      <w:r w:rsidRPr="00013659">
        <w:rPr>
          <w:rFonts w:ascii="Arial" w:eastAsia="CIDFont+F2" w:hAnsi="Arial" w:cs="Arial"/>
          <w:lang w:eastAsia="en-US"/>
        </w:rPr>
        <w:t>Interoperacyjności</w:t>
      </w:r>
      <w:proofErr w:type="spellEnd"/>
      <w:r w:rsidRPr="00013659">
        <w:rPr>
          <w:rFonts w:ascii="Arial" w:eastAsia="CIDFont+F2" w:hAnsi="Arial" w:cs="Arial"/>
          <w:lang w:eastAsia="en-US"/>
        </w:rPr>
        <w:t xml:space="preserve"> (zamawiający dopuszcza także format RAR) z uwzględnieniem rodzaju przekazywanych danych (i przekazuje się jako z</w:t>
      </w:r>
      <w:r w:rsidRPr="00013659">
        <w:rPr>
          <w:rFonts w:ascii="Arial" w:eastAsia="CIDFont+F2" w:hAnsi="Arial" w:cs="Arial"/>
          <w:lang w:eastAsia="en-US"/>
        </w:rPr>
        <w:t>a</w:t>
      </w:r>
      <w:r w:rsidRPr="00013659">
        <w:rPr>
          <w:rFonts w:ascii="Arial" w:eastAsia="CIDFont+F2" w:hAnsi="Arial" w:cs="Arial"/>
          <w:lang w:eastAsia="en-US"/>
        </w:rPr>
        <w:t>łącznik), lub</w:t>
      </w:r>
    </w:p>
    <w:p w:rsidR="00013659" w:rsidRPr="00013659" w:rsidRDefault="00013659" w:rsidP="00363AD2">
      <w:pPr>
        <w:pStyle w:val="Akapitzlist"/>
        <w:numPr>
          <w:ilvl w:val="0"/>
          <w:numId w:val="36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lang w:eastAsia="en-US"/>
        </w:rPr>
      </w:pPr>
      <w:r w:rsidRPr="00013659">
        <w:rPr>
          <w:rFonts w:ascii="Arial" w:eastAsia="CIDFont+F2" w:hAnsi="Arial" w:cs="Arial"/>
          <w:lang w:eastAsia="en-US"/>
        </w:rPr>
        <w:t>jako tekst wpisany bezpośrednio do wiadomości przekazywanej przy użyciu środków komunikacji elektronicznej (np. w treści wiadomości e-mail lub w treści „Formularza do komunikacji”).</w:t>
      </w:r>
    </w:p>
    <w:p w:rsidR="00013659" w:rsidRPr="00013659" w:rsidRDefault="00013659" w:rsidP="00363AD2">
      <w:pPr>
        <w:pStyle w:val="Akapitzlist"/>
        <w:numPr>
          <w:ilvl w:val="0"/>
          <w:numId w:val="37"/>
        </w:numPr>
        <w:suppressAutoHyphens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eastAsia="CIDFont+F2" w:hAnsi="Arial" w:cs="Arial"/>
          <w:lang w:eastAsia="en-US"/>
        </w:rPr>
      </w:pPr>
      <w:r w:rsidRPr="00013659">
        <w:rPr>
          <w:rFonts w:ascii="Arial" w:eastAsia="CIDFont+F2" w:hAnsi="Arial" w:cs="Arial"/>
          <w:lang w:eastAsia="en-US"/>
        </w:rPr>
        <w:t>Jeżeli dokumenty elektroniczne, przekazywane przy użyciu środków komunikacji ele</w:t>
      </w:r>
      <w:r w:rsidRPr="00013659">
        <w:rPr>
          <w:rFonts w:ascii="Arial" w:eastAsia="CIDFont+F2" w:hAnsi="Arial" w:cs="Arial"/>
          <w:lang w:eastAsia="en-US"/>
        </w:rPr>
        <w:t>k</w:t>
      </w:r>
      <w:r w:rsidRPr="00013659">
        <w:rPr>
          <w:rFonts w:ascii="Arial" w:eastAsia="CIDFont+F2" w:hAnsi="Arial" w:cs="Arial"/>
          <w:lang w:eastAsia="en-US"/>
        </w:rPr>
        <w:t>tronicznej, zawierają informacje stanowiące tajemnicę przedsiębiorstwa w rozumieniu przepisów ustawy z dnia 16 kwietnia 1993 r. o zwalczaniu nieuczciwej konkurencji (t. j. Dz. U. z 2022 r., poz. 1233 ze zm.), wykonawca, w celu utrzymania w poufności tych i</w:t>
      </w:r>
      <w:r w:rsidRPr="00013659">
        <w:rPr>
          <w:rFonts w:ascii="Arial" w:eastAsia="CIDFont+F2" w:hAnsi="Arial" w:cs="Arial"/>
          <w:lang w:eastAsia="en-US"/>
        </w:rPr>
        <w:t>n</w:t>
      </w:r>
      <w:r w:rsidRPr="00013659">
        <w:rPr>
          <w:rFonts w:ascii="Arial" w:eastAsia="CIDFont+F2" w:hAnsi="Arial" w:cs="Arial"/>
          <w:lang w:eastAsia="en-US"/>
        </w:rPr>
        <w:t>formacji, przekazuje je w wydzielonym i odpowiednio oznaczonym pliku, wraz z jedn</w:t>
      </w:r>
      <w:r w:rsidRPr="00013659">
        <w:rPr>
          <w:rFonts w:ascii="Arial" w:eastAsia="CIDFont+F2" w:hAnsi="Arial" w:cs="Arial"/>
          <w:lang w:eastAsia="en-US"/>
        </w:rPr>
        <w:t>o</w:t>
      </w:r>
      <w:r w:rsidRPr="00013659">
        <w:rPr>
          <w:rFonts w:ascii="Arial" w:eastAsia="CIDFont+F2" w:hAnsi="Arial" w:cs="Arial"/>
          <w:lang w:eastAsia="en-US"/>
        </w:rPr>
        <w:t>czesnym zaznaczeniem w nazwie pliku „Dokument stanowiący tajemnicę przedsiębio</w:t>
      </w:r>
      <w:r w:rsidRPr="00013659">
        <w:rPr>
          <w:rFonts w:ascii="Arial" w:eastAsia="CIDFont+F2" w:hAnsi="Arial" w:cs="Arial"/>
          <w:lang w:eastAsia="en-US"/>
        </w:rPr>
        <w:t>r</w:t>
      </w:r>
      <w:r w:rsidRPr="00013659">
        <w:rPr>
          <w:rFonts w:ascii="Arial" w:eastAsia="CIDFont+F2" w:hAnsi="Arial" w:cs="Arial"/>
          <w:lang w:eastAsia="en-US"/>
        </w:rPr>
        <w:t>stwa”.</w:t>
      </w:r>
    </w:p>
    <w:p w:rsidR="00013659" w:rsidRPr="00013659" w:rsidRDefault="00013659" w:rsidP="00363AD2">
      <w:pPr>
        <w:pStyle w:val="Akapitzlist"/>
        <w:numPr>
          <w:ilvl w:val="0"/>
          <w:numId w:val="37"/>
        </w:numPr>
        <w:suppressAutoHyphens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eastAsia="CIDFont+F2" w:hAnsi="Arial" w:cs="Arial"/>
          <w:lang w:eastAsia="en-US"/>
        </w:rPr>
      </w:pPr>
      <w:r w:rsidRPr="00013659">
        <w:rPr>
          <w:rFonts w:ascii="Arial" w:eastAsia="CIDFont+F2" w:hAnsi="Arial" w:cs="Arial"/>
          <w:lang w:eastAsia="en-US"/>
        </w:rPr>
        <w:t>Komunikacja w postępowaniu, z wyłączeniem składania ofert (sposób składania ofert opisano w rozdziale X SWZ) odbywa się drogą elektroniczną za pośrednictwem formul</w:t>
      </w:r>
      <w:r w:rsidRPr="00013659">
        <w:rPr>
          <w:rFonts w:ascii="Arial" w:eastAsia="CIDFont+F2" w:hAnsi="Arial" w:cs="Arial"/>
          <w:lang w:eastAsia="en-US"/>
        </w:rPr>
        <w:t>a</w:t>
      </w:r>
      <w:r w:rsidRPr="00013659">
        <w:rPr>
          <w:rFonts w:ascii="Arial" w:eastAsia="CIDFont+F2" w:hAnsi="Arial" w:cs="Arial"/>
          <w:lang w:eastAsia="en-US"/>
        </w:rPr>
        <w:t>rzy do komunikacji dostępnych w zakładce „Formularze”(„Formularze do komunikacji”). Za pośrednictwem „Formularzy do komunikacji” odbywa się w szczególności przekaz</w:t>
      </w:r>
      <w:r w:rsidRPr="00013659">
        <w:rPr>
          <w:rFonts w:ascii="Arial" w:eastAsia="CIDFont+F2" w:hAnsi="Arial" w:cs="Arial"/>
          <w:lang w:eastAsia="en-US"/>
        </w:rPr>
        <w:t>y</w:t>
      </w:r>
      <w:r w:rsidRPr="00013659">
        <w:rPr>
          <w:rFonts w:ascii="Arial" w:eastAsia="CIDFont+F2" w:hAnsi="Arial" w:cs="Arial"/>
          <w:lang w:eastAsia="en-US"/>
        </w:rPr>
        <w:t>wanie wezwań i zawiadomień, zadawanie pytań i udzielanie odpowiedzi. Formularze do komunikacji umożliwiają również dołączenie załącznika do przesyłanej wiadomości (przycisk „dodaj załącznik”).</w:t>
      </w:r>
    </w:p>
    <w:p w:rsidR="00013659" w:rsidRPr="00013659" w:rsidRDefault="00013659" w:rsidP="00363AD2">
      <w:pPr>
        <w:pStyle w:val="Akapitzlist"/>
        <w:numPr>
          <w:ilvl w:val="0"/>
          <w:numId w:val="37"/>
        </w:numPr>
        <w:suppressAutoHyphens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eastAsia="CIDFont+F2" w:hAnsi="Arial" w:cs="Arial"/>
          <w:lang w:eastAsia="en-US"/>
        </w:rPr>
      </w:pPr>
      <w:r w:rsidRPr="00013659">
        <w:rPr>
          <w:rFonts w:ascii="Arial" w:eastAsia="CIDFont+F2" w:hAnsi="Arial" w:cs="Arial"/>
          <w:lang w:eastAsia="en-US"/>
        </w:rPr>
        <w:t>Możliwość korzystania w postępowaniu z „Formularzy do komunikacji” w pełnym zakr</w:t>
      </w:r>
      <w:r w:rsidRPr="00013659">
        <w:rPr>
          <w:rFonts w:ascii="Arial" w:eastAsia="CIDFont+F2" w:hAnsi="Arial" w:cs="Arial"/>
          <w:lang w:eastAsia="en-US"/>
        </w:rPr>
        <w:t>e</w:t>
      </w:r>
      <w:r w:rsidRPr="00013659">
        <w:rPr>
          <w:rFonts w:ascii="Arial" w:eastAsia="CIDFont+F2" w:hAnsi="Arial" w:cs="Arial"/>
          <w:lang w:eastAsia="en-US"/>
        </w:rPr>
        <w:t>sie wymaga posiadania konta „Wykonawcy” na Platformie e-Zamówienia oraz zalog</w:t>
      </w:r>
      <w:r w:rsidRPr="00013659">
        <w:rPr>
          <w:rFonts w:ascii="Arial" w:eastAsia="CIDFont+F2" w:hAnsi="Arial" w:cs="Arial"/>
          <w:lang w:eastAsia="en-US"/>
        </w:rPr>
        <w:t>o</w:t>
      </w:r>
      <w:r w:rsidRPr="00013659">
        <w:rPr>
          <w:rFonts w:ascii="Arial" w:eastAsia="CIDFont+F2" w:hAnsi="Arial" w:cs="Arial"/>
          <w:lang w:eastAsia="en-US"/>
        </w:rPr>
        <w:t>wania się na Platformie e- Zamówienia. Do korzystania z „Formularzy do komunikacji” służących do zadawania pytań dotyczących treści dokumentów zamówienia wystarcz</w:t>
      </w:r>
      <w:r w:rsidRPr="00013659">
        <w:rPr>
          <w:rFonts w:ascii="Arial" w:eastAsia="CIDFont+F2" w:hAnsi="Arial" w:cs="Arial"/>
          <w:lang w:eastAsia="en-US"/>
        </w:rPr>
        <w:t>a</w:t>
      </w:r>
      <w:r w:rsidRPr="00013659">
        <w:rPr>
          <w:rFonts w:ascii="Arial" w:eastAsia="CIDFont+F2" w:hAnsi="Arial" w:cs="Arial"/>
          <w:lang w:eastAsia="en-US"/>
        </w:rPr>
        <w:t>jące jest posiadanie tzw. konta uproszczonego na Platformie e-Zamówienia.</w:t>
      </w:r>
    </w:p>
    <w:p w:rsidR="00013659" w:rsidRPr="00013659" w:rsidRDefault="00013659" w:rsidP="00363AD2">
      <w:pPr>
        <w:pStyle w:val="Akapitzlist"/>
        <w:numPr>
          <w:ilvl w:val="0"/>
          <w:numId w:val="37"/>
        </w:numPr>
        <w:suppressAutoHyphens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eastAsia="CIDFont+F2" w:hAnsi="Arial" w:cs="Arial"/>
          <w:lang w:eastAsia="en-US"/>
        </w:rPr>
      </w:pPr>
      <w:r w:rsidRPr="00013659">
        <w:rPr>
          <w:rFonts w:ascii="Arial" w:eastAsia="CIDFont+F2" w:hAnsi="Arial" w:cs="Arial"/>
          <w:lang w:eastAsia="en-US"/>
        </w:rPr>
        <w:lastRenderedPageBreak/>
        <w:t>Wszystkie wysłane i odebrane w postępowaniu przez Wykonawcę wiadomości widoczne są po zalogowaniu w podglądzie postępowania w zakładce „Komunikacja”.</w:t>
      </w:r>
    </w:p>
    <w:p w:rsidR="00013659" w:rsidRPr="00013659" w:rsidRDefault="00013659" w:rsidP="00363AD2">
      <w:pPr>
        <w:pStyle w:val="Akapitzlist"/>
        <w:numPr>
          <w:ilvl w:val="0"/>
          <w:numId w:val="37"/>
        </w:numPr>
        <w:suppressAutoHyphens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eastAsia="CIDFont+F2" w:hAnsi="Arial" w:cs="Arial"/>
          <w:lang w:eastAsia="en-US"/>
        </w:rPr>
      </w:pPr>
      <w:r w:rsidRPr="00013659">
        <w:rPr>
          <w:rFonts w:ascii="Arial" w:eastAsia="CIDFont+F2" w:hAnsi="Arial" w:cs="Arial"/>
          <w:lang w:eastAsia="en-US"/>
        </w:rPr>
        <w:t>Maksymalny rozmiar plików przesyłanych za pośrednictwem „Formularzy do komunik</w:t>
      </w:r>
      <w:r w:rsidRPr="00013659">
        <w:rPr>
          <w:rFonts w:ascii="Arial" w:eastAsia="CIDFont+F2" w:hAnsi="Arial" w:cs="Arial"/>
          <w:lang w:eastAsia="en-US"/>
        </w:rPr>
        <w:t>a</w:t>
      </w:r>
      <w:r w:rsidRPr="00013659">
        <w:rPr>
          <w:rFonts w:ascii="Arial" w:eastAsia="CIDFont+F2" w:hAnsi="Arial" w:cs="Arial"/>
          <w:lang w:eastAsia="en-US"/>
        </w:rPr>
        <w:t>cji” wynosi 150 MB (wielkość ta dotyczy plików przesyłanych jako załączniki do jednego formularza).</w:t>
      </w:r>
    </w:p>
    <w:p w:rsidR="00013659" w:rsidRPr="00013659" w:rsidRDefault="00013659" w:rsidP="00363AD2">
      <w:pPr>
        <w:pStyle w:val="Akapitzlist"/>
        <w:numPr>
          <w:ilvl w:val="0"/>
          <w:numId w:val="37"/>
        </w:numPr>
        <w:suppressAutoHyphens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eastAsia="CIDFont+F2" w:hAnsi="Arial" w:cs="Arial"/>
          <w:lang w:eastAsia="en-US"/>
        </w:rPr>
      </w:pPr>
      <w:r w:rsidRPr="00013659">
        <w:rPr>
          <w:rFonts w:ascii="Arial" w:eastAsia="CIDFont+F2" w:hAnsi="Arial" w:cs="Arial"/>
          <w:lang w:eastAsia="en-US"/>
        </w:rPr>
        <w:t xml:space="preserve">Minimalne wymagania techniczne dotyczące sprzętu używanego w celu korzystania z usług Platformy e-Zamówienia oraz informacje dotyczące specyfikacji połączenia określa § 12 Regulamin Platformy e-Zamówienia, pod adresem: </w:t>
      </w:r>
      <w:hyperlink r:id="rId10" w:anchor="regulamin-serwisu\" w:history="1">
        <w:r w:rsidRPr="00013659">
          <w:rPr>
            <w:rStyle w:val="Hipercze"/>
            <w:rFonts w:ascii="Arial" w:eastAsia="CIDFont+F2" w:hAnsi="Arial" w:cs="Arial"/>
            <w:lang w:eastAsia="en-US"/>
          </w:rPr>
          <w:t>https://ezamowienia.gov.pl/pl/regulamin/#regulamin-serwisu\</w:t>
        </w:r>
      </w:hyperlink>
    </w:p>
    <w:p w:rsidR="00013659" w:rsidRPr="00013659" w:rsidRDefault="00013659" w:rsidP="00363AD2">
      <w:pPr>
        <w:pStyle w:val="Akapitzlist"/>
        <w:numPr>
          <w:ilvl w:val="0"/>
          <w:numId w:val="37"/>
        </w:numPr>
        <w:suppressAutoHyphens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eastAsia="CIDFont+F2" w:hAnsi="Arial" w:cs="Arial"/>
          <w:lang w:eastAsia="en-US"/>
        </w:rPr>
      </w:pPr>
      <w:r w:rsidRPr="00013659">
        <w:rPr>
          <w:rFonts w:ascii="Arial" w:eastAsia="CIDFont+F2" w:hAnsi="Arial" w:cs="Arial"/>
          <w:lang w:eastAsia="en-US"/>
        </w:rPr>
        <w:t>W przypadku problemów technicznych i awarii związanych z funkcjonowaniem Platformy e-Zamówienia użytkownicy mogą skorzystać ze wsparcia technicznego dostępnego pod numerem telefonu 22 458 77 99 lub drogą elektroniczną poprzez formularz udostępni</w:t>
      </w:r>
      <w:r w:rsidRPr="00013659">
        <w:rPr>
          <w:rFonts w:ascii="Arial" w:eastAsia="CIDFont+F2" w:hAnsi="Arial" w:cs="Arial"/>
          <w:lang w:eastAsia="en-US"/>
        </w:rPr>
        <w:t>o</w:t>
      </w:r>
      <w:r w:rsidRPr="00013659">
        <w:rPr>
          <w:rFonts w:ascii="Arial" w:eastAsia="CIDFont+F2" w:hAnsi="Arial" w:cs="Arial"/>
          <w:lang w:eastAsia="en-US"/>
        </w:rPr>
        <w:t>ny na stronie internetowej https://ezamowienia.gov.pl w zakładce „Zgłoś problem”.</w:t>
      </w:r>
    </w:p>
    <w:p w:rsidR="00013659" w:rsidRPr="00013659" w:rsidRDefault="00013659" w:rsidP="00363AD2">
      <w:pPr>
        <w:pStyle w:val="Akapitzlist"/>
        <w:numPr>
          <w:ilvl w:val="0"/>
          <w:numId w:val="37"/>
        </w:numPr>
        <w:suppressAutoHyphens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eastAsia="CIDFont+F2" w:hAnsi="Arial" w:cs="Arial"/>
          <w:lang w:eastAsia="en-US"/>
        </w:rPr>
      </w:pPr>
      <w:r w:rsidRPr="00013659">
        <w:rPr>
          <w:rFonts w:ascii="Arial" w:eastAsia="CIDFont+F2" w:hAnsi="Arial" w:cs="Arial"/>
          <w:lang w:eastAsia="en-US"/>
        </w:rPr>
        <w:t>W szczególnie uzasadnionych przypadkach uniemożliwiających komunikację Wykona</w:t>
      </w:r>
      <w:r w:rsidRPr="00013659">
        <w:rPr>
          <w:rFonts w:ascii="Arial" w:eastAsia="CIDFont+F2" w:hAnsi="Arial" w:cs="Arial"/>
          <w:lang w:eastAsia="en-US"/>
        </w:rPr>
        <w:t>w</w:t>
      </w:r>
      <w:r w:rsidRPr="00013659">
        <w:rPr>
          <w:rFonts w:ascii="Arial" w:eastAsia="CIDFont+F2" w:hAnsi="Arial" w:cs="Arial"/>
          <w:lang w:eastAsia="en-US"/>
        </w:rPr>
        <w:t>cy i Zamawiającego za pośrednictwem Platformy e-Zamówienia, Zamawiający dopus</w:t>
      </w:r>
      <w:r w:rsidRPr="00013659">
        <w:rPr>
          <w:rFonts w:ascii="Arial" w:eastAsia="CIDFont+F2" w:hAnsi="Arial" w:cs="Arial"/>
          <w:lang w:eastAsia="en-US"/>
        </w:rPr>
        <w:t>z</w:t>
      </w:r>
      <w:r w:rsidRPr="00013659">
        <w:rPr>
          <w:rFonts w:ascii="Arial" w:eastAsia="CIDFont+F2" w:hAnsi="Arial" w:cs="Arial"/>
          <w:lang w:eastAsia="en-US"/>
        </w:rPr>
        <w:t xml:space="preserve">cza komunikację za pomocą poczty elektronicznej na adres e-mail: </w:t>
      </w:r>
      <w:hyperlink r:id="rId11" w:history="1">
        <w:r w:rsidRPr="00013659">
          <w:rPr>
            <w:rStyle w:val="Hipercze"/>
            <w:rFonts w:ascii="Arial" w:eastAsia="CIDFont+F2" w:hAnsi="Arial" w:cs="Arial"/>
            <w:lang w:eastAsia="en-US"/>
          </w:rPr>
          <w:t>zamowi</w:t>
        </w:r>
        <w:r w:rsidRPr="00013659">
          <w:rPr>
            <w:rStyle w:val="Hipercze"/>
            <w:rFonts w:ascii="Arial" w:eastAsia="CIDFont+F2" w:hAnsi="Arial" w:cs="Arial"/>
            <w:lang w:eastAsia="en-US"/>
          </w:rPr>
          <w:t>e</w:t>
        </w:r>
        <w:r w:rsidRPr="00013659">
          <w:rPr>
            <w:rStyle w:val="Hipercze"/>
            <w:rFonts w:ascii="Arial" w:eastAsia="CIDFont+F2" w:hAnsi="Arial" w:cs="Arial"/>
            <w:lang w:eastAsia="en-US"/>
          </w:rPr>
          <w:t>nia@gpkmelgiew.pl</w:t>
        </w:r>
      </w:hyperlink>
      <w:r w:rsidRPr="00013659">
        <w:rPr>
          <w:rFonts w:ascii="Arial" w:eastAsia="CIDFont+F2" w:hAnsi="Arial" w:cs="Arial"/>
          <w:lang w:eastAsia="en-US"/>
        </w:rPr>
        <w:t xml:space="preserve"> (Uwaga! Nie dotyczy składania ofert w postępowaniu).</w:t>
      </w:r>
    </w:p>
    <w:p w:rsidR="00013659" w:rsidRPr="00013659" w:rsidRDefault="00013659" w:rsidP="00363AD2">
      <w:pPr>
        <w:pStyle w:val="Akapitzlist"/>
        <w:numPr>
          <w:ilvl w:val="0"/>
          <w:numId w:val="37"/>
        </w:numPr>
        <w:suppressAutoHyphens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eastAsia="CIDFont+F2" w:hAnsi="Arial" w:cs="Arial"/>
          <w:lang w:eastAsia="en-US"/>
        </w:rPr>
      </w:pPr>
      <w:r w:rsidRPr="00013659">
        <w:rPr>
          <w:rFonts w:ascii="Arial" w:eastAsia="CIDFont+F2" w:hAnsi="Arial" w:cs="Arial"/>
          <w:lang w:eastAsia="en-US"/>
        </w:rPr>
        <w:t>Przy porozumiewaniu się w ramach niniejszego postępowania Wykonawcy powinni p</w:t>
      </w:r>
      <w:r w:rsidRPr="00013659">
        <w:rPr>
          <w:rFonts w:ascii="Arial" w:eastAsia="CIDFont+F2" w:hAnsi="Arial" w:cs="Arial"/>
          <w:lang w:eastAsia="en-US"/>
        </w:rPr>
        <w:t>o</w:t>
      </w:r>
      <w:r w:rsidRPr="00013659">
        <w:rPr>
          <w:rFonts w:ascii="Arial" w:eastAsia="CIDFont+F2" w:hAnsi="Arial" w:cs="Arial"/>
          <w:lang w:eastAsia="en-US"/>
        </w:rPr>
        <w:t>sługiw</w:t>
      </w:r>
      <w:r w:rsidR="00D00890">
        <w:rPr>
          <w:rFonts w:ascii="Arial" w:eastAsia="CIDFont+F2" w:hAnsi="Arial" w:cs="Arial"/>
          <w:lang w:eastAsia="en-US"/>
        </w:rPr>
        <w:t>ać się numerem referencyjnym: GPK.271.2</w:t>
      </w:r>
      <w:r w:rsidRPr="00013659">
        <w:rPr>
          <w:rFonts w:ascii="Arial" w:eastAsia="CIDFont+F2" w:hAnsi="Arial" w:cs="Arial"/>
          <w:lang w:eastAsia="en-US"/>
        </w:rPr>
        <w:t>.2024.</w:t>
      </w:r>
    </w:p>
    <w:p w:rsidR="00013659" w:rsidRPr="00013659" w:rsidRDefault="00013659" w:rsidP="00363AD2">
      <w:pPr>
        <w:pStyle w:val="Akapitzlist"/>
        <w:numPr>
          <w:ilvl w:val="0"/>
          <w:numId w:val="37"/>
        </w:numPr>
        <w:suppressAutoHyphens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eastAsia="CIDFont+F2" w:hAnsi="Arial" w:cs="Arial"/>
          <w:lang w:eastAsia="en-US"/>
        </w:rPr>
      </w:pPr>
      <w:r w:rsidRPr="00013659">
        <w:rPr>
          <w:rFonts w:ascii="Arial" w:eastAsia="CIDFont+F2" w:hAnsi="Arial" w:cs="Arial"/>
          <w:lang w:eastAsia="en-US"/>
        </w:rPr>
        <w:t xml:space="preserve">Sposób (w tym forma) przekazywania oświadczeń i dokumentów musi być zgodny z przepisami wydanymi na podstawie art. 70 </w:t>
      </w:r>
      <w:proofErr w:type="spellStart"/>
      <w:r w:rsidRPr="00013659">
        <w:rPr>
          <w:rFonts w:ascii="Arial" w:eastAsia="CIDFont+F2" w:hAnsi="Arial" w:cs="Arial"/>
          <w:lang w:eastAsia="en-US"/>
        </w:rPr>
        <w:t>Pzp</w:t>
      </w:r>
      <w:proofErr w:type="spellEnd"/>
      <w:r w:rsidRPr="00013659">
        <w:rPr>
          <w:rFonts w:ascii="Arial" w:eastAsia="CIDFont+F2" w:hAnsi="Arial" w:cs="Arial"/>
          <w:lang w:eastAsia="en-US"/>
        </w:rPr>
        <w:t>.</w:t>
      </w:r>
    </w:p>
    <w:p w:rsidR="00013659" w:rsidRPr="00013659" w:rsidRDefault="00013659" w:rsidP="00363AD2">
      <w:pPr>
        <w:pStyle w:val="Akapitzlist"/>
        <w:numPr>
          <w:ilvl w:val="0"/>
          <w:numId w:val="37"/>
        </w:numPr>
        <w:suppressAutoHyphens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eastAsia="CIDFont+F2" w:hAnsi="Arial" w:cs="Arial"/>
          <w:lang w:eastAsia="en-US"/>
        </w:rPr>
      </w:pPr>
      <w:r w:rsidRPr="00013659">
        <w:rPr>
          <w:rFonts w:ascii="Arial" w:eastAsia="CIDFont+F2" w:hAnsi="Arial" w:cs="Arial"/>
          <w:lang w:eastAsia="en-US"/>
        </w:rPr>
        <w:t>Zamawiający nie przewiduje sposobu komunikowania się z Wykonawcami w inny sp</w:t>
      </w:r>
      <w:r w:rsidRPr="00013659">
        <w:rPr>
          <w:rFonts w:ascii="Arial" w:eastAsia="CIDFont+F2" w:hAnsi="Arial" w:cs="Arial"/>
          <w:lang w:eastAsia="en-US"/>
        </w:rPr>
        <w:t>o</w:t>
      </w:r>
      <w:r w:rsidRPr="00013659">
        <w:rPr>
          <w:rFonts w:ascii="Arial" w:eastAsia="CIDFont+F2" w:hAnsi="Arial" w:cs="Arial"/>
          <w:lang w:eastAsia="en-US"/>
        </w:rPr>
        <w:t>sób niż przy użyciu środków komunikacji elektronicznej wskazanych w SWZ.</w:t>
      </w:r>
    </w:p>
    <w:p w:rsidR="00013659" w:rsidRPr="00013659" w:rsidRDefault="00013659" w:rsidP="00363AD2">
      <w:pPr>
        <w:numPr>
          <w:ilvl w:val="2"/>
          <w:numId w:val="38"/>
        </w:numPr>
        <w:autoSpaceDN/>
        <w:spacing w:line="276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013659">
        <w:rPr>
          <w:rFonts w:ascii="Arial" w:hAnsi="Arial" w:cs="Arial"/>
          <w:sz w:val="22"/>
          <w:szCs w:val="22"/>
        </w:rPr>
        <w:t>Wykonawca może zwrócić się do Zamawiającego o wyjaśnienie treści SWZ. Zamawiający jest zobowiązany udzielić wyjaśnień niezwłocznie, jednak nie później niż na 2 dni przed upływem terminu składania ofert, pod warunkiem, że wniosek o wyjaśnienie treści SWZ wpłynie do Zamawiającego nie później niż na 4 dni przed upływem terminu składania ofert. Jeżeli wniosek o wyjaśnienie treści SWZ wpłynął po upływie terminu na złożenie wniosku, o którym mowa w zdaniu poprzednim Zamawiający nie ma obowiązku udzielenia wyjaśnień.</w:t>
      </w:r>
    </w:p>
    <w:p w:rsidR="00013659" w:rsidRPr="00013659" w:rsidRDefault="00013659" w:rsidP="00363AD2">
      <w:pPr>
        <w:numPr>
          <w:ilvl w:val="2"/>
          <w:numId w:val="38"/>
        </w:numPr>
        <w:autoSpaceDN/>
        <w:spacing w:line="276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013659">
        <w:rPr>
          <w:rFonts w:ascii="Arial" w:hAnsi="Arial" w:cs="Arial"/>
          <w:sz w:val="22"/>
          <w:szCs w:val="22"/>
        </w:rPr>
        <w:t>Jeżeli Zamawiający nie udzieli wyjaśnień w terminie, o którym mowa w ustępie poprzedzającym, przedłuża termin składania ofert o czas niezbędny do zapoznania się wszystkich zainteresowanych wykonawców z wyjaśnieniami niezbędnymi do należytego przygotowania i złożenia ofert.</w:t>
      </w:r>
    </w:p>
    <w:p w:rsidR="00013659" w:rsidRPr="00013659" w:rsidRDefault="00013659" w:rsidP="00363AD2">
      <w:pPr>
        <w:numPr>
          <w:ilvl w:val="2"/>
          <w:numId w:val="38"/>
        </w:numPr>
        <w:autoSpaceDN/>
        <w:spacing w:line="276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013659">
        <w:rPr>
          <w:rFonts w:ascii="Arial" w:hAnsi="Arial" w:cs="Arial"/>
          <w:sz w:val="22"/>
          <w:szCs w:val="22"/>
        </w:rPr>
        <w:t>Przedłużenie terminu składania ofert nie wpływa na bieg terminu składania wniosku o wyjaśnienie treści SWZ.</w:t>
      </w:r>
    </w:p>
    <w:p w:rsidR="00013659" w:rsidRPr="00013659" w:rsidRDefault="00013659" w:rsidP="00363AD2">
      <w:pPr>
        <w:numPr>
          <w:ilvl w:val="2"/>
          <w:numId w:val="38"/>
        </w:numPr>
        <w:autoSpaceDN/>
        <w:spacing w:line="276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013659">
        <w:rPr>
          <w:rFonts w:ascii="Arial" w:hAnsi="Arial" w:cs="Arial"/>
          <w:sz w:val="22"/>
          <w:szCs w:val="22"/>
        </w:rPr>
        <w:t>Treść zapytań wraz z wyjaśnieniami zamawiający udostępnia na stronie internetowej prowadzonego postępowania, bez ujawniania źródła zapytania.</w:t>
      </w:r>
    </w:p>
    <w:p w:rsidR="00013659" w:rsidRPr="00013659" w:rsidRDefault="00013659" w:rsidP="00363AD2">
      <w:pPr>
        <w:numPr>
          <w:ilvl w:val="2"/>
          <w:numId w:val="38"/>
        </w:numPr>
        <w:autoSpaceDN/>
        <w:spacing w:line="276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013659">
        <w:rPr>
          <w:rFonts w:ascii="Arial" w:hAnsi="Arial" w:cs="Arial"/>
          <w:sz w:val="22"/>
          <w:szCs w:val="22"/>
        </w:rPr>
        <w:t>W przypadku rozbieżności pomiędzy treścią SWZ, a treścią udzielonych odpowiedzi, jako obowiązującą należy przyjąć treść pisma zawierającego późniejsze oświadczenie Zamawiającego.</w:t>
      </w:r>
    </w:p>
    <w:p w:rsidR="00013659" w:rsidRPr="00013659" w:rsidRDefault="00013659" w:rsidP="00363AD2">
      <w:pPr>
        <w:numPr>
          <w:ilvl w:val="2"/>
          <w:numId w:val="38"/>
        </w:numPr>
        <w:autoSpaceDN/>
        <w:spacing w:line="276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013659">
        <w:rPr>
          <w:rFonts w:ascii="Arial" w:hAnsi="Arial" w:cs="Arial"/>
          <w:sz w:val="22"/>
          <w:szCs w:val="22"/>
        </w:rPr>
        <w:t>W uzasadnionych przypadkach Zamawiający może przed upływem terminu składania ofert zmienić treść SWZ. Dokonaną zmianę SWZ Zamawiający udostępnia na stronie internetowej prowadzonego postępowania.</w:t>
      </w:r>
    </w:p>
    <w:p w:rsidR="00013659" w:rsidRPr="00013659" w:rsidRDefault="00013659" w:rsidP="00363AD2">
      <w:pPr>
        <w:numPr>
          <w:ilvl w:val="2"/>
          <w:numId w:val="38"/>
        </w:numPr>
        <w:autoSpaceDN/>
        <w:spacing w:line="276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013659">
        <w:rPr>
          <w:rFonts w:ascii="Arial" w:hAnsi="Arial" w:cs="Arial"/>
          <w:sz w:val="22"/>
          <w:szCs w:val="22"/>
        </w:rPr>
        <w:t>Zmiany treści SWZ są każdorazowo wiążące dla Wykonawców.</w:t>
      </w:r>
    </w:p>
    <w:p w:rsidR="00013659" w:rsidRPr="00013659" w:rsidRDefault="00013659" w:rsidP="00363AD2">
      <w:pPr>
        <w:numPr>
          <w:ilvl w:val="2"/>
          <w:numId w:val="38"/>
        </w:numPr>
        <w:autoSpaceDN/>
        <w:spacing w:line="276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013659">
        <w:rPr>
          <w:rFonts w:ascii="Arial" w:hAnsi="Arial" w:cs="Arial"/>
          <w:sz w:val="22"/>
          <w:szCs w:val="22"/>
        </w:rPr>
        <w:t>W przypadku gdy zmiany treści SWZ są istotne dla sporządzenia oferty lub wymagają od wykonawców dodatkowego czasu na zapoznanie się ze zmianą SWZ i przygotowanie ofert, zamawiający przedłuża termin składania ofert o czas niezbędny na zapoznanie się ze zmianą SWZ i przygotowanie oferty.</w:t>
      </w:r>
    </w:p>
    <w:p w:rsidR="00013659" w:rsidRPr="00013659" w:rsidRDefault="00013659" w:rsidP="00363AD2">
      <w:pPr>
        <w:numPr>
          <w:ilvl w:val="2"/>
          <w:numId w:val="38"/>
        </w:numPr>
        <w:autoSpaceDN/>
        <w:spacing w:line="276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013659">
        <w:rPr>
          <w:rFonts w:ascii="Arial" w:hAnsi="Arial" w:cs="Arial"/>
          <w:sz w:val="22"/>
          <w:szCs w:val="22"/>
        </w:rPr>
        <w:t xml:space="preserve">Jeżeli zmiana treści SWZ prowadzi do zmiany treści ogłoszenia o zamówieniu, Zamawiający zamieszcza w Biuletynie Zamówień Publicznych ogłoszenie o zmianie </w:t>
      </w:r>
      <w:r w:rsidRPr="00013659">
        <w:rPr>
          <w:rFonts w:ascii="Arial" w:hAnsi="Arial" w:cs="Arial"/>
          <w:sz w:val="22"/>
          <w:szCs w:val="22"/>
        </w:rPr>
        <w:lastRenderedPageBreak/>
        <w:t>ogłoszenia.</w:t>
      </w:r>
    </w:p>
    <w:p w:rsidR="00013659" w:rsidRPr="00013659" w:rsidRDefault="00013659" w:rsidP="00363AD2">
      <w:pPr>
        <w:numPr>
          <w:ilvl w:val="2"/>
          <w:numId w:val="38"/>
        </w:numPr>
        <w:autoSpaceDN/>
        <w:spacing w:line="276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013659">
        <w:rPr>
          <w:rFonts w:ascii="Arial" w:hAnsi="Arial" w:cs="Arial"/>
          <w:sz w:val="22"/>
          <w:szCs w:val="22"/>
        </w:rPr>
        <w:t>W przypadku dokonywania zmiany treści ogłoszenia o zamówieniu, zamawiający przedłuża termin składania ofert o czas niezbędny do wprowadzenia zmian we wnioskach albo ofertach, jeżeli jest to konieczne. Jeżeli zmiana, o której mowa w zdaniu poprzedzającym, jest istotna, w szczególności dotyczy określenia przedmiotu, wielkości lub zakresu zamówienia, kryteriów oceny ofert, warunków udziału w postępowaniu lub sposobu oceny ich spełniania, zamawiający przedłuża termin składania ofert o czas niezbędny na ich przygotowanie lub wprowadzenie zmian w ofertach.</w:t>
      </w:r>
    </w:p>
    <w:p w:rsidR="00013659" w:rsidRPr="00013659" w:rsidRDefault="00013659" w:rsidP="00363AD2">
      <w:pPr>
        <w:numPr>
          <w:ilvl w:val="2"/>
          <w:numId w:val="38"/>
        </w:numPr>
        <w:autoSpaceDN/>
        <w:spacing w:line="276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013659">
        <w:rPr>
          <w:rFonts w:ascii="Arial" w:hAnsi="Arial" w:cs="Arial"/>
          <w:sz w:val="22"/>
          <w:szCs w:val="22"/>
        </w:rPr>
        <w:t xml:space="preserve">Z Wykonawcami wspólnie ubiegającymi się o udzielenie zamówienia (np. </w:t>
      </w:r>
      <w:proofErr w:type="spellStart"/>
      <w:r w:rsidRPr="00013659">
        <w:rPr>
          <w:rFonts w:ascii="Arial" w:hAnsi="Arial" w:cs="Arial"/>
          <w:sz w:val="22"/>
          <w:szCs w:val="22"/>
        </w:rPr>
        <w:t>konsorcjum</w:t>
      </w:r>
      <w:proofErr w:type="spellEnd"/>
      <w:r w:rsidRPr="00013659">
        <w:rPr>
          <w:rFonts w:ascii="Arial" w:hAnsi="Arial" w:cs="Arial"/>
          <w:sz w:val="22"/>
          <w:szCs w:val="22"/>
        </w:rPr>
        <w:t>, spółka cywilna), Zamawiający będzie się porozumiewał za pośrednictwem pełnomocnika Wykonawców wskazanego w pełnomocnictwie.</w:t>
      </w:r>
    </w:p>
    <w:p w:rsidR="00013659" w:rsidRPr="00013659" w:rsidRDefault="00013659" w:rsidP="00363AD2">
      <w:pPr>
        <w:numPr>
          <w:ilvl w:val="2"/>
          <w:numId w:val="38"/>
        </w:numPr>
        <w:autoSpaceDN/>
        <w:spacing w:line="276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013659">
        <w:rPr>
          <w:rFonts w:ascii="Arial" w:hAnsi="Arial" w:cs="Arial"/>
          <w:sz w:val="22"/>
          <w:szCs w:val="22"/>
        </w:rPr>
        <w:t>Zamawiający nie zamierza zwoływać zebrania Wykonawców w celu wyjaśnienia wątpliwości dotyczących treści SWZ.</w:t>
      </w:r>
    </w:p>
    <w:p w:rsidR="00013659" w:rsidRPr="00013659" w:rsidRDefault="00013659" w:rsidP="00363AD2">
      <w:pPr>
        <w:numPr>
          <w:ilvl w:val="2"/>
          <w:numId w:val="38"/>
        </w:numPr>
        <w:autoSpaceDN/>
        <w:spacing w:line="276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013659">
        <w:rPr>
          <w:rFonts w:ascii="Arial" w:hAnsi="Arial" w:cs="Arial"/>
          <w:sz w:val="22"/>
          <w:szCs w:val="22"/>
        </w:rPr>
        <w:t>Zamawiający informuje, że:</w:t>
      </w:r>
    </w:p>
    <w:p w:rsidR="00013659" w:rsidRPr="00013659" w:rsidRDefault="00013659" w:rsidP="00013659">
      <w:pPr>
        <w:pStyle w:val="Akapitzlist"/>
        <w:widowControl w:val="0"/>
        <w:numPr>
          <w:ilvl w:val="0"/>
          <w:numId w:val="15"/>
        </w:numPr>
        <w:spacing w:after="0"/>
        <w:jc w:val="both"/>
        <w:rPr>
          <w:rFonts w:ascii="Arial" w:hAnsi="Arial" w:cs="Arial"/>
        </w:rPr>
      </w:pPr>
      <w:r w:rsidRPr="00013659">
        <w:rPr>
          <w:rFonts w:ascii="Arial" w:hAnsi="Arial" w:cs="Arial"/>
        </w:rPr>
        <w:t xml:space="preserve">skorzystanie przez osobę, której dane osobowe dotyczą, z uprawnienia do sprostowania lub uzupełnienia, o którym mowa w </w:t>
      </w:r>
      <w:hyperlink r:id="rId12" w:anchor="/document/68636690?unitId=art(16)&amp;cm=DOCUMENT" w:tgtFrame="_blank" w:history="1">
        <w:r w:rsidRPr="00013659">
          <w:rPr>
            <w:rFonts w:ascii="Arial" w:hAnsi="Arial" w:cs="Arial"/>
          </w:rPr>
          <w:t>art. 16</w:t>
        </w:r>
      </w:hyperlink>
      <w:r w:rsidRPr="00013659">
        <w:rPr>
          <w:rFonts w:ascii="Arial" w:hAnsi="Arial" w:cs="Arial"/>
        </w:rPr>
        <w:t xml:space="preserve"> RODO, nie może skutkować zmianą wyniku postępowania o udzielenie zamówienia ani zmianą postanowień umowy w sprawie zamówienia publicznego w zakresie niezgodnym z ustawą.</w:t>
      </w:r>
    </w:p>
    <w:p w:rsidR="00013659" w:rsidRPr="00013659" w:rsidRDefault="00013659" w:rsidP="00013659">
      <w:pPr>
        <w:pStyle w:val="Akapitzlist"/>
        <w:widowControl w:val="0"/>
        <w:numPr>
          <w:ilvl w:val="0"/>
          <w:numId w:val="15"/>
        </w:numPr>
        <w:spacing w:after="0"/>
        <w:jc w:val="both"/>
        <w:rPr>
          <w:rFonts w:ascii="Arial" w:hAnsi="Arial" w:cs="Arial"/>
        </w:rPr>
      </w:pPr>
      <w:r w:rsidRPr="00013659">
        <w:rPr>
          <w:rFonts w:ascii="Arial" w:hAnsi="Arial" w:cs="Arial"/>
        </w:rPr>
        <w:t xml:space="preserve">zgłoszenie żądania ograniczenia przetwarzania, o którym mowa w </w:t>
      </w:r>
      <w:hyperlink r:id="rId13" w:anchor="/document/68636690?unitId=art(18)ust(1)&amp;cm=DOCUMENT" w:tgtFrame="_blank" w:history="1">
        <w:r w:rsidRPr="00013659">
          <w:rPr>
            <w:rFonts w:ascii="Arial" w:hAnsi="Arial" w:cs="Arial"/>
          </w:rPr>
          <w:t>art. 18 ust. 1</w:t>
        </w:r>
      </w:hyperlink>
      <w:r w:rsidRPr="00013659">
        <w:rPr>
          <w:rFonts w:ascii="Arial" w:hAnsi="Arial" w:cs="Arial"/>
        </w:rPr>
        <w:t xml:space="preserve"> RODO, nie ogranicza przetwarzania danych osobowych do czasu zakończenia tego postępowania.</w:t>
      </w:r>
    </w:p>
    <w:p w:rsidR="00013659" w:rsidRPr="00013659" w:rsidRDefault="00013659" w:rsidP="00363AD2">
      <w:pPr>
        <w:numPr>
          <w:ilvl w:val="2"/>
          <w:numId w:val="38"/>
        </w:numPr>
        <w:autoSpaceDN/>
        <w:spacing w:line="276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013659">
        <w:rPr>
          <w:rFonts w:ascii="Arial" w:hAnsi="Arial" w:cs="Arial"/>
          <w:sz w:val="22"/>
          <w:szCs w:val="22"/>
        </w:rPr>
        <w:t>W zakresie nieuregulowanym w SWZ, zastosowanie znajdują:</w:t>
      </w:r>
    </w:p>
    <w:p w:rsidR="00013659" w:rsidRPr="00013659" w:rsidRDefault="00013659" w:rsidP="00013659">
      <w:pPr>
        <w:pStyle w:val="Akapitzlist"/>
        <w:widowControl w:val="0"/>
        <w:numPr>
          <w:ilvl w:val="0"/>
          <w:numId w:val="19"/>
        </w:numPr>
        <w:spacing w:after="0"/>
        <w:jc w:val="both"/>
        <w:rPr>
          <w:rFonts w:ascii="Arial" w:hAnsi="Arial" w:cs="Arial"/>
        </w:rPr>
      </w:pPr>
      <w:r w:rsidRPr="00013659">
        <w:rPr>
          <w:rFonts w:ascii="Arial" w:hAnsi="Arial" w:cs="Arial"/>
        </w:rPr>
        <w:t>Rozporządzenie Prezesa Rady Ministrów z dnia 30 grudnia 2020 r. w sprawie sposobu sporządzania i przekazywania informacji oraz wymagań technicznych dla dokumentów elektronicznych oraz środków komunikacji elektronicznej w postępowaniu o udzielenie zamówienia publicznego lub konkursie (Dz. U. poz. 2452).</w:t>
      </w:r>
    </w:p>
    <w:p w:rsidR="00013659" w:rsidRPr="00013659" w:rsidRDefault="00013659" w:rsidP="00013659">
      <w:pPr>
        <w:pStyle w:val="Akapitzlist"/>
        <w:widowControl w:val="0"/>
        <w:numPr>
          <w:ilvl w:val="0"/>
          <w:numId w:val="19"/>
        </w:numPr>
        <w:spacing w:after="0"/>
        <w:jc w:val="both"/>
        <w:rPr>
          <w:rFonts w:ascii="Arial" w:hAnsi="Arial" w:cs="Arial"/>
        </w:rPr>
      </w:pPr>
      <w:r w:rsidRPr="00013659">
        <w:rPr>
          <w:rFonts w:ascii="Arial" w:hAnsi="Arial" w:cs="Arial"/>
        </w:rPr>
        <w:t>Rozporządzenie Ministra Rozwoju, Pracy i Technologii z dnia 23 grudnia 2020 r. w sprawie podmiotowych środków dowodowych oraz innych dokumentów lub oświadczeń, jakich może żądać zamawiający od wykonawcy (Dz. U. poz. 2415).</w:t>
      </w:r>
    </w:p>
    <w:p w:rsidR="00013659" w:rsidRPr="00013659" w:rsidRDefault="00013659" w:rsidP="00363AD2">
      <w:pPr>
        <w:numPr>
          <w:ilvl w:val="2"/>
          <w:numId w:val="38"/>
        </w:numPr>
        <w:autoSpaceDN/>
        <w:spacing w:line="276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 w:rsidRPr="00013659">
        <w:rPr>
          <w:rFonts w:ascii="Arial" w:hAnsi="Arial" w:cs="Arial"/>
          <w:bCs/>
          <w:sz w:val="22"/>
          <w:szCs w:val="22"/>
        </w:rPr>
        <w:t xml:space="preserve">Osoby upoważnione do kontaktowania się z Wykonawcami: p. Radosław Galant tel. </w:t>
      </w:r>
      <w:r w:rsidRPr="00013659">
        <w:rPr>
          <w:rFonts w:ascii="Arial" w:hAnsi="Arial" w:cs="Arial"/>
          <w:sz w:val="22"/>
          <w:szCs w:val="22"/>
        </w:rPr>
        <w:t>+48814670551</w:t>
      </w:r>
      <w:r w:rsidRPr="00013659">
        <w:rPr>
          <w:rFonts w:ascii="Arial" w:hAnsi="Arial" w:cs="Arial"/>
          <w:bCs/>
          <w:sz w:val="22"/>
          <w:szCs w:val="22"/>
        </w:rPr>
        <w:t xml:space="preserve">, adres e-mail: </w:t>
      </w:r>
      <w:hyperlink r:id="rId14" w:history="1">
        <w:r w:rsidRPr="00013659">
          <w:rPr>
            <w:rStyle w:val="Hipercze"/>
            <w:rFonts w:ascii="Arial" w:hAnsi="Arial" w:cs="Arial"/>
            <w:bCs/>
            <w:sz w:val="22"/>
            <w:szCs w:val="22"/>
          </w:rPr>
          <w:t>zamowienia@gpkmelgiew.pl</w:t>
        </w:r>
      </w:hyperlink>
      <w:r w:rsidRPr="00013659">
        <w:rPr>
          <w:rFonts w:ascii="Arial" w:hAnsi="Arial" w:cs="Arial"/>
          <w:bCs/>
          <w:sz w:val="22"/>
          <w:szCs w:val="22"/>
        </w:rPr>
        <w:t xml:space="preserve"> </w:t>
      </w:r>
    </w:p>
    <w:p w:rsidR="00013659" w:rsidRPr="00542342" w:rsidRDefault="00013659" w:rsidP="00013659">
      <w:pPr>
        <w:autoSpaceDN/>
        <w:spacing w:line="276" w:lineRule="auto"/>
        <w:ind w:left="360"/>
        <w:jc w:val="both"/>
        <w:textAlignment w:val="auto"/>
        <w:rPr>
          <w:rFonts w:ascii="Arial" w:hAnsi="Arial" w:cs="Arial"/>
          <w:bCs/>
        </w:rPr>
      </w:pPr>
    </w:p>
    <w:p w:rsidR="001C5E90" w:rsidRPr="00D0750A" w:rsidRDefault="001C5E90" w:rsidP="00B72099">
      <w:pPr>
        <w:pStyle w:val="Akapitzlist"/>
        <w:numPr>
          <w:ilvl w:val="0"/>
          <w:numId w:val="21"/>
        </w:numPr>
        <w:jc w:val="both"/>
        <w:rPr>
          <w:rFonts w:ascii="Arial" w:hAnsi="Arial" w:cs="Arial"/>
          <w:b/>
          <w:bCs/>
        </w:rPr>
      </w:pPr>
      <w:r w:rsidRPr="00D0750A">
        <w:rPr>
          <w:rFonts w:ascii="Arial" w:hAnsi="Arial" w:cs="Arial"/>
          <w:b/>
          <w:bCs/>
        </w:rPr>
        <w:t xml:space="preserve">WYMAGANIA DOTYCZĄCE WADIUM: </w:t>
      </w:r>
    </w:p>
    <w:p w:rsidR="001C5E90" w:rsidRPr="00D0750A" w:rsidRDefault="001C5E90" w:rsidP="001C5E90">
      <w:pPr>
        <w:ind w:left="426"/>
        <w:jc w:val="both"/>
        <w:rPr>
          <w:rFonts w:ascii="Arial" w:hAnsi="Arial" w:cs="Arial"/>
          <w:i/>
        </w:rPr>
      </w:pPr>
      <w:r w:rsidRPr="00D0750A">
        <w:rPr>
          <w:rFonts w:ascii="Arial" w:hAnsi="Arial" w:cs="Arial"/>
        </w:rPr>
        <w:t xml:space="preserve">Zamawiający </w:t>
      </w:r>
      <w:r>
        <w:rPr>
          <w:rFonts w:ascii="Arial" w:hAnsi="Arial" w:cs="Arial"/>
        </w:rPr>
        <w:t xml:space="preserve">nie </w:t>
      </w:r>
      <w:r w:rsidRPr="00D0750A">
        <w:rPr>
          <w:rFonts w:ascii="Arial" w:hAnsi="Arial" w:cs="Arial"/>
        </w:rPr>
        <w:t>wymaga wniesienia wadium</w:t>
      </w:r>
      <w:r>
        <w:rPr>
          <w:rFonts w:ascii="Arial" w:hAnsi="Arial" w:cs="Arial"/>
        </w:rPr>
        <w:t>.</w:t>
      </w:r>
    </w:p>
    <w:p w:rsidR="001C5E90" w:rsidRPr="00D0750A" w:rsidRDefault="001C5E90" w:rsidP="001C5E90">
      <w:pPr>
        <w:jc w:val="both"/>
        <w:rPr>
          <w:rFonts w:ascii="Arial" w:hAnsi="Arial" w:cs="Arial"/>
          <w:i/>
          <w:color w:val="FF0000"/>
        </w:rPr>
      </w:pPr>
    </w:p>
    <w:p w:rsidR="001C5E90" w:rsidRPr="00D0750A" w:rsidRDefault="001C5E90" w:rsidP="00B72099">
      <w:pPr>
        <w:pStyle w:val="Akapitzlist"/>
        <w:numPr>
          <w:ilvl w:val="0"/>
          <w:numId w:val="21"/>
        </w:numPr>
        <w:jc w:val="both"/>
        <w:rPr>
          <w:rFonts w:ascii="Arial" w:hAnsi="Arial" w:cs="Arial"/>
          <w:b/>
          <w:bCs/>
        </w:rPr>
      </w:pPr>
      <w:r w:rsidRPr="00D0750A">
        <w:rPr>
          <w:rFonts w:ascii="Arial" w:hAnsi="Arial" w:cs="Arial"/>
          <w:b/>
          <w:bCs/>
        </w:rPr>
        <w:t>TERMIN ZWIĄZANIA OFERTĄ:</w:t>
      </w:r>
    </w:p>
    <w:p w:rsidR="001C5E90" w:rsidRPr="00B3655D" w:rsidRDefault="001C5E90" w:rsidP="00B72099">
      <w:pPr>
        <w:pStyle w:val="Akapitzlist"/>
        <w:numPr>
          <w:ilvl w:val="0"/>
          <w:numId w:val="6"/>
        </w:numPr>
        <w:spacing w:after="0"/>
        <w:ind w:left="426"/>
        <w:jc w:val="both"/>
        <w:rPr>
          <w:rFonts w:ascii="Arial" w:hAnsi="Arial" w:cs="Arial"/>
        </w:rPr>
      </w:pPr>
      <w:r w:rsidRPr="00B3655D">
        <w:rPr>
          <w:rFonts w:ascii="Arial" w:hAnsi="Arial" w:cs="Arial"/>
        </w:rPr>
        <w:t xml:space="preserve">Wykonawca pozostaje związany ofertą przez okres </w:t>
      </w:r>
      <w:r w:rsidRPr="00B3655D">
        <w:rPr>
          <w:rFonts w:ascii="Arial" w:hAnsi="Arial" w:cs="Arial"/>
          <w:b/>
        </w:rPr>
        <w:t>30 dni</w:t>
      </w:r>
      <w:r w:rsidRPr="00B3655D">
        <w:rPr>
          <w:rFonts w:ascii="Arial" w:hAnsi="Arial" w:cs="Arial"/>
        </w:rPr>
        <w:t xml:space="preserve"> licząc od dnia upływu terminu składania </w:t>
      </w:r>
      <w:r w:rsidRPr="00E97A2F">
        <w:rPr>
          <w:rFonts w:ascii="Arial" w:hAnsi="Arial" w:cs="Arial"/>
        </w:rPr>
        <w:t xml:space="preserve">ofert </w:t>
      </w:r>
      <w:r w:rsidRPr="00E97A2F">
        <w:rPr>
          <w:rFonts w:ascii="Arial" w:hAnsi="Arial" w:cs="Arial"/>
          <w:b/>
          <w:bCs/>
        </w:rPr>
        <w:t xml:space="preserve">i </w:t>
      </w:r>
      <w:r w:rsidR="00013659" w:rsidRPr="00434F71">
        <w:rPr>
          <w:rFonts w:ascii="Arial" w:hAnsi="Arial" w:cs="Arial"/>
          <w:b/>
          <w:bCs/>
        </w:rPr>
        <w:t xml:space="preserve">upływa </w:t>
      </w:r>
      <w:r w:rsidR="0069245D" w:rsidRPr="00434F71">
        <w:rPr>
          <w:rFonts w:ascii="Arial" w:hAnsi="Arial" w:cs="Arial"/>
          <w:b/>
          <w:bCs/>
        </w:rPr>
        <w:t>w dniu 13.11</w:t>
      </w:r>
      <w:r w:rsidR="004237B5" w:rsidRPr="00434F71">
        <w:rPr>
          <w:rFonts w:ascii="Arial" w:hAnsi="Arial" w:cs="Arial"/>
          <w:b/>
          <w:bCs/>
        </w:rPr>
        <w:t>.2024</w:t>
      </w:r>
      <w:r w:rsidRPr="00434F71">
        <w:rPr>
          <w:rFonts w:ascii="Arial" w:hAnsi="Arial" w:cs="Arial"/>
          <w:b/>
          <w:bCs/>
        </w:rPr>
        <w:t xml:space="preserve"> r.</w:t>
      </w:r>
      <w:r w:rsidRPr="00E97A2F">
        <w:rPr>
          <w:rFonts w:ascii="Arial" w:hAnsi="Arial" w:cs="Arial"/>
        </w:rPr>
        <w:t xml:space="preserve"> </w:t>
      </w:r>
    </w:p>
    <w:p w:rsidR="001C5E90" w:rsidRPr="00D0750A" w:rsidRDefault="001C5E90" w:rsidP="00B72099">
      <w:pPr>
        <w:pStyle w:val="Akapitzlist"/>
        <w:numPr>
          <w:ilvl w:val="0"/>
          <w:numId w:val="6"/>
        </w:numPr>
        <w:spacing w:after="0"/>
        <w:ind w:left="426"/>
        <w:jc w:val="both"/>
        <w:rPr>
          <w:rFonts w:ascii="Arial" w:hAnsi="Arial" w:cs="Arial"/>
        </w:rPr>
      </w:pPr>
      <w:r w:rsidRPr="00D0750A">
        <w:rPr>
          <w:rFonts w:ascii="Arial" w:hAnsi="Arial" w:cs="Arial"/>
        </w:rPr>
        <w:t>W przypadku gdy wybór najkorzystniejszej oferty nie nastąpi przed upływem terminu związania ofertą, o którym mowa w ust. 1, Zamawiający przed upływem terminu związania ofertą, zwraca się jednokrotnie do wykonawców o wyrażenie zgody na przedłużenie tego terminu o wskazywany przez niego okres, nie dłuższy niż 30 dni.</w:t>
      </w:r>
    </w:p>
    <w:p w:rsidR="001C5E90" w:rsidRPr="00D0750A" w:rsidRDefault="001C5E90" w:rsidP="00B72099">
      <w:pPr>
        <w:pStyle w:val="Akapitzlist"/>
        <w:numPr>
          <w:ilvl w:val="0"/>
          <w:numId w:val="6"/>
        </w:numPr>
        <w:spacing w:after="0"/>
        <w:ind w:left="426"/>
        <w:jc w:val="both"/>
        <w:rPr>
          <w:rFonts w:ascii="Arial" w:hAnsi="Arial" w:cs="Arial"/>
        </w:rPr>
      </w:pPr>
      <w:r w:rsidRPr="00D0750A">
        <w:rPr>
          <w:rFonts w:ascii="Arial" w:hAnsi="Arial" w:cs="Arial"/>
        </w:rPr>
        <w:t>Przedłużenie terminu związania ofertą, o którym mowa w ust. 2, wymaga złożenia przez wykonawcę pisemnego oświadczenia o wyrażeniu zgody na przedłużenie terminu związania ofertą.</w:t>
      </w:r>
    </w:p>
    <w:p w:rsidR="001C5E90" w:rsidRPr="00D0750A" w:rsidRDefault="001C5E90" w:rsidP="00B72099">
      <w:pPr>
        <w:pStyle w:val="Akapitzlist"/>
        <w:numPr>
          <w:ilvl w:val="0"/>
          <w:numId w:val="6"/>
        </w:numPr>
        <w:spacing w:after="0"/>
        <w:ind w:left="426"/>
        <w:jc w:val="both"/>
        <w:rPr>
          <w:rFonts w:ascii="Arial" w:hAnsi="Arial" w:cs="Arial"/>
        </w:rPr>
      </w:pPr>
      <w:r w:rsidRPr="00D0750A">
        <w:rPr>
          <w:rFonts w:ascii="Arial" w:hAnsi="Arial" w:cs="Arial"/>
        </w:rPr>
        <w:lastRenderedPageBreak/>
        <w:t>W przypadku gdy zamawiający żąda wniesienia wadium, przedłużenie terminu związania ofertą, o którym mowa w ust. 2, następuje wraz z przedłużeniem okresu ważności wadium albo, jeżeli nie jest to możliwe, z wniesieniem nowego wadium na przedłużony okres związania ofertą</w:t>
      </w:r>
      <w:r>
        <w:rPr>
          <w:rFonts w:ascii="Arial" w:hAnsi="Arial" w:cs="Arial"/>
        </w:rPr>
        <w:t xml:space="preserve"> (</w:t>
      </w:r>
      <w:r>
        <w:rPr>
          <w:rFonts w:ascii="Arial" w:hAnsi="Arial" w:cs="Arial"/>
          <w:i/>
        </w:rPr>
        <w:t>jeżeli dotyczy)</w:t>
      </w:r>
      <w:r w:rsidRPr="00D0750A">
        <w:rPr>
          <w:rFonts w:ascii="Arial" w:hAnsi="Arial" w:cs="Arial"/>
        </w:rPr>
        <w:t>.</w:t>
      </w:r>
    </w:p>
    <w:p w:rsidR="001C5E90" w:rsidRPr="00D0750A" w:rsidRDefault="001C5E90" w:rsidP="001C5E90">
      <w:pPr>
        <w:ind w:left="66"/>
        <w:jc w:val="both"/>
        <w:rPr>
          <w:rFonts w:ascii="Arial" w:hAnsi="Arial" w:cs="Arial"/>
          <w:color w:val="FF0000"/>
        </w:rPr>
      </w:pPr>
    </w:p>
    <w:p w:rsidR="001C5E90" w:rsidRPr="008F1041" w:rsidRDefault="001C5E90" w:rsidP="00B72099">
      <w:pPr>
        <w:widowControl/>
        <w:numPr>
          <w:ilvl w:val="0"/>
          <w:numId w:val="21"/>
        </w:numPr>
        <w:autoSpaceDN/>
        <w:spacing w:before="240" w:after="200" w:line="276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8F1041">
        <w:rPr>
          <w:rFonts w:ascii="Arial" w:hAnsi="Arial" w:cs="Arial"/>
          <w:b/>
          <w:bCs/>
          <w:sz w:val="22"/>
          <w:szCs w:val="22"/>
        </w:rPr>
        <w:t>OPIS SPOSOBU PRZYGOTOWYWANIA OFERTY:</w:t>
      </w:r>
    </w:p>
    <w:p w:rsidR="00013659" w:rsidRPr="00013659" w:rsidRDefault="00013659" w:rsidP="00013659">
      <w:pPr>
        <w:numPr>
          <w:ilvl w:val="3"/>
          <w:numId w:val="7"/>
        </w:numPr>
        <w:autoSpaceDN/>
        <w:spacing w:line="276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013659">
        <w:rPr>
          <w:rFonts w:ascii="Arial" w:hAnsi="Arial" w:cs="Arial"/>
          <w:sz w:val="22"/>
          <w:szCs w:val="22"/>
        </w:rPr>
        <w:t>Oferta oraz oświadczenie, o którym mowa w art. 125 ust. 1 ustawy PZP, składa się, pod rygorem nieważności, w formie elektronicznej lub w postaci elektronicznej opatrzonej podpisem zaufanym lub podpisem osobistym.</w:t>
      </w:r>
    </w:p>
    <w:p w:rsidR="00013659" w:rsidRPr="00013659" w:rsidRDefault="00013659" w:rsidP="00013659">
      <w:pPr>
        <w:numPr>
          <w:ilvl w:val="3"/>
          <w:numId w:val="7"/>
        </w:numPr>
        <w:autoSpaceDN/>
        <w:spacing w:line="276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013659">
        <w:rPr>
          <w:rFonts w:ascii="Arial" w:eastAsia="CIDFont+F2" w:hAnsi="Arial" w:cs="Arial"/>
          <w:sz w:val="22"/>
          <w:szCs w:val="22"/>
          <w:lang w:eastAsia="en-US"/>
        </w:rPr>
        <w:t>Ofertę składa się pod rygorem nieważności, w formie elektronicznej lub w postaci elektronicznej w</w:t>
      </w:r>
      <w:r w:rsidRPr="00013659">
        <w:rPr>
          <w:rFonts w:ascii="Arial" w:hAnsi="Arial" w:cs="Arial"/>
          <w:sz w:val="22"/>
          <w:szCs w:val="22"/>
        </w:rPr>
        <w:t xml:space="preserve"> </w:t>
      </w:r>
      <w:r w:rsidRPr="00013659">
        <w:rPr>
          <w:rFonts w:ascii="Arial" w:eastAsia="CIDFont+F2" w:hAnsi="Arial" w:cs="Arial"/>
          <w:sz w:val="22"/>
          <w:szCs w:val="22"/>
          <w:lang w:eastAsia="en-US"/>
        </w:rPr>
        <w:t>formatach danych określonych w przepisach wydanych na podstawie art. 18 ustawy z dnia 17</w:t>
      </w:r>
      <w:r w:rsidRPr="00013659">
        <w:rPr>
          <w:rFonts w:ascii="Arial" w:hAnsi="Arial" w:cs="Arial"/>
          <w:sz w:val="22"/>
          <w:szCs w:val="22"/>
        </w:rPr>
        <w:t xml:space="preserve"> </w:t>
      </w:r>
      <w:r w:rsidRPr="00013659">
        <w:rPr>
          <w:rFonts w:ascii="Arial" w:eastAsia="CIDFont+F2" w:hAnsi="Arial" w:cs="Arial"/>
          <w:sz w:val="22"/>
          <w:szCs w:val="22"/>
          <w:lang w:eastAsia="en-US"/>
        </w:rPr>
        <w:t>lutego 2005 r. o informatyzacji działalności podmiotów realizujących zadania publiczne (Dz. U. z 2021 r. poz. 2070 ze zm.), z zastrzeżeniem formatów, o których mowa w art. 66 ust. 1 ustawy</w:t>
      </w:r>
      <w:r w:rsidRPr="0001365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13659">
        <w:rPr>
          <w:rFonts w:ascii="Arial" w:eastAsia="CIDFont+F2" w:hAnsi="Arial" w:cs="Arial"/>
          <w:sz w:val="22"/>
          <w:szCs w:val="22"/>
          <w:lang w:eastAsia="en-US"/>
        </w:rPr>
        <w:t>Pzp</w:t>
      </w:r>
      <w:proofErr w:type="spellEnd"/>
      <w:r w:rsidRPr="00013659">
        <w:rPr>
          <w:rFonts w:ascii="Arial" w:eastAsia="CIDFont+F2" w:hAnsi="Arial" w:cs="Arial"/>
          <w:sz w:val="22"/>
          <w:szCs w:val="22"/>
          <w:lang w:eastAsia="en-US"/>
        </w:rPr>
        <w:t>, z uwzględnieniem rodzaju przekazywanych danych. Zamawiający preferuje</w:t>
      </w:r>
      <w:r w:rsidRPr="00013659">
        <w:rPr>
          <w:rFonts w:ascii="Arial" w:hAnsi="Arial" w:cs="Arial"/>
          <w:sz w:val="22"/>
          <w:szCs w:val="22"/>
        </w:rPr>
        <w:t xml:space="preserve"> </w:t>
      </w:r>
      <w:r w:rsidRPr="00013659">
        <w:rPr>
          <w:rFonts w:ascii="Arial" w:eastAsia="CIDFont+F2" w:hAnsi="Arial" w:cs="Arial"/>
          <w:sz w:val="22"/>
          <w:szCs w:val="22"/>
          <w:lang w:eastAsia="en-US"/>
        </w:rPr>
        <w:t xml:space="preserve">w szczególności następujące formaty przesłanych danych: </w:t>
      </w:r>
      <w:proofErr w:type="spellStart"/>
      <w:r w:rsidRPr="00013659">
        <w:rPr>
          <w:rFonts w:ascii="Arial" w:eastAsia="CIDFont+F2" w:hAnsi="Arial" w:cs="Arial"/>
          <w:sz w:val="22"/>
          <w:szCs w:val="22"/>
          <w:lang w:eastAsia="en-US"/>
        </w:rPr>
        <w:t>.pd</w:t>
      </w:r>
      <w:proofErr w:type="spellEnd"/>
      <w:r w:rsidRPr="00013659">
        <w:rPr>
          <w:rFonts w:ascii="Arial" w:eastAsia="CIDFont+F2" w:hAnsi="Arial" w:cs="Arial"/>
          <w:sz w:val="22"/>
          <w:szCs w:val="22"/>
          <w:lang w:eastAsia="en-US"/>
        </w:rPr>
        <w:t>f, .</w:t>
      </w:r>
      <w:proofErr w:type="spellStart"/>
      <w:r w:rsidRPr="00013659">
        <w:rPr>
          <w:rFonts w:ascii="Arial" w:eastAsia="CIDFont+F2" w:hAnsi="Arial" w:cs="Arial"/>
          <w:sz w:val="22"/>
          <w:szCs w:val="22"/>
          <w:lang w:eastAsia="en-US"/>
        </w:rPr>
        <w:t>docx</w:t>
      </w:r>
      <w:proofErr w:type="spellEnd"/>
      <w:r w:rsidRPr="00013659">
        <w:rPr>
          <w:rFonts w:ascii="Arial" w:eastAsia="CIDFont+F2" w:hAnsi="Arial" w:cs="Arial"/>
          <w:sz w:val="22"/>
          <w:szCs w:val="22"/>
          <w:lang w:eastAsia="en-US"/>
        </w:rPr>
        <w:t>, zip. (zamawiający</w:t>
      </w:r>
      <w:r w:rsidRPr="00013659">
        <w:rPr>
          <w:rFonts w:ascii="Arial" w:hAnsi="Arial" w:cs="Arial"/>
          <w:sz w:val="22"/>
          <w:szCs w:val="22"/>
        </w:rPr>
        <w:t xml:space="preserve"> </w:t>
      </w:r>
      <w:r w:rsidRPr="00013659">
        <w:rPr>
          <w:rFonts w:ascii="Arial" w:eastAsia="CIDFont+F2" w:hAnsi="Arial" w:cs="Arial"/>
          <w:sz w:val="22"/>
          <w:szCs w:val="22"/>
          <w:lang w:eastAsia="en-US"/>
        </w:rPr>
        <w:t>dopuszcza także format RAR).</w:t>
      </w:r>
    </w:p>
    <w:p w:rsidR="00013659" w:rsidRPr="00013659" w:rsidRDefault="00013659" w:rsidP="00013659">
      <w:pPr>
        <w:numPr>
          <w:ilvl w:val="3"/>
          <w:numId w:val="7"/>
        </w:numPr>
        <w:autoSpaceDN/>
        <w:spacing w:line="276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013659">
        <w:rPr>
          <w:rFonts w:ascii="Arial" w:hAnsi="Arial" w:cs="Arial"/>
          <w:sz w:val="22"/>
          <w:szCs w:val="22"/>
        </w:rPr>
        <w:t>Oferta musi być sporządzona w języku polskim.</w:t>
      </w:r>
    </w:p>
    <w:p w:rsidR="00013659" w:rsidRPr="00013659" w:rsidRDefault="00013659" w:rsidP="00013659">
      <w:pPr>
        <w:numPr>
          <w:ilvl w:val="3"/>
          <w:numId w:val="7"/>
        </w:numPr>
        <w:autoSpaceDN/>
        <w:spacing w:line="276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013659">
        <w:rPr>
          <w:rFonts w:ascii="Arial" w:eastAsia="CIDFont+F2" w:hAnsi="Arial" w:cs="Arial"/>
          <w:sz w:val="22"/>
          <w:szCs w:val="22"/>
          <w:lang w:eastAsia="en-US"/>
        </w:rPr>
        <w:t>Wykonawca składa ofertę za pośrednictwem zakładki „Oferty/wnioski”, widocznej w podglądzie</w:t>
      </w:r>
      <w:r w:rsidRPr="00013659">
        <w:rPr>
          <w:rFonts w:ascii="Arial" w:hAnsi="Arial" w:cs="Arial"/>
          <w:sz w:val="22"/>
          <w:szCs w:val="22"/>
        </w:rPr>
        <w:t xml:space="preserve"> </w:t>
      </w:r>
      <w:r w:rsidRPr="00013659">
        <w:rPr>
          <w:rFonts w:ascii="Arial" w:eastAsia="CIDFont+F2" w:hAnsi="Arial" w:cs="Arial"/>
          <w:sz w:val="22"/>
          <w:szCs w:val="22"/>
          <w:lang w:eastAsia="en-US"/>
        </w:rPr>
        <w:t>postępowania po zalogowaniu się na konto Wykonawcy. Po wybraniu przycisku „Złóż ofertę”</w:t>
      </w:r>
      <w:r w:rsidRPr="00013659">
        <w:rPr>
          <w:rFonts w:ascii="Arial" w:hAnsi="Arial" w:cs="Arial"/>
          <w:sz w:val="22"/>
          <w:szCs w:val="22"/>
        </w:rPr>
        <w:t xml:space="preserve"> </w:t>
      </w:r>
      <w:r w:rsidRPr="00013659">
        <w:rPr>
          <w:rFonts w:ascii="Arial" w:eastAsia="CIDFont+F2" w:hAnsi="Arial" w:cs="Arial"/>
          <w:sz w:val="22"/>
          <w:szCs w:val="22"/>
          <w:lang w:eastAsia="en-US"/>
        </w:rPr>
        <w:t>system prezentuje okno składania oferty umożliwiające przekazanie dokumentów elektronicznych,</w:t>
      </w:r>
      <w:r w:rsidRPr="00013659">
        <w:rPr>
          <w:rFonts w:ascii="Arial" w:hAnsi="Arial" w:cs="Arial"/>
          <w:sz w:val="22"/>
          <w:szCs w:val="22"/>
        </w:rPr>
        <w:t xml:space="preserve"> </w:t>
      </w:r>
      <w:r w:rsidRPr="00013659">
        <w:rPr>
          <w:rFonts w:ascii="Arial" w:eastAsia="CIDFont+F2" w:hAnsi="Arial" w:cs="Arial"/>
          <w:sz w:val="22"/>
          <w:szCs w:val="22"/>
          <w:lang w:eastAsia="en-US"/>
        </w:rPr>
        <w:t xml:space="preserve">w którym znajdują się dwa pola </w:t>
      </w:r>
      <w:proofErr w:type="spellStart"/>
      <w:r w:rsidRPr="00013659">
        <w:rPr>
          <w:rFonts w:ascii="Arial" w:eastAsia="CIDFont+F2" w:hAnsi="Arial" w:cs="Arial"/>
          <w:sz w:val="22"/>
          <w:szCs w:val="22"/>
          <w:lang w:eastAsia="en-US"/>
        </w:rPr>
        <w:t>drag&amp;drop</w:t>
      </w:r>
      <w:proofErr w:type="spellEnd"/>
      <w:r w:rsidRPr="00013659">
        <w:rPr>
          <w:rFonts w:ascii="Arial" w:eastAsia="CIDFont+F2" w:hAnsi="Arial" w:cs="Arial"/>
          <w:sz w:val="22"/>
          <w:szCs w:val="22"/>
          <w:lang w:eastAsia="en-US"/>
        </w:rPr>
        <w:t xml:space="preserve"> („przeciągnij” i „upuść”) służące do dodawania plików.</w:t>
      </w:r>
    </w:p>
    <w:p w:rsidR="00013659" w:rsidRPr="00013659" w:rsidRDefault="00013659" w:rsidP="00013659">
      <w:pPr>
        <w:numPr>
          <w:ilvl w:val="3"/>
          <w:numId w:val="7"/>
        </w:numPr>
        <w:autoSpaceDN/>
        <w:spacing w:line="276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013659">
        <w:rPr>
          <w:rFonts w:ascii="Arial" w:eastAsia="CIDFont+F2" w:hAnsi="Arial" w:cs="Arial"/>
          <w:sz w:val="22"/>
          <w:szCs w:val="22"/>
          <w:lang w:eastAsia="en-US"/>
        </w:rPr>
        <w:t>Wykonawca dodaje wybrany z dysku i uprzednio podpisany Formularz oferty – Załącznik nr 1 do</w:t>
      </w:r>
      <w:r w:rsidRPr="00013659">
        <w:rPr>
          <w:rFonts w:ascii="Arial" w:hAnsi="Arial" w:cs="Arial"/>
          <w:sz w:val="22"/>
          <w:szCs w:val="22"/>
        </w:rPr>
        <w:t xml:space="preserve"> </w:t>
      </w:r>
      <w:r w:rsidRPr="00013659">
        <w:rPr>
          <w:rFonts w:ascii="Arial" w:eastAsia="CIDFont+F2" w:hAnsi="Arial" w:cs="Arial"/>
          <w:sz w:val="22"/>
          <w:szCs w:val="22"/>
          <w:lang w:eastAsia="en-US"/>
        </w:rPr>
        <w:t>SWZ w pierwszym polu („Wypełniony formularz oferty”).</w:t>
      </w:r>
      <w:r w:rsidRPr="00013659">
        <w:rPr>
          <w:rFonts w:ascii="Arial" w:hAnsi="Arial" w:cs="Arial"/>
          <w:sz w:val="22"/>
          <w:szCs w:val="22"/>
        </w:rPr>
        <w:t xml:space="preserve"> </w:t>
      </w:r>
      <w:r w:rsidRPr="00013659">
        <w:rPr>
          <w:rFonts w:ascii="Arial" w:eastAsia="CIDFont+F2" w:hAnsi="Arial" w:cs="Arial"/>
          <w:sz w:val="22"/>
          <w:szCs w:val="22"/>
          <w:lang w:eastAsia="en-US"/>
        </w:rPr>
        <w:t>W kolejnym polu („Załączniki i inne dokumenty przedstawione w ofercie przez Wykonawcę”)</w:t>
      </w:r>
      <w:r w:rsidRPr="00013659">
        <w:rPr>
          <w:rFonts w:ascii="Arial" w:hAnsi="Arial" w:cs="Arial"/>
          <w:sz w:val="22"/>
          <w:szCs w:val="22"/>
        </w:rPr>
        <w:t xml:space="preserve"> </w:t>
      </w:r>
      <w:r w:rsidRPr="00013659">
        <w:rPr>
          <w:rFonts w:ascii="Arial" w:eastAsia="CIDFont+F2" w:hAnsi="Arial" w:cs="Arial"/>
          <w:sz w:val="22"/>
          <w:szCs w:val="22"/>
          <w:lang w:eastAsia="en-US"/>
        </w:rPr>
        <w:t>Wykonawca dodaje pozostałe pliki stanowiące ofertę lub składane wraz z ofertą.</w:t>
      </w:r>
    </w:p>
    <w:p w:rsidR="00013659" w:rsidRPr="00013659" w:rsidRDefault="00013659" w:rsidP="00013659">
      <w:pPr>
        <w:ind w:left="360"/>
        <w:jc w:val="center"/>
        <w:rPr>
          <w:rFonts w:ascii="Arial" w:hAnsi="Arial" w:cs="Arial"/>
          <w:b/>
          <w:sz w:val="22"/>
          <w:szCs w:val="22"/>
        </w:rPr>
      </w:pPr>
      <w:r w:rsidRPr="00013659">
        <w:rPr>
          <w:rFonts w:ascii="Arial" w:hAnsi="Arial" w:cs="Arial"/>
          <w:b/>
          <w:sz w:val="22"/>
          <w:szCs w:val="22"/>
        </w:rPr>
        <w:t>UWAGA!!!</w:t>
      </w:r>
    </w:p>
    <w:p w:rsidR="00013659" w:rsidRPr="00013659" w:rsidRDefault="00013659" w:rsidP="000136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autoSpaceDE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013659">
        <w:rPr>
          <w:rFonts w:ascii="Arial" w:eastAsia="CIDFont+F2" w:hAnsi="Arial" w:cs="Arial"/>
          <w:sz w:val="22"/>
          <w:szCs w:val="22"/>
          <w:lang w:eastAsia="en-US"/>
        </w:rPr>
        <w:t xml:space="preserve">W związku z tym, że </w:t>
      </w:r>
      <w:r w:rsidRPr="00013659">
        <w:rPr>
          <w:rFonts w:ascii="Arial" w:eastAsiaTheme="minorHAnsi" w:hAnsi="Arial" w:cs="Arial"/>
          <w:sz w:val="22"/>
          <w:szCs w:val="22"/>
          <w:lang w:eastAsia="en-US"/>
        </w:rPr>
        <w:t>Zamawiający udostępnia Wykonawcom własny Formularz oferty –</w:t>
      </w:r>
    </w:p>
    <w:p w:rsidR="00013659" w:rsidRPr="00013659" w:rsidRDefault="00013659" w:rsidP="000136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autoSpaceDE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013659">
        <w:rPr>
          <w:rFonts w:ascii="Arial" w:eastAsiaTheme="minorHAnsi" w:hAnsi="Arial" w:cs="Arial"/>
          <w:sz w:val="22"/>
          <w:szCs w:val="22"/>
          <w:lang w:eastAsia="en-US"/>
        </w:rPr>
        <w:t xml:space="preserve">Załącznik Nr 1 do SWZ </w:t>
      </w:r>
      <w:r w:rsidRPr="00013659">
        <w:rPr>
          <w:rFonts w:ascii="Arial" w:eastAsia="CIDFont+F2" w:hAnsi="Arial" w:cs="Arial"/>
          <w:sz w:val="22"/>
          <w:szCs w:val="22"/>
          <w:lang w:eastAsia="en-US"/>
        </w:rPr>
        <w:t xml:space="preserve">(tj. nie za pośrednictwem </w:t>
      </w:r>
      <w:r w:rsidRPr="00013659">
        <w:rPr>
          <w:rFonts w:ascii="Arial" w:eastAsiaTheme="minorHAnsi" w:hAnsi="Arial" w:cs="Arial"/>
          <w:sz w:val="22"/>
          <w:szCs w:val="22"/>
          <w:lang w:eastAsia="en-US"/>
        </w:rPr>
        <w:t>„interaktywnego Formularza ofertowego,</w:t>
      </w:r>
    </w:p>
    <w:p w:rsidR="00013659" w:rsidRPr="00013659" w:rsidRDefault="00013659" w:rsidP="000136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autoSpaceDE w:val="0"/>
        <w:adjustRightInd w:val="0"/>
        <w:jc w:val="both"/>
        <w:rPr>
          <w:rFonts w:ascii="Arial" w:eastAsiaTheme="minorHAnsi" w:hAnsi="Arial" w:cs="Arial"/>
          <w:b/>
          <w:sz w:val="22"/>
          <w:szCs w:val="22"/>
          <w:u w:val="single"/>
          <w:lang w:eastAsia="en-US"/>
        </w:rPr>
      </w:pPr>
      <w:r w:rsidRPr="00013659">
        <w:rPr>
          <w:rFonts w:ascii="Arial" w:eastAsiaTheme="minorHAnsi" w:hAnsi="Arial" w:cs="Arial"/>
          <w:sz w:val="22"/>
          <w:szCs w:val="22"/>
          <w:lang w:eastAsia="en-US"/>
        </w:rPr>
        <w:t>który umożliwia Platforma e-zamówienia”</w:t>
      </w:r>
      <w:r w:rsidRPr="00013659">
        <w:rPr>
          <w:rFonts w:ascii="Arial" w:eastAsia="CIDFont+F2" w:hAnsi="Arial" w:cs="Arial"/>
          <w:sz w:val="22"/>
          <w:szCs w:val="22"/>
          <w:lang w:eastAsia="en-US"/>
        </w:rPr>
        <w:t>), podczas czynności składania oferty może pojawić się komunikat o</w:t>
      </w:r>
      <w:r w:rsidRPr="00013659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013659">
        <w:rPr>
          <w:rFonts w:ascii="Arial" w:eastAsia="CIDFont+F2" w:hAnsi="Arial" w:cs="Arial"/>
          <w:sz w:val="22"/>
          <w:szCs w:val="22"/>
          <w:lang w:eastAsia="en-US"/>
        </w:rPr>
        <w:t xml:space="preserve">następującej treści: </w:t>
      </w:r>
      <w:r w:rsidRPr="00013659">
        <w:rPr>
          <w:rFonts w:ascii="Arial" w:eastAsiaTheme="minorHAnsi" w:hAnsi="Arial" w:cs="Arial"/>
          <w:b/>
          <w:sz w:val="22"/>
          <w:szCs w:val="22"/>
          <w:u w:val="single"/>
          <w:lang w:eastAsia="en-US"/>
        </w:rPr>
        <w:t>„Czy chcesz kontynuować? Postępowanie nie p</w:t>
      </w:r>
      <w:r w:rsidRPr="00013659">
        <w:rPr>
          <w:rFonts w:ascii="Arial" w:eastAsiaTheme="minorHAnsi" w:hAnsi="Arial" w:cs="Arial"/>
          <w:b/>
          <w:sz w:val="22"/>
          <w:szCs w:val="22"/>
          <w:u w:val="single"/>
          <w:lang w:eastAsia="en-US"/>
        </w:rPr>
        <w:t>o</w:t>
      </w:r>
      <w:r w:rsidRPr="00013659">
        <w:rPr>
          <w:rFonts w:ascii="Arial" w:eastAsiaTheme="minorHAnsi" w:hAnsi="Arial" w:cs="Arial"/>
          <w:b/>
          <w:sz w:val="22"/>
          <w:szCs w:val="22"/>
          <w:u w:val="single"/>
          <w:lang w:eastAsia="en-US"/>
        </w:rPr>
        <w:t>siada opublikowanego formularza do tego etapu postępowania. Plik [w tym miejscu pojawia się nazwa pliku] nie jest poprawnym formularzem interaktywnym wygener</w:t>
      </w:r>
      <w:r w:rsidRPr="00013659">
        <w:rPr>
          <w:rFonts w:ascii="Arial" w:eastAsiaTheme="minorHAnsi" w:hAnsi="Arial" w:cs="Arial"/>
          <w:b/>
          <w:sz w:val="22"/>
          <w:szCs w:val="22"/>
          <w:u w:val="single"/>
          <w:lang w:eastAsia="en-US"/>
        </w:rPr>
        <w:t>o</w:t>
      </w:r>
      <w:r w:rsidRPr="00013659">
        <w:rPr>
          <w:rFonts w:ascii="Arial" w:eastAsiaTheme="minorHAnsi" w:hAnsi="Arial" w:cs="Arial"/>
          <w:b/>
          <w:sz w:val="22"/>
          <w:szCs w:val="22"/>
          <w:u w:val="single"/>
          <w:lang w:eastAsia="en-US"/>
        </w:rPr>
        <w:t>wanym na Platformie." W takim przypadku należy wybrać opcję „Tak, chcę kontyn</w:t>
      </w:r>
      <w:r w:rsidRPr="00013659">
        <w:rPr>
          <w:rFonts w:ascii="Arial" w:eastAsiaTheme="minorHAnsi" w:hAnsi="Arial" w:cs="Arial"/>
          <w:b/>
          <w:sz w:val="22"/>
          <w:szCs w:val="22"/>
          <w:u w:val="single"/>
          <w:lang w:eastAsia="en-US"/>
        </w:rPr>
        <w:t>u</w:t>
      </w:r>
      <w:r w:rsidRPr="00013659">
        <w:rPr>
          <w:rFonts w:ascii="Arial" w:eastAsiaTheme="minorHAnsi" w:hAnsi="Arial" w:cs="Arial"/>
          <w:b/>
          <w:sz w:val="22"/>
          <w:szCs w:val="22"/>
          <w:u w:val="single"/>
          <w:lang w:eastAsia="en-US"/>
        </w:rPr>
        <w:t>ować".</w:t>
      </w:r>
    </w:p>
    <w:p w:rsidR="00013659" w:rsidRPr="00013659" w:rsidRDefault="00013659" w:rsidP="00363AD2">
      <w:pPr>
        <w:pStyle w:val="Akapitzlist"/>
        <w:widowControl w:val="0"/>
        <w:numPr>
          <w:ilvl w:val="0"/>
          <w:numId w:val="39"/>
        </w:numPr>
        <w:spacing w:after="0"/>
        <w:ind w:left="426"/>
        <w:jc w:val="both"/>
        <w:rPr>
          <w:rFonts w:ascii="Arial" w:hAnsi="Arial" w:cs="Arial"/>
        </w:rPr>
      </w:pPr>
      <w:r w:rsidRPr="00013659">
        <w:rPr>
          <w:rFonts w:ascii="Arial" w:eastAsia="CIDFont+F2" w:hAnsi="Arial" w:cs="Arial"/>
          <w:lang w:eastAsia="en-US"/>
        </w:rPr>
        <w:t>Formularz ofertowy podpisuje się kwalifikowanym podpisem elektronicznym, podpisem zaufanym lub podpisem osobistym. Rekomendowanym wariantem podpisu jest typ wewnętrzny. Podpis formularza ofertowego wariantem podpisu w typie zewnętrznym również jest możliwy, tylko w tym przypadku, powstały oddzielny plik podpisu dla tego formularza należy załączyć w polu „Załączniki i inne dokumenty przedstawione w ofercie przez Wykonawcę”.</w:t>
      </w:r>
    </w:p>
    <w:p w:rsidR="00013659" w:rsidRPr="00013659" w:rsidRDefault="00013659" w:rsidP="00363AD2">
      <w:pPr>
        <w:pStyle w:val="Akapitzlist"/>
        <w:widowControl w:val="0"/>
        <w:numPr>
          <w:ilvl w:val="0"/>
          <w:numId w:val="39"/>
        </w:numPr>
        <w:spacing w:after="0"/>
        <w:ind w:left="426"/>
        <w:jc w:val="both"/>
        <w:rPr>
          <w:rFonts w:ascii="Arial" w:hAnsi="Arial" w:cs="Arial"/>
        </w:rPr>
      </w:pPr>
      <w:r w:rsidRPr="00013659">
        <w:rPr>
          <w:rFonts w:ascii="Arial" w:eastAsia="CIDFont+F2" w:hAnsi="Arial" w:cs="Arial"/>
          <w:lang w:eastAsia="en-US"/>
        </w:rPr>
        <w:t xml:space="preserve">Pozostałe dokumenty wchodzące w skład oferty lub składane wraz z ofertą, które są zgodne z ustawą </w:t>
      </w:r>
      <w:proofErr w:type="spellStart"/>
      <w:r w:rsidRPr="00013659">
        <w:rPr>
          <w:rFonts w:ascii="Arial" w:eastAsia="CIDFont+F2" w:hAnsi="Arial" w:cs="Arial"/>
          <w:lang w:eastAsia="en-US"/>
        </w:rPr>
        <w:t>Pzp</w:t>
      </w:r>
      <w:proofErr w:type="spellEnd"/>
      <w:r w:rsidRPr="00013659">
        <w:rPr>
          <w:rFonts w:ascii="Arial" w:eastAsia="CIDFont+F2" w:hAnsi="Arial" w:cs="Arial"/>
          <w:lang w:eastAsia="en-US"/>
        </w:rPr>
        <w:t xml:space="preserve"> lub rozporządzeniem Prezesa Rady Ministrów z dnia 30 grudnia 2020 r. w sprawie sposobu sporządzania i przekazywania informacji oraz wymagań technicznych dla dokumentów elektronicznych oraz środków komunikacji elektronicznej w postępowaniu o udzielenie zamówienia publicznego lub konkursie opatrzone podpisem zaufanym lub podpisem osobistym, mogą być zgodnie z wyborem </w:t>
      </w:r>
      <w:r w:rsidRPr="00013659">
        <w:rPr>
          <w:rFonts w:ascii="Arial" w:eastAsia="CIDFont+F2" w:hAnsi="Arial" w:cs="Arial"/>
          <w:lang w:eastAsia="en-US"/>
        </w:rPr>
        <w:lastRenderedPageBreak/>
        <w:t>wykonawcy/wykonawcy wspólnie ubiegającego się o udzielenie zamówienia/podmiotu udostępniającego zasoby opatrzone podpisem typu zewnętrznego lub wewnętrznego. W zależności od rodzaju podpisu i jego typu (zewnętrzny, wewnętrzny) w polu „Załączniki i inne dokumenty przedstawione w ofercie przez Wykonawcę” dodaje się uprzednio podpisane dokumenty wraz z wygenerowanym plikiem podpisu (typ zewnętrzny) lub dokument z wszytym podpisem (typ wewnętrzny).</w:t>
      </w:r>
    </w:p>
    <w:p w:rsidR="00013659" w:rsidRPr="00013659" w:rsidRDefault="00013659" w:rsidP="00363AD2">
      <w:pPr>
        <w:pStyle w:val="Akapitzlist"/>
        <w:widowControl w:val="0"/>
        <w:numPr>
          <w:ilvl w:val="0"/>
          <w:numId w:val="39"/>
        </w:numPr>
        <w:spacing w:after="0"/>
        <w:ind w:left="426"/>
        <w:jc w:val="both"/>
        <w:rPr>
          <w:rFonts w:ascii="Arial" w:hAnsi="Arial" w:cs="Arial"/>
        </w:rPr>
      </w:pPr>
      <w:r w:rsidRPr="00013659">
        <w:rPr>
          <w:rFonts w:ascii="Arial" w:eastAsia="CIDFont+F2" w:hAnsi="Arial" w:cs="Arial"/>
          <w:lang w:eastAsia="en-US"/>
        </w:rPr>
        <w:t>W przypadku przekazywania dokumentu elektronicznego w formacie poddającym dane kompresji, opatrzenie pliku zawierającego skompresowane dokumenty podpisem kwalifikowanym, podpisem zaufanym lub podpisem osobistym, jest równoznaczne z opatrzeniem wszystkich dokumentów zawartych w tym pliku podpisem kwalifikowanym, podpisem zaufanym lub podpisem osobistym.</w:t>
      </w:r>
    </w:p>
    <w:p w:rsidR="00013659" w:rsidRPr="00013659" w:rsidRDefault="00013659" w:rsidP="00363AD2">
      <w:pPr>
        <w:pStyle w:val="Akapitzlist"/>
        <w:widowControl w:val="0"/>
        <w:numPr>
          <w:ilvl w:val="0"/>
          <w:numId w:val="39"/>
        </w:numPr>
        <w:spacing w:after="0"/>
        <w:ind w:left="426"/>
        <w:jc w:val="both"/>
        <w:rPr>
          <w:rFonts w:ascii="Arial" w:hAnsi="Arial" w:cs="Arial"/>
        </w:rPr>
      </w:pPr>
      <w:r w:rsidRPr="00013659">
        <w:rPr>
          <w:rFonts w:ascii="Arial" w:eastAsia="CIDFont+F2" w:hAnsi="Arial" w:cs="Arial"/>
          <w:lang w:eastAsia="en-US"/>
        </w:rPr>
        <w:t>System sprawdza, czy złożone pliki są podpisane i automatycznie je szyfruje, jednocześnie informując o tym wykonawcę. Potwierdzenie czasu przekazania i odbioru oferty znajduje się w Elektronicznym Potwierdzeniu Przesłania (EPP) i Elektronicznym Potwierdzeniu Odebrania (EPO). EPP i EPO dostępne są dla zalogowanego Wykonawcy w zakładce „Oferty/Wnioski”.</w:t>
      </w:r>
    </w:p>
    <w:p w:rsidR="00013659" w:rsidRPr="00013659" w:rsidRDefault="00013659" w:rsidP="00363AD2">
      <w:pPr>
        <w:pStyle w:val="Akapitzlist"/>
        <w:widowControl w:val="0"/>
        <w:numPr>
          <w:ilvl w:val="0"/>
          <w:numId w:val="39"/>
        </w:numPr>
        <w:spacing w:after="0"/>
        <w:ind w:left="426"/>
        <w:jc w:val="both"/>
        <w:rPr>
          <w:rFonts w:ascii="Arial" w:hAnsi="Arial" w:cs="Arial"/>
        </w:rPr>
      </w:pPr>
      <w:r w:rsidRPr="00013659">
        <w:rPr>
          <w:rFonts w:ascii="Arial" w:eastAsia="CIDFont+F2" w:hAnsi="Arial" w:cs="Arial"/>
          <w:lang w:eastAsia="en-US"/>
        </w:rPr>
        <w:t>Maksymalny łączny rozmiar plików stanowiących ofertę lub składanych wraz z ofertą to 250 MB.</w:t>
      </w:r>
    </w:p>
    <w:p w:rsidR="00013659" w:rsidRPr="00013659" w:rsidRDefault="00013659" w:rsidP="00363AD2">
      <w:pPr>
        <w:pStyle w:val="Akapitzlist"/>
        <w:widowControl w:val="0"/>
        <w:numPr>
          <w:ilvl w:val="0"/>
          <w:numId w:val="39"/>
        </w:numPr>
        <w:spacing w:after="0"/>
        <w:ind w:left="426"/>
        <w:jc w:val="both"/>
        <w:rPr>
          <w:rFonts w:ascii="Arial" w:hAnsi="Arial" w:cs="Arial"/>
        </w:rPr>
      </w:pPr>
      <w:r w:rsidRPr="00013659">
        <w:rPr>
          <w:rFonts w:ascii="Arial" w:eastAsia="CIDFont+F2" w:hAnsi="Arial" w:cs="Arial"/>
          <w:lang w:eastAsia="en-US"/>
        </w:rPr>
        <w:t>Do przygotowania oferty konieczne jest posiadanie przez osobę upoważnioną do reprezentowania Wykonawcy kwalifikowanego podpisu elektronicznego, podpisu osobistego lub podpisu zaufanego.</w:t>
      </w:r>
    </w:p>
    <w:p w:rsidR="00013659" w:rsidRPr="00013659" w:rsidRDefault="00013659" w:rsidP="00363AD2">
      <w:pPr>
        <w:numPr>
          <w:ilvl w:val="3"/>
          <w:numId w:val="40"/>
        </w:numPr>
        <w:autoSpaceDN/>
        <w:spacing w:line="276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013659">
        <w:rPr>
          <w:rFonts w:ascii="Arial" w:hAnsi="Arial" w:cs="Arial"/>
          <w:sz w:val="22"/>
          <w:szCs w:val="22"/>
        </w:rPr>
        <w:t>Wykonawca może złożyć tylko jedną ofertę. Złożenie przez danego Wykonawcę więcej niż jednej oferty, spowoduje odrzucenie wszystkich ofert złożonych przez tego Wykonawcę.</w:t>
      </w:r>
    </w:p>
    <w:p w:rsidR="00013659" w:rsidRPr="00013659" w:rsidRDefault="00013659" w:rsidP="00363AD2">
      <w:pPr>
        <w:numPr>
          <w:ilvl w:val="3"/>
          <w:numId w:val="40"/>
        </w:numPr>
        <w:autoSpaceDN/>
        <w:spacing w:line="276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013659">
        <w:rPr>
          <w:rFonts w:ascii="Arial" w:hAnsi="Arial" w:cs="Arial"/>
          <w:sz w:val="22"/>
          <w:szCs w:val="22"/>
        </w:rPr>
        <w:t>Treść oferty musi być zgodna z wymaganiami określonymi w dokumentach zamówienia. Oferta musi zawierać wszystkie dokumenty wskazane w Rozdz. VI.B ust. 1 i 2 SWZ.</w:t>
      </w:r>
    </w:p>
    <w:p w:rsidR="00013659" w:rsidRPr="00013659" w:rsidRDefault="00013659" w:rsidP="00363AD2">
      <w:pPr>
        <w:numPr>
          <w:ilvl w:val="3"/>
          <w:numId w:val="40"/>
        </w:numPr>
        <w:autoSpaceDN/>
        <w:spacing w:line="276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013659">
        <w:rPr>
          <w:rFonts w:ascii="Arial" w:hAnsi="Arial" w:cs="Arial"/>
          <w:sz w:val="22"/>
          <w:szCs w:val="22"/>
        </w:rPr>
        <w:t>Oferta musi być podpisana przez osobę uprawnioną do występowania w imieniu Wykonawcy.</w:t>
      </w:r>
    </w:p>
    <w:p w:rsidR="00013659" w:rsidRPr="00013659" w:rsidRDefault="00013659" w:rsidP="00363AD2">
      <w:pPr>
        <w:numPr>
          <w:ilvl w:val="3"/>
          <w:numId w:val="40"/>
        </w:numPr>
        <w:autoSpaceDN/>
        <w:spacing w:line="276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013659">
        <w:rPr>
          <w:rFonts w:ascii="Arial" w:hAnsi="Arial" w:cs="Arial"/>
          <w:sz w:val="22"/>
          <w:szCs w:val="22"/>
        </w:rPr>
        <w:t>Wszystkie złożone przez wykonawcę dokumenty i oświadczenia sporządzone w języku obcym, muszą być złożone wraz z tłumaczeniem na język polski.</w:t>
      </w:r>
    </w:p>
    <w:p w:rsidR="00013659" w:rsidRPr="00013659" w:rsidRDefault="00013659" w:rsidP="00363AD2">
      <w:pPr>
        <w:numPr>
          <w:ilvl w:val="3"/>
          <w:numId w:val="40"/>
        </w:numPr>
        <w:autoSpaceDN/>
        <w:spacing w:line="276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013659">
        <w:rPr>
          <w:rFonts w:ascii="Arial" w:hAnsi="Arial" w:cs="Arial"/>
          <w:sz w:val="22"/>
          <w:szCs w:val="22"/>
        </w:rPr>
        <w:t>Wykonawca może do upływu terminu składania ofert zmienić lub wycofać ofertę.</w:t>
      </w:r>
    </w:p>
    <w:p w:rsidR="00013659" w:rsidRPr="00013659" w:rsidRDefault="00013659" w:rsidP="00363AD2">
      <w:pPr>
        <w:numPr>
          <w:ilvl w:val="3"/>
          <w:numId w:val="40"/>
        </w:numPr>
        <w:autoSpaceDN/>
        <w:spacing w:line="276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013659">
        <w:rPr>
          <w:rFonts w:ascii="Arial" w:hAnsi="Arial" w:cs="Arial"/>
          <w:sz w:val="22"/>
          <w:szCs w:val="22"/>
        </w:rPr>
        <w:t>Po upływie terminu do składania ofert Wykonawca nie może skutecznie dokonać zmiany ani wycofać złożonej oferty (załączników).</w:t>
      </w:r>
    </w:p>
    <w:p w:rsidR="00013659" w:rsidRPr="00013659" w:rsidRDefault="00013659" w:rsidP="00363AD2">
      <w:pPr>
        <w:numPr>
          <w:ilvl w:val="3"/>
          <w:numId w:val="40"/>
        </w:numPr>
        <w:autoSpaceDN/>
        <w:spacing w:line="276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013659">
        <w:rPr>
          <w:rFonts w:ascii="Arial" w:hAnsi="Arial" w:cs="Arial"/>
          <w:sz w:val="22"/>
          <w:szCs w:val="22"/>
        </w:rPr>
        <w:t>Wykonawca musi wskazać w ofercie (formularzu ofertowym) te części zamówienia, których wykonanie zamierza powierzyć podwykonawcom (jeśli dotyczy) wraz z podaniem przez wykonawcę nazw ewentualnych, jeżeli są już znani podwykonawców. W przypadku braku wskazania przez Wykonawcę części zamówienia, których wykonanie zamierza powierzyć podwykonawcom, Zamawiający oceni, że Wykonawca wykona zamówienie samodzielnie w całości.</w:t>
      </w:r>
    </w:p>
    <w:p w:rsidR="00013659" w:rsidRPr="00013659" w:rsidRDefault="00013659" w:rsidP="00363AD2">
      <w:pPr>
        <w:numPr>
          <w:ilvl w:val="3"/>
          <w:numId w:val="40"/>
        </w:numPr>
        <w:autoSpaceDN/>
        <w:spacing w:line="276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013659">
        <w:rPr>
          <w:rFonts w:ascii="Arial" w:hAnsi="Arial" w:cs="Arial"/>
          <w:sz w:val="22"/>
          <w:szCs w:val="22"/>
        </w:rPr>
        <w:t>Wykonawcy ponoszą wszelkie koszty związane z przygotowaniem i złożeniem oferty.</w:t>
      </w:r>
    </w:p>
    <w:p w:rsidR="00013659" w:rsidRPr="00013659" w:rsidRDefault="00013659" w:rsidP="00363AD2">
      <w:pPr>
        <w:numPr>
          <w:ilvl w:val="3"/>
          <w:numId w:val="40"/>
        </w:numPr>
        <w:autoSpaceDN/>
        <w:spacing w:line="276" w:lineRule="auto"/>
        <w:jc w:val="both"/>
        <w:textAlignment w:val="auto"/>
        <w:rPr>
          <w:rFonts w:ascii="Arial" w:eastAsiaTheme="minorHAnsi" w:hAnsi="Arial" w:cs="Arial"/>
          <w:sz w:val="22"/>
          <w:szCs w:val="22"/>
          <w:lang w:eastAsia="en-US"/>
        </w:rPr>
      </w:pPr>
      <w:r w:rsidRPr="00013659">
        <w:rPr>
          <w:rFonts w:ascii="Arial" w:eastAsiaTheme="minorHAnsi" w:hAnsi="Arial" w:cs="Arial"/>
          <w:sz w:val="22"/>
          <w:szCs w:val="22"/>
          <w:lang w:eastAsia="en-US"/>
        </w:rPr>
        <w:t xml:space="preserve">Nie ujawnia się informacji stanowiących tajemnicę przedsiębiorstwa w rozumieniu przepisów </w:t>
      </w:r>
      <w:hyperlink r:id="rId15" w:anchor="/document/16795259?cm=DOCUMENT" w:tgtFrame="_blank" w:history="1">
        <w:r w:rsidRPr="00013659">
          <w:rPr>
            <w:rFonts w:ascii="Arial" w:eastAsiaTheme="minorHAnsi" w:hAnsi="Arial" w:cs="Arial"/>
            <w:sz w:val="22"/>
            <w:szCs w:val="22"/>
            <w:lang w:eastAsia="en-US"/>
          </w:rPr>
          <w:t>ustawy</w:t>
        </w:r>
      </w:hyperlink>
      <w:r w:rsidRPr="00013659">
        <w:rPr>
          <w:rFonts w:ascii="Arial" w:eastAsiaTheme="minorHAnsi" w:hAnsi="Arial" w:cs="Arial"/>
          <w:sz w:val="22"/>
          <w:szCs w:val="22"/>
          <w:lang w:eastAsia="en-US"/>
        </w:rPr>
        <w:t xml:space="preserve"> z dnia 16 kwietnia 1993 r. o zwalczaniu nieuczciwej konkurencji, jeżeli wykonawca, wraz z przekazaniem takich informacji, zastrzegł, że nie mogą być one udostępniane oraz wykazał, że zastrzeżone informacje stanowią tajemnicę przedsiębiorstwa. Wykonawca, w celu utrzymania w poufności tych informacji, przekazuje je w wydzielonym i odpowiednio oznaczonym pliku. Wykonawca nie może zastrzec informacji o:</w:t>
      </w:r>
    </w:p>
    <w:p w:rsidR="00013659" w:rsidRPr="00013659" w:rsidRDefault="00013659" w:rsidP="00013659">
      <w:pPr>
        <w:pStyle w:val="Akapitzlist"/>
        <w:widowControl w:val="0"/>
        <w:numPr>
          <w:ilvl w:val="0"/>
          <w:numId w:val="14"/>
        </w:numPr>
        <w:spacing w:after="0"/>
        <w:jc w:val="both"/>
        <w:rPr>
          <w:rFonts w:ascii="Arial" w:eastAsiaTheme="minorHAnsi" w:hAnsi="Arial" w:cs="Arial"/>
          <w:lang w:eastAsia="en-US"/>
        </w:rPr>
      </w:pPr>
      <w:r w:rsidRPr="00013659">
        <w:rPr>
          <w:rFonts w:ascii="Arial" w:eastAsiaTheme="minorHAnsi" w:hAnsi="Arial" w:cs="Arial"/>
          <w:lang w:eastAsia="en-US"/>
        </w:rPr>
        <w:t xml:space="preserve">nazwach albo imionach i nazwiskach oraz siedzibach lub miejscach prowadzonej </w:t>
      </w:r>
      <w:r w:rsidRPr="00013659">
        <w:rPr>
          <w:rFonts w:ascii="Arial" w:eastAsiaTheme="minorHAnsi" w:hAnsi="Arial" w:cs="Arial"/>
          <w:lang w:eastAsia="en-US"/>
        </w:rPr>
        <w:lastRenderedPageBreak/>
        <w:t>działalności gospodarczej albo miejscach zamieszkania wykonawców, których oferty zostały otwarte;</w:t>
      </w:r>
    </w:p>
    <w:p w:rsidR="00013659" w:rsidRPr="00013659" w:rsidRDefault="00013659" w:rsidP="00013659">
      <w:pPr>
        <w:pStyle w:val="Akapitzlist"/>
        <w:widowControl w:val="0"/>
        <w:numPr>
          <w:ilvl w:val="0"/>
          <w:numId w:val="14"/>
        </w:numPr>
        <w:spacing w:after="0"/>
        <w:jc w:val="both"/>
        <w:rPr>
          <w:rFonts w:ascii="Arial" w:eastAsiaTheme="minorHAnsi" w:hAnsi="Arial" w:cs="Arial"/>
          <w:lang w:eastAsia="en-US"/>
        </w:rPr>
      </w:pPr>
      <w:r w:rsidRPr="00013659">
        <w:rPr>
          <w:rFonts w:ascii="Arial" w:eastAsiaTheme="minorHAnsi" w:hAnsi="Arial" w:cs="Arial"/>
          <w:lang w:eastAsia="en-US"/>
        </w:rPr>
        <w:t>cenach lub kosztach zawartych w ofertach.</w:t>
      </w:r>
    </w:p>
    <w:p w:rsidR="00013659" w:rsidRPr="00013659" w:rsidRDefault="00013659" w:rsidP="00363AD2">
      <w:pPr>
        <w:numPr>
          <w:ilvl w:val="3"/>
          <w:numId w:val="40"/>
        </w:numPr>
        <w:autoSpaceDN/>
        <w:spacing w:line="276" w:lineRule="auto"/>
        <w:jc w:val="both"/>
        <w:textAlignment w:val="auto"/>
        <w:rPr>
          <w:rFonts w:ascii="Arial" w:eastAsiaTheme="minorHAnsi" w:hAnsi="Arial" w:cs="Arial"/>
          <w:sz w:val="22"/>
          <w:szCs w:val="22"/>
          <w:lang w:eastAsia="en-US"/>
        </w:rPr>
      </w:pPr>
      <w:r w:rsidRPr="00013659">
        <w:rPr>
          <w:rFonts w:ascii="Arial" w:eastAsiaTheme="minorHAnsi" w:hAnsi="Arial" w:cs="Arial"/>
          <w:sz w:val="22"/>
          <w:szCs w:val="22"/>
          <w:lang w:eastAsia="en-US"/>
        </w:rPr>
        <w:t>Wykonawcy ponoszą wszelkie koszty związane z przygotowaniem i złożeniem oferty.</w:t>
      </w:r>
    </w:p>
    <w:p w:rsidR="001C5E90" w:rsidRPr="008F1041" w:rsidRDefault="001C5E90" w:rsidP="001C5E90">
      <w:pPr>
        <w:ind w:left="360"/>
        <w:jc w:val="both"/>
        <w:rPr>
          <w:rFonts w:ascii="Arial" w:eastAsiaTheme="minorHAnsi" w:hAnsi="Arial" w:cs="Arial"/>
          <w:color w:val="FF0000"/>
          <w:sz w:val="22"/>
          <w:szCs w:val="22"/>
          <w:lang w:eastAsia="en-US"/>
        </w:rPr>
      </w:pPr>
    </w:p>
    <w:p w:rsidR="001C5E90" w:rsidRPr="00D0750A" w:rsidRDefault="001C5E90" w:rsidP="00B72099">
      <w:pPr>
        <w:pStyle w:val="Akapitzlist"/>
        <w:numPr>
          <w:ilvl w:val="0"/>
          <w:numId w:val="21"/>
        </w:numPr>
        <w:jc w:val="both"/>
        <w:rPr>
          <w:rFonts w:ascii="Arial" w:hAnsi="Arial" w:cs="Arial"/>
          <w:b/>
          <w:bCs/>
        </w:rPr>
      </w:pPr>
      <w:r w:rsidRPr="00D0750A">
        <w:rPr>
          <w:rFonts w:ascii="Arial" w:hAnsi="Arial" w:cs="Arial"/>
          <w:b/>
          <w:bCs/>
        </w:rPr>
        <w:t>MIEJSCE ORAZ TERMIN SKŁADANIA I OTWARCIA OFERT:</w:t>
      </w:r>
    </w:p>
    <w:p w:rsidR="0044557E" w:rsidRPr="0044557E" w:rsidRDefault="001C5E90" w:rsidP="0044557E">
      <w:pPr>
        <w:pStyle w:val="Akapitzlist"/>
        <w:widowControl w:val="0"/>
        <w:numPr>
          <w:ilvl w:val="0"/>
          <w:numId w:val="8"/>
        </w:numPr>
        <w:suppressAutoHyphens w:val="0"/>
        <w:autoSpaceDE w:val="0"/>
        <w:autoSpaceDN w:val="0"/>
        <w:spacing w:after="0"/>
        <w:jc w:val="both"/>
        <w:rPr>
          <w:rFonts w:ascii="Arial" w:hAnsi="Arial" w:cs="Arial"/>
        </w:rPr>
      </w:pPr>
      <w:r w:rsidRPr="0044557E">
        <w:rPr>
          <w:rFonts w:ascii="Arial" w:hAnsi="Arial" w:cs="Arial"/>
        </w:rPr>
        <w:t>Ofertę wraz z wymaganymi dokumentami i oświadczeniami należy złożyć do dnia</w:t>
      </w:r>
      <w:r w:rsidR="008F1041" w:rsidRPr="0044557E">
        <w:rPr>
          <w:rFonts w:ascii="Arial" w:hAnsi="Arial" w:cs="Arial"/>
        </w:rPr>
        <w:t xml:space="preserve"> </w:t>
      </w:r>
      <w:r w:rsidR="00D00890">
        <w:rPr>
          <w:rFonts w:ascii="Arial" w:hAnsi="Arial" w:cs="Arial"/>
          <w:b/>
        </w:rPr>
        <w:t>15.10</w:t>
      </w:r>
      <w:r w:rsidR="004237B5">
        <w:rPr>
          <w:rFonts w:ascii="Arial" w:hAnsi="Arial" w:cs="Arial"/>
          <w:b/>
        </w:rPr>
        <w:t>.2024 r. do godz. 11</w:t>
      </w:r>
      <w:r w:rsidRPr="0044557E">
        <w:rPr>
          <w:rFonts w:ascii="Arial" w:hAnsi="Arial" w:cs="Arial"/>
          <w:b/>
        </w:rPr>
        <w:t>:00.</w:t>
      </w:r>
    </w:p>
    <w:p w:rsidR="001C5E90" w:rsidRPr="0044557E" w:rsidRDefault="0044557E" w:rsidP="0044557E">
      <w:pPr>
        <w:pStyle w:val="Akapitzlist"/>
        <w:widowControl w:val="0"/>
        <w:numPr>
          <w:ilvl w:val="0"/>
          <w:numId w:val="8"/>
        </w:numPr>
        <w:suppressAutoHyphens w:val="0"/>
        <w:autoSpaceDE w:val="0"/>
        <w:autoSpaceDN w:val="0"/>
        <w:spacing w:after="0"/>
        <w:jc w:val="both"/>
        <w:rPr>
          <w:rFonts w:ascii="Arial" w:hAnsi="Arial" w:cs="Arial"/>
        </w:rPr>
      </w:pPr>
      <w:r w:rsidRPr="0044557E">
        <w:rPr>
          <w:rFonts w:ascii="Arial" w:hAnsi="Arial" w:cs="Arial"/>
        </w:rPr>
        <w:t xml:space="preserve">Ofertę należy złożyć za pomocą środków komunikacji elektronicznej zapewnionych przez System dostępny pod adresem: </w:t>
      </w:r>
      <w:hyperlink r:id="rId16" w:history="1">
        <w:r w:rsidRPr="0044557E">
          <w:rPr>
            <w:rStyle w:val="Hipercze"/>
            <w:rFonts w:ascii="Arial" w:eastAsia="Times New Roman" w:hAnsi="Arial" w:cs="Arial"/>
            <w:b/>
          </w:rPr>
          <w:t>https://ezamowienia.ms.gov.pl</w:t>
        </w:r>
      </w:hyperlink>
      <w:r w:rsidRPr="0044557E">
        <w:rPr>
          <w:rFonts w:ascii="Arial" w:hAnsi="Arial" w:cs="Arial"/>
        </w:rPr>
        <w:t xml:space="preserve"> .</w:t>
      </w:r>
    </w:p>
    <w:p w:rsidR="001C5E90" w:rsidRPr="008F1041" w:rsidRDefault="001C5E90" w:rsidP="00B72099">
      <w:pPr>
        <w:pStyle w:val="Akapitzlist"/>
        <w:widowControl w:val="0"/>
        <w:numPr>
          <w:ilvl w:val="0"/>
          <w:numId w:val="8"/>
        </w:numPr>
        <w:suppressAutoHyphens w:val="0"/>
        <w:autoSpaceDE w:val="0"/>
        <w:autoSpaceDN w:val="0"/>
        <w:spacing w:after="0"/>
        <w:jc w:val="both"/>
        <w:rPr>
          <w:rFonts w:ascii="Arial" w:hAnsi="Arial" w:cs="Arial"/>
        </w:rPr>
      </w:pPr>
      <w:r w:rsidRPr="0044557E">
        <w:rPr>
          <w:rFonts w:ascii="Arial" w:hAnsi="Arial" w:cs="Arial"/>
        </w:rPr>
        <w:t xml:space="preserve">Otwarcie ofert nastąpi w siedzibie Zamawiającego w dniu </w:t>
      </w:r>
      <w:r w:rsidR="00D00890">
        <w:rPr>
          <w:rFonts w:ascii="Arial" w:hAnsi="Arial" w:cs="Arial"/>
          <w:b/>
        </w:rPr>
        <w:t>15.10</w:t>
      </w:r>
      <w:r w:rsidR="004237B5">
        <w:rPr>
          <w:rFonts w:ascii="Arial" w:hAnsi="Arial" w:cs="Arial"/>
          <w:b/>
        </w:rPr>
        <w:t>.2024 r. o godz. 11:3</w:t>
      </w:r>
      <w:r w:rsidRPr="0044557E">
        <w:rPr>
          <w:rFonts w:ascii="Arial" w:hAnsi="Arial" w:cs="Arial"/>
          <w:b/>
        </w:rPr>
        <w:t>0.</w:t>
      </w:r>
      <w:r w:rsidRPr="0044557E">
        <w:rPr>
          <w:rFonts w:ascii="Arial" w:hAnsi="Arial" w:cs="Arial"/>
        </w:rPr>
        <w:t xml:space="preserve"> Jeżeli otwarcie ofert</w:t>
      </w:r>
      <w:r w:rsidRPr="008F1041">
        <w:rPr>
          <w:rFonts w:ascii="Arial" w:hAnsi="Arial" w:cs="Arial"/>
        </w:rPr>
        <w:t xml:space="preserve"> następuje przy użyciu systemu teleinformatycznego, w przypadku awarii tego systemu, która powoduje brak możliwości otwarcia ofert w terminie określ</w:t>
      </w:r>
      <w:r w:rsidRPr="008F1041">
        <w:rPr>
          <w:rFonts w:ascii="Arial" w:hAnsi="Arial" w:cs="Arial"/>
        </w:rPr>
        <w:t>o</w:t>
      </w:r>
      <w:r w:rsidRPr="008F1041">
        <w:rPr>
          <w:rFonts w:ascii="Arial" w:hAnsi="Arial" w:cs="Arial"/>
        </w:rPr>
        <w:t>nym w zdaniu poprzedzającym, otwarcie ofert następuje niezwłocznie po usunięciu aw</w:t>
      </w:r>
      <w:r w:rsidRPr="008F1041">
        <w:rPr>
          <w:rFonts w:ascii="Arial" w:hAnsi="Arial" w:cs="Arial"/>
        </w:rPr>
        <w:t>a</w:t>
      </w:r>
      <w:r w:rsidRPr="008F1041">
        <w:rPr>
          <w:rFonts w:ascii="Arial" w:hAnsi="Arial" w:cs="Arial"/>
        </w:rPr>
        <w:t>rii.</w:t>
      </w:r>
    </w:p>
    <w:p w:rsidR="001C5E90" w:rsidRPr="008F1041" w:rsidRDefault="001C5E90" w:rsidP="00B72099">
      <w:pPr>
        <w:numPr>
          <w:ilvl w:val="0"/>
          <w:numId w:val="8"/>
        </w:numPr>
        <w:autoSpaceDN/>
        <w:spacing w:line="276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8F1041">
        <w:rPr>
          <w:rFonts w:ascii="Arial" w:hAnsi="Arial" w:cs="Arial"/>
          <w:sz w:val="22"/>
          <w:szCs w:val="22"/>
        </w:rPr>
        <w:t xml:space="preserve">Otwarcie ofert nie jest jawne. </w:t>
      </w:r>
    </w:p>
    <w:p w:rsidR="001C5E90" w:rsidRPr="008F1041" w:rsidRDefault="001C5E90" w:rsidP="00B72099">
      <w:pPr>
        <w:pStyle w:val="Akapitzlist"/>
        <w:widowControl w:val="0"/>
        <w:numPr>
          <w:ilvl w:val="0"/>
          <w:numId w:val="8"/>
        </w:numPr>
        <w:suppressAutoHyphens w:val="0"/>
        <w:autoSpaceDE w:val="0"/>
        <w:autoSpaceDN w:val="0"/>
        <w:spacing w:after="0"/>
        <w:jc w:val="both"/>
        <w:rPr>
          <w:rFonts w:ascii="Arial" w:hAnsi="Arial" w:cs="Arial"/>
        </w:rPr>
      </w:pPr>
      <w:r w:rsidRPr="008F1041">
        <w:rPr>
          <w:rFonts w:ascii="Arial" w:hAnsi="Arial" w:cs="Arial"/>
        </w:rPr>
        <w:t>Bezpośrednio przed otwarciem ofert Zamawiający udostępnia na stronie internetowej prowadzonego postępowania informację o kwocie, jaką zamierza przeznaczyć na sfina</w:t>
      </w:r>
      <w:r w:rsidRPr="008F1041">
        <w:rPr>
          <w:rFonts w:ascii="Arial" w:hAnsi="Arial" w:cs="Arial"/>
        </w:rPr>
        <w:t>n</w:t>
      </w:r>
      <w:r w:rsidRPr="008F1041">
        <w:rPr>
          <w:rFonts w:ascii="Arial" w:hAnsi="Arial" w:cs="Arial"/>
        </w:rPr>
        <w:t>sowanie zamówienia.</w:t>
      </w:r>
    </w:p>
    <w:p w:rsidR="001C5E90" w:rsidRPr="008F1041" w:rsidRDefault="001C5E90" w:rsidP="00B72099">
      <w:pPr>
        <w:pStyle w:val="Akapitzlist"/>
        <w:widowControl w:val="0"/>
        <w:numPr>
          <w:ilvl w:val="0"/>
          <w:numId w:val="8"/>
        </w:numPr>
        <w:suppressAutoHyphens w:val="0"/>
        <w:autoSpaceDE w:val="0"/>
        <w:autoSpaceDN w:val="0"/>
        <w:spacing w:after="0"/>
        <w:jc w:val="both"/>
        <w:rPr>
          <w:rFonts w:ascii="Arial" w:hAnsi="Arial" w:cs="Arial"/>
        </w:rPr>
      </w:pPr>
      <w:r w:rsidRPr="008F1041">
        <w:rPr>
          <w:rFonts w:ascii="Arial" w:hAnsi="Arial" w:cs="Arial"/>
        </w:rPr>
        <w:t>Zamawiający niezwłocznie po otwarciu ofert, udostępnia na stronie internetowej prow</w:t>
      </w:r>
      <w:r w:rsidRPr="008F1041">
        <w:rPr>
          <w:rFonts w:ascii="Arial" w:hAnsi="Arial" w:cs="Arial"/>
        </w:rPr>
        <w:t>a</w:t>
      </w:r>
      <w:r w:rsidRPr="008F1041">
        <w:rPr>
          <w:rFonts w:ascii="Arial" w:hAnsi="Arial" w:cs="Arial"/>
        </w:rPr>
        <w:t>dzonego postępowania informacje o:</w:t>
      </w:r>
    </w:p>
    <w:p w:rsidR="001C5E90" w:rsidRPr="008F1041" w:rsidRDefault="001C5E90" w:rsidP="00B72099">
      <w:pPr>
        <w:numPr>
          <w:ilvl w:val="0"/>
          <w:numId w:val="9"/>
        </w:numPr>
        <w:autoSpaceDN/>
        <w:spacing w:line="276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8F1041">
        <w:rPr>
          <w:rFonts w:ascii="Arial" w:hAnsi="Arial" w:cs="Arial"/>
          <w:sz w:val="22"/>
          <w:szCs w:val="22"/>
        </w:rPr>
        <w:t>nazwach albo imionach i nazwiskach oraz siedzibach lub miejscach prowadzonej działalności gospodarczej albo miejscach zamieszkania wykonawców, których oferty zostały otwarte;</w:t>
      </w:r>
    </w:p>
    <w:p w:rsidR="001C5E90" w:rsidRPr="008F1041" w:rsidRDefault="001C5E90" w:rsidP="00B72099">
      <w:pPr>
        <w:numPr>
          <w:ilvl w:val="0"/>
          <w:numId w:val="9"/>
        </w:numPr>
        <w:autoSpaceDN/>
        <w:spacing w:line="276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8F1041">
        <w:rPr>
          <w:rFonts w:ascii="Arial" w:hAnsi="Arial" w:cs="Arial"/>
          <w:sz w:val="22"/>
          <w:szCs w:val="22"/>
        </w:rPr>
        <w:t>cenach lub kosztach zawartych w ofertach.</w:t>
      </w:r>
    </w:p>
    <w:p w:rsidR="0029365C" w:rsidRPr="00327879" w:rsidRDefault="0029365C" w:rsidP="001C5E90">
      <w:pPr>
        <w:rPr>
          <w:rFonts w:ascii="Arial" w:hAnsi="Arial" w:cs="Arial"/>
        </w:rPr>
      </w:pPr>
    </w:p>
    <w:p w:rsidR="00327879" w:rsidRPr="00327879" w:rsidRDefault="00327879" w:rsidP="00B72099">
      <w:pPr>
        <w:pStyle w:val="Akapitzlist"/>
        <w:numPr>
          <w:ilvl w:val="0"/>
          <w:numId w:val="23"/>
        </w:numPr>
        <w:jc w:val="both"/>
        <w:rPr>
          <w:rFonts w:ascii="Arial" w:hAnsi="Arial" w:cs="Arial"/>
          <w:b/>
          <w:bCs/>
        </w:rPr>
      </w:pPr>
      <w:r w:rsidRPr="00327879">
        <w:rPr>
          <w:rFonts w:ascii="Arial" w:hAnsi="Arial" w:cs="Arial"/>
          <w:b/>
          <w:bCs/>
        </w:rPr>
        <w:t>OPIS SPOSOBU OBLICZENIA CENY:</w:t>
      </w:r>
    </w:p>
    <w:p w:rsidR="00327879" w:rsidRPr="00327879" w:rsidRDefault="00327879" w:rsidP="00B72099">
      <w:pPr>
        <w:pStyle w:val="Akapitzlist"/>
        <w:widowControl w:val="0"/>
        <w:numPr>
          <w:ilvl w:val="0"/>
          <w:numId w:val="22"/>
        </w:numPr>
        <w:autoSpaceDE w:val="0"/>
        <w:spacing w:after="0"/>
        <w:ind w:left="426" w:hanging="426"/>
        <w:jc w:val="both"/>
        <w:rPr>
          <w:rFonts w:ascii="Arial" w:hAnsi="Arial" w:cs="Arial"/>
        </w:rPr>
      </w:pPr>
      <w:r w:rsidRPr="00327879">
        <w:rPr>
          <w:rFonts w:ascii="Arial" w:hAnsi="Arial" w:cs="Arial"/>
        </w:rPr>
        <w:t>Cena oferty musi być podana w PLN cyfrowo oraz słownie.</w:t>
      </w:r>
    </w:p>
    <w:p w:rsidR="00327879" w:rsidRPr="00327879" w:rsidRDefault="00327879" w:rsidP="00B72099">
      <w:pPr>
        <w:pStyle w:val="Akapitzlist"/>
        <w:widowControl w:val="0"/>
        <w:numPr>
          <w:ilvl w:val="0"/>
          <w:numId w:val="22"/>
        </w:numPr>
        <w:autoSpaceDE w:val="0"/>
        <w:spacing w:after="0"/>
        <w:ind w:left="426" w:hanging="426"/>
        <w:jc w:val="both"/>
        <w:rPr>
          <w:rFonts w:ascii="Arial" w:hAnsi="Arial" w:cs="Arial"/>
        </w:rPr>
      </w:pPr>
      <w:r w:rsidRPr="00327879">
        <w:rPr>
          <w:rFonts w:ascii="Arial" w:hAnsi="Arial" w:cs="Arial"/>
        </w:rPr>
        <w:t>Cenę oferty stanowi kwota brutto.</w:t>
      </w:r>
    </w:p>
    <w:p w:rsidR="00327879" w:rsidRPr="00327879" w:rsidRDefault="00327879" w:rsidP="00B72099">
      <w:pPr>
        <w:pStyle w:val="Akapitzlist"/>
        <w:widowControl w:val="0"/>
        <w:numPr>
          <w:ilvl w:val="0"/>
          <w:numId w:val="22"/>
        </w:numPr>
        <w:autoSpaceDE w:val="0"/>
        <w:spacing w:after="0"/>
        <w:ind w:left="426" w:hanging="426"/>
        <w:jc w:val="both"/>
        <w:rPr>
          <w:rFonts w:ascii="Arial" w:hAnsi="Arial" w:cs="Arial"/>
        </w:rPr>
      </w:pPr>
      <w:r w:rsidRPr="00327879">
        <w:rPr>
          <w:rFonts w:ascii="Arial" w:hAnsi="Arial" w:cs="Arial"/>
        </w:rPr>
        <w:t xml:space="preserve">Cena podana w ofercie winna obejmować wszystkie koszty, składniki, </w:t>
      </w:r>
      <w:r>
        <w:rPr>
          <w:rFonts w:ascii="Arial" w:hAnsi="Arial" w:cs="Arial"/>
        </w:rPr>
        <w:t>podatki, opłaty</w:t>
      </w:r>
      <w:r w:rsidRPr="00327879">
        <w:rPr>
          <w:rFonts w:ascii="Arial" w:hAnsi="Arial" w:cs="Arial"/>
        </w:rPr>
        <w:t xml:space="preserve"> związane z wykonaniem zamówienia oraz warunkami stawianymi przez Zamawiającego oraz wszelkie inne koszty i składniki niezbędne do należytego oraz zgodnego z obowiązującymi przepisami prawa wykonania zamówienia w szczególności:</w:t>
      </w:r>
    </w:p>
    <w:p w:rsidR="00327879" w:rsidRPr="00327879" w:rsidRDefault="00327879" w:rsidP="00B72099">
      <w:pPr>
        <w:pStyle w:val="Akapitzlist"/>
        <w:widowControl w:val="0"/>
        <w:numPr>
          <w:ilvl w:val="0"/>
          <w:numId w:val="22"/>
        </w:numPr>
        <w:autoSpaceDE w:val="0"/>
        <w:spacing w:after="0"/>
        <w:ind w:left="426" w:hanging="426"/>
        <w:jc w:val="both"/>
        <w:rPr>
          <w:rFonts w:ascii="Arial" w:hAnsi="Arial" w:cs="Arial"/>
        </w:rPr>
      </w:pPr>
      <w:r w:rsidRPr="00327879">
        <w:rPr>
          <w:rFonts w:ascii="Arial" w:hAnsi="Arial" w:cs="Arial"/>
        </w:rPr>
        <w:t xml:space="preserve">Cena może być tylko jedna za oferowany przedmiot zamówienia. W ofercie należy podać cenę netto, podatek </w:t>
      </w:r>
      <w:proofErr w:type="spellStart"/>
      <w:r w:rsidRPr="00327879">
        <w:rPr>
          <w:rFonts w:ascii="Arial" w:hAnsi="Arial" w:cs="Arial"/>
        </w:rPr>
        <w:t>Vat</w:t>
      </w:r>
      <w:proofErr w:type="spellEnd"/>
      <w:r w:rsidRPr="00327879">
        <w:rPr>
          <w:rFonts w:ascii="Arial" w:hAnsi="Arial" w:cs="Arial"/>
        </w:rPr>
        <w:t xml:space="preserve"> (kwotowo i procentowo) i cenę brutto za wykonanie całości przedmiotu zamówienia zgodnie z wymogami Formula</w:t>
      </w:r>
      <w:r>
        <w:rPr>
          <w:rFonts w:ascii="Arial" w:hAnsi="Arial" w:cs="Arial"/>
        </w:rPr>
        <w:t>rza ofertowego (załącznik nr 2).</w:t>
      </w:r>
    </w:p>
    <w:p w:rsidR="00327879" w:rsidRPr="00327879" w:rsidRDefault="00327879" w:rsidP="00B72099">
      <w:pPr>
        <w:pStyle w:val="Akapitzlist"/>
        <w:widowControl w:val="0"/>
        <w:numPr>
          <w:ilvl w:val="0"/>
          <w:numId w:val="22"/>
        </w:numPr>
        <w:autoSpaceDE w:val="0"/>
        <w:spacing w:after="0"/>
        <w:ind w:left="426" w:hanging="426"/>
        <w:jc w:val="both"/>
        <w:rPr>
          <w:rFonts w:ascii="Arial" w:hAnsi="Arial" w:cs="Arial"/>
        </w:rPr>
      </w:pPr>
      <w:r w:rsidRPr="00327879">
        <w:rPr>
          <w:rFonts w:ascii="Arial" w:hAnsi="Arial" w:cs="Arial"/>
        </w:rPr>
        <w:t xml:space="preserve">Cena podana ofercie jest ostateczna i nie ulega zmianie przez okres związania ofertą a w przypadku wyboru oferty przez okres obowiązywania umowy i spłaty rat. </w:t>
      </w:r>
    </w:p>
    <w:p w:rsidR="00327879" w:rsidRPr="00327879" w:rsidRDefault="00327879" w:rsidP="00B72099">
      <w:pPr>
        <w:pStyle w:val="Akapitzlist"/>
        <w:widowControl w:val="0"/>
        <w:numPr>
          <w:ilvl w:val="0"/>
          <w:numId w:val="22"/>
        </w:numPr>
        <w:autoSpaceDE w:val="0"/>
        <w:spacing w:after="0"/>
        <w:ind w:left="426" w:hanging="426"/>
        <w:jc w:val="both"/>
        <w:rPr>
          <w:rFonts w:ascii="Arial" w:hAnsi="Arial" w:cs="Arial"/>
        </w:rPr>
      </w:pPr>
      <w:r w:rsidRPr="00327879">
        <w:rPr>
          <w:rFonts w:ascii="Arial" w:hAnsi="Arial" w:cs="Arial"/>
        </w:rPr>
        <w:t>Cenę za wykonanie przedmiotu zamówienia należy przedstawić w Formularzu ofert</w:t>
      </w:r>
      <w:r>
        <w:rPr>
          <w:rFonts w:ascii="Arial" w:hAnsi="Arial" w:cs="Arial"/>
        </w:rPr>
        <w:t>owym, stanowiącym Załącznik nr 2</w:t>
      </w:r>
      <w:r w:rsidRPr="00327879">
        <w:rPr>
          <w:rFonts w:ascii="Arial" w:hAnsi="Arial" w:cs="Arial"/>
        </w:rPr>
        <w:t xml:space="preserve"> do niniejszej SWZ.</w:t>
      </w:r>
    </w:p>
    <w:p w:rsidR="00327879" w:rsidRPr="00327879" w:rsidRDefault="00327879" w:rsidP="00B72099">
      <w:pPr>
        <w:pStyle w:val="Akapitzlist"/>
        <w:widowControl w:val="0"/>
        <w:numPr>
          <w:ilvl w:val="0"/>
          <w:numId w:val="22"/>
        </w:numPr>
        <w:autoSpaceDE w:val="0"/>
        <w:spacing w:after="0"/>
        <w:ind w:left="426" w:hanging="426"/>
        <w:jc w:val="both"/>
        <w:rPr>
          <w:rFonts w:ascii="Arial" w:hAnsi="Arial" w:cs="Arial"/>
        </w:rPr>
      </w:pPr>
      <w:r w:rsidRPr="00327879">
        <w:rPr>
          <w:rFonts w:ascii="Arial" w:hAnsi="Arial" w:cs="Arial"/>
        </w:rPr>
        <w:t xml:space="preserve">Cena musi być podana i wyliczona w złotych polskich, wyrażona w jednostkach nie mniejszych niż grosze, zaokrąglona do dwóch miejsc po przecinku </w:t>
      </w:r>
    </w:p>
    <w:p w:rsidR="00327879" w:rsidRPr="00327879" w:rsidRDefault="00327879" w:rsidP="00B72099">
      <w:pPr>
        <w:pStyle w:val="Akapitzlist"/>
        <w:widowControl w:val="0"/>
        <w:numPr>
          <w:ilvl w:val="0"/>
          <w:numId w:val="22"/>
        </w:numPr>
        <w:autoSpaceDE w:val="0"/>
        <w:spacing w:after="0"/>
        <w:ind w:left="426" w:hanging="426"/>
        <w:jc w:val="both"/>
        <w:rPr>
          <w:rFonts w:ascii="Arial" w:hAnsi="Arial" w:cs="Arial"/>
        </w:rPr>
      </w:pPr>
      <w:r w:rsidRPr="00327879">
        <w:rPr>
          <w:rFonts w:ascii="Arial" w:hAnsi="Arial" w:cs="Arial"/>
        </w:rPr>
        <w:t xml:space="preserve">Jeżeli została złożona oferta, której wybór prowadziłby do powstania u Zamawiającego obowiązku podatkowego zgodnie z </w:t>
      </w:r>
      <w:hyperlink r:id="rId17" w:anchor="/document/17086198?cm=DOCUMENT" w:tgtFrame="_blank" w:history="1">
        <w:r w:rsidRPr="00327879">
          <w:rPr>
            <w:rFonts w:ascii="Arial" w:hAnsi="Arial" w:cs="Arial"/>
          </w:rPr>
          <w:t>ustawą</w:t>
        </w:r>
      </w:hyperlink>
      <w:r w:rsidRPr="00327879">
        <w:rPr>
          <w:rFonts w:ascii="Arial" w:hAnsi="Arial" w:cs="Arial"/>
        </w:rPr>
        <w:t xml:space="preserve"> z dnia 11 marca 2004 r. o po</w:t>
      </w:r>
      <w:r w:rsidR="0044557E">
        <w:rPr>
          <w:rFonts w:ascii="Arial" w:hAnsi="Arial" w:cs="Arial"/>
        </w:rPr>
        <w:t>datku od towarów i usług</w:t>
      </w:r>
      <w:r w:rsidRPr="00327879">
        <w:rPr>
          <w:rFonts w:ascii="Arial" w:hAnsi="Arial" w:cs="Arial"/>
        </w:rPr>
        <w:t xml:space="preserve">, dla celów zastosowania kryterium ceny lub kosztu zamawiający dolicza do przedstawionej w tej ofercie ceny kwotę podatku od towarów i usług, którą miałby </w:t>
      </w:r>
      <w:r w:rsidRPr="00327879">
        <w:rPr>
          <w:rFonts w:ascii="Arial" w:hAnsi="Arial" w:cs="Arial"/>
        </w:rPr>
        <w:lastRenderedPageBreak/>
        <w:t>obowiązek rozliczyć. W takim przypadku Wykonawca w ofercie ma obowiązek:</w:t>
      </w:r>
    </w:p>
    <w:p w:rsidR="00327879" w:rsidRPr="00327879" w:rsidRDefault="00327879" w:rsidP="00B72099">
      <w:pPr>
        <w:pStyle w:val="Akapitzlist"/>
        <w:widowControl w:val="0"/>
        <w:numPr>
          <w:ilvl w:val="1"/>
          <w:numId w:val="8"/>
        </w:numPr>
        <w:autoSpaceDE w:val="0"/>
        <w:spacing w:after="0"/>
        <w:jc w:val="both"/>
        <w:rPr>
          <w:rFonts w:ascii="Arial" w:hAnsi="Arial" w:cs="Arial"/>
        </w:rPr>
      </w:pPr>
      <w:r w:rsidRPr="00327879">
        <w:rPr>
          <w:rFonts w:ascii="Arial" w:hAnsi="Arial" w:cs="Arial"/>
        </w:rPr>
        <w:t>poinformowania Zamawiającego, że wybór jego oferty będzie prowadził do powstania u Zamawiającego obowiązku podatkowego;</w:t>
      </w:r>
    </w:p>
    <w:p w:rsidR="00327879" w:rsidRPr="00327879" w:rsidRDefault="00327879" w:rsidP="00B72099">
      <w:pPr>
        <w:pStyle w:val="Akapitzlist"/>
        <w:widowControl w:val="0"/>
        <w:numPr>
          <w:ilvl w:val="1"/>
          <w:numId w:val="8"/>
        </w:numPr>
        <w:autoSpaceDE w:val="0"/>
        <w:spacing w:after="0"/>
        <w:jc w:val="both"/>
        <w:rPr>
          <w:rFonts w:ascii="Arial" w:hAnsi="Arial" w:cs="Arial"/>
        </w:rPr>
      </w:pPr>
      <w:r w:rsidRPr="00327879">
        <w:rPr>
          <w:rFonts w:ascii="Arial" w:hAnsi="Arial" w:cs="Arial"/>
        </w:rPr>
        <w:t>wskazania nazwy (rodzaju) towaru lub usługi, których dostawa lub świadczenie będą prowadziły do powstania obowiązku podatkowego;</w:t>
      </w:r>
    </w:p>
    <w:p w:rsidR="00327879" w:rsidRPr="00327879" w:rsidRDefault="00327879" w:rsidP="00B72099">
      <w:pPr>
        <w:pStyle w:val="Akapitzlist"/>
        <w:widowControl w:val="0"/>
        <w:numPr>
          <w:ilvl w:val="1"/>
          <w:numId w:val="8"/>
        </w:numPr>
        <w:autoSpaceDE w:val="0"/>
        <w:spacing w:after="0"/>
        <w:jc w:val="both"/>
        <w:rPr>
          <w:rFonts w:ascii="Arial" w:hAnsi="Arial" w:cs="Arial"/>
        </w:rPr>
      </w:pPr>
      <w:r w:rsidRPr="00327879">
        <w:rPr>
          <w:rFonts w:ascii="Arial" w:hAnsi="Arial" w:cs="Arial"/>
        </w:rPr>
        <w:t>wskazania wartości towaru lub usługi objętego obowiązkiem podatkowym Zamawiającego, bez kwoty podatku;</w:t>
      </w:r>
    </w:p>
    <w:p w:rsidR="00327879" w:rsidRPr="00327879" w:rsidRDefault="00327879" w:rsidP="00B72099">
      <w:pPr>
        <w:pStyle w:val="Akapitzlist"/>
        <w:widowControl w:val="0"/>
        <w:numPr>
          <w:ilvl w:val="1"/>
          <w:numId w:val="8"/>
        </w:numPr>
        <w:autoSpaceDE w:val="0"/>
        <w:spacing w:after="0"/>
        <w:jc w:val="both"/>
        <w:rPr>
          <w:rFonts w:ascii="Arial" w:hAnsi="Arial" w:cs="Arial"/>
        </w:rPr>
      </w:pPr>
      <w:r w:rsidRPr="00327879">
        <w:rPr>
          <w:rFonts w:ascii="Arial" w:hAnsi="Arial" w:cs="Arial"/>
        </w:rPr>
        <w:t>wskazania stawki podatku od towarów i usług, która zgodnie z wiedzą wykonawcy, będzie miała zastosowanie.</w:t>
      </w:r>
    </w:p>
    <w:p w:rsidR="00327879" w:rsidRPr="00327879" w:rsidRDefault="00327879" w:rsidP="00B72099">
      <w:pPr>
        <w:pStyle w:val="Akapitzlist"/>
        <w:widowControl w:val="0"/>
        <w:numPr>
          <w:ilvl w:val="0"/>
          <w:numId w:val="22"/>
        </w:numPr>
        <w:autoSpaceDE w:val="0"/>
        <w:spacing w:after="0"/>
        <w:ind w:left="426" w:hanging="426"/>
        <w:jc w:val="both"/>
        <w:rPr>
          <w:rFonts w:ascii="Arial" w:hAnsi="Arial" w:cs="Arial"/>
        </w:rPr>
      </w:pPr>
      <w:r w:rsidRPr="00327879">
        <w:rPr>
          <w:rFonts w:ascii="Arial" w:hAnsi="Arial" w:cs="Arial"/>
        </w:rPr>
        <w:t>Wszelkie rozliczenia pomiędzy Zamawiającym a Wykonawcą, w tym wypłata wynagrodzenia, będą się odbywały w walucie polskiej PLN.</w:t>
      </w:r>
    </w:p>
    <w:p w:rsidR="00327879" w:rsidRPr="003D14F0" w:rsidRDefault="00327879" w:rsidP="001C5E90">
      <w:pPr>
        <w:rPr>
          <w:sz w:val="22"/>
          <w:szCs w:val="22"/>
        </w:rPr>
      </w:pPr>
    </w:p>
    <w:p w:rsidR="003D14F0" w:rsidRDefault="003D14F0" w:rsidP="003D14F0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XII</w:t>
      </w:r>
      <w:r w:rsidRPr="003D14F0">
        <w:rPr>
          <w:rFonts w:ascii="Arial" w:hAnsi="Arial" w:cs="Arial"/>
          <w:b/>
          <w:sz w:val="22"/>
          <w:szCs w:val="22"/>
        </w:rPr>
        <w:t>I.  OPIS KRYTERIÓW, KTÓRYMI ZAMAWIAJACY BĘDZIE SIĘ KIEROWAŁ PRZY WYBORZE OFERTY, WRAZ Z PODANIEM WAG TYCH KRYTERIÓW I SPOSOBU OCENY OFERT</w:t>
      </w:r>
    </w:p>
    <w:p w:rsidR="003D14F0" w:rsidRPr="003D14F0" w:rsidRDefault="003D14F0" w:rsidP="003D14F0">
      <w:pPr>
        <w:jc w:val="both"/>
        <w:rPr>
          <w:rFonts w:ascii="Arial" w:hAnsi="Arial" w:cs="Arial"/>
          <w:b/>
          <w:sz w:val="22"/>
          <w:szCs w:val="22"/>
        </w:rPr>
      </w:pPr>
    </w:p>
    <w:p w:rsidR="0069245D" w:rsidRDefault="0069245D" w:rsidP="00363AD2">
      <w:pPr>
        <w:numPr>
          <w:ilvl w:val="1"/>
          <w:numId w:val="46"/>
        </w:numPr>
        <w:autoSpaceDN/>
        <w:spacing w:after="200" w:line="276" w:lineRule="auto"/>
        <w:jc w:val="both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 xml:space="preserve">Oferta zostanie oceniona z uwzględnieniem kryteriów opisanych w niniejszym rozdziale: </w:t>
      </w:r>
    </w:p>
    <w:tbl>
      <w:tblPr>
        <w:tblW w:w="7857" w:type="dxa"/>
        <w:jc w:val="center"/>
        <w:tblLayout w:type="fixed"/>
        <w:tblLook w:val="04A0"/>
      </w:tblPr>
      <w:tblGrid>
        <w:gridCol w:w="4727"/>
        <w:gridCol w:w="3130"/>
      </w:tblGrid>
      <w:tr w:rsidR="0069245D" w:rsidTr="002D39F7">
        <w:trPr>
          <w:trHeight w:val="321"/>
          <w:jc w:val="center"/>
        </w:trPr>
        <w:tc>
          <w:tcPr>
            <w:tcW w:w="4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5" w:color="auto" w:fill="auto"/>
          </w:tcPr>
          <w:p w:rsidR="0069245D" w:rsidRDefault="0069245D" w:rsidP="002D39F7">
            <w:pPr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Opis kryterium</w:t>
            </w: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 w:rsidR="0069245D" w:rsidRDefault="0069245D" w:rsidP="002D39F7">
            <w:pPr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Ranga</w:t>
            </w:r>
          </w:p>
        </w:tc>
      </w:tr>
      <w:tr w:rsidR="0069245D" w:rsidTr="002D39F7">
        <w:trPr>
          <w:trHeight w:val="321"/>
          <w:jc w:val="center"/>
        </w:trPr>
        <w:tc>
          <w:tcPr>
            <w:tcW w:w="4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9245D" w:rsidRDefault="0069245D" w:rsidP="002D39F7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cena [C]</w:t>
            </w: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245D" w:rsidRDefault="0069245D" w:rsidP="002D39F7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100%</w:t>
            </w:r>
          </w:p>
        </w:tc>
      </w:tr>
    </w:tbl>
    <w:p w:rsidR="0069245D" w:rsidRDefault="0069245D" w:rsidP="0069245D">
      <w:pPr>
        <w:ind w:left="360"/>
        <w:jc w:val="both"/>
        <w:rPr>
          <w:rFonts w:ascii="Arial" w:hAnsi="Arial" w:cs="Arial"/>
          <w:color w:val="FF0000"/>
        </w:rPr>
      </w:pPr>
    </w:p>
    <w:p w:rsidR="0069245D" w:rsidRDefault="0069245D" w:rsidP="00363AD2">
      <w:pPr>
        <w:numPr>
          <w:ilvl w:val="1"/>
          <w:numId w:val="47"/>
        </w:numPr>
        <w:autoSpaceDN/>
        <w:spacing w:after="200" w:line="276" w:lineRule="auto"/>
        <w:jc w:val="both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 xml:space="preserve">Obliczenie liczby punktów za kryterium </w:t>
      </w:r>
      <w:r>
        <w:rPr>
          <w:rFonts w:ascii="Arial" w:hAnsi="Arial" w:cs="Arial"/>
          <w:b/>
        </w:rPr>
        <w:t>cena [C]</w:t>
      </w:r>
      <w:r>
        <w:rPr>
          <w:rFonts w:ascii="Arial" w:hAnsi="Arial" w:cs="Arial"/>
        </w:rPr>
        <w:t>, nastąpi wg wzoru:</w:t>
      </w:r>
    </w:p>
    <w:p w:rsidR="0069245D" w:rsidRDefault="0069245D" w:rsidP="0069245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-27376"/>
        </w:tabs>
        <w:ind w:left="360" w:hanging="360"/>
        <w:jc w:val="center"/>
        <w:rPr>
          <w:rFonts w:ascii="Arial" w:hAnsi="Arial" w:cs="Arial"/>
        </w:rPr>
      </w:pPr>
      <w:r>
        <w:rPr>
          <w:rFonts w:ascii="Arial" w:hAnsi="Arial" w:cs="Arial"/>
        </w:rPr>
        <w:t>cena najtańszej oferty*</w:t>
      </w:r>
    </w:p>
    <w:p w:rsidR="0069245D" w:rsidRDefault="00F5792C" w:rsidP="0069245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-27376"/>
        </w:tabs>
        <w:ind w:left="360" w:hanging="360"/>
        <w:jc w:val="center"/>
        <w:rPr>
          <w:rFonts w:ascii="Arial" w:hAnsi="Arial" w:cs="Arial"/>
        </w:rPr>
      </w:pPr>
      <w:r w:rsidRPr="00F5792C">
        <w:rPr>
          <w:rFonts w:asciiTheme="minorHAnsi" w:hAnsiTheme="minorHAnsi" w:cs="Calibri"/>
          <w:lang w:eastAsia="ar-SA"/>
        </w:rPr>
        <w:pict>
          <v:line id="Łącznik prostoliniowy 1" o:spid="_x0000_s1026" style="position:absolute;left:0;text-align:left;z-index:251660288" from="112.85pt,9.7pt" to="289.15pt,9.7pt" strokeweight=".26mm">
            <v:fill o:detectmouseclick="t"/>
            <v:stroke joinstyle="miter"/>
          </v:line>
        </w:pict>
      </w:r>
      <w:r w:rsidR="0069245D">
        <w:rPr>
          <w:rFonts w:ascii="Arial" w:hAnsi="Arial" w:cs="Arial"/>
          <w:b/>
        </w:rPr>
        <w:t>C</w:t>
      </w:r>
      <w:r w:rsidR="0069245D">
        <w:rPr>
          <w:rFonts w:ascii="Arial" w:hAnsi="Arial" w:cs="Arial"/>
        </w:rPr>
        <w:tab/>
        <w:t xml:space="preserve">=                  </w:t>
      </w:r>
      <w:r w:rsidR="0069245D">
        <w:rPr>
          <w:rFonts w:ascii="Arial" w:hAnsi="Arial" w:cs="Arial"/>
        </w:rPr>
        <w:tab/>
        <w:t xml:space="preserve">                                                                           x   100 pkt</w:t>
      </w:r>
    </w:p>
    <w:p w:rsidR="0069245D" w:rsidRDefault="0069245D" w:rsidP="0069245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-27376"/>
        </w:tabs>
        <w:ind w:left="360" w:hanging="360"/>
        <w:jc w:val="center"/>
        <w:rPr>
          <w:rFonts w:ascii="Arial" w:hAnsi="Arial" w:cs="Arial"/>
        </w:rPr>
      </w:pPr>
      <w:r>
        <w:rPr>
          <w:rFonts w:ascii="Arial" w:hAnsi="Arial" w:cs="Arial"/>
        </w:rPr>
        <w:t>cena oferty badanej*</w:t>
      </w:r>
    </w:p>
    <w:p w:rsidR="0069245D" w:rsidRDefault="0069245D" w:rsidP="0069245D">
      <w:pPr>
        <w:ind w:left="360"/>
        <w:jc w:val="both"/>
        <w:rPr>
          <w:rFonts w:ascii="Arial" w:hAnsi="Arial" w:cs="Arial"/>
        </w:rPr>
      </w:pPr>
    </w:p>
    <w:p w:rsidR="0069245D" w:rsidRDefault="0069245D" w:rsidP="0069245D">
      <w:pPr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</w:rPr>
        <w:t>*</w:t>
      </w:r>
      <w:r>
        <w:rPr>
          <w:rFonts w:ascii="Arial" w:hAnsi="Arial" w:cs="Arial"/>
          <w:i/>
          <w:sz w:val="20"/>
          <w:szCs w:val="20"/>
        </w:rPr>
        <w:t>spośród wszystkich złożonych ofert niepodlegających odrzuceniu</w:t>
      </w:r>
    </w:p>
    <w:p w:rsidR="0069245D" w:rsidRDefault="0069245D" w:rsidP="00363AD2">
      <w:pPr>
        <w:numPr>
          <w:ilvl w:val="1"/>
          <w:numId w:val="45"/>
        </w:numPr>
        <w:autoSpaceDN/>
        <w:spacing w:line="276" w:lineRule="auto"/>
        <w:jc w:val="both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Maksymalną ilość punktów otrzyma oferta z najtańszą ceną. Zamawiający dokona oceny ofert, obliczając wartość punktów z dokładnością do dwóch miejsc po przecinku, zgodnie z następującymi zasadami:</w:t>
      </w:r>
    </w:p>
    <w:p w:rsidR="0069245D" w:rsidRDefault="0069245D" w:rsidP="00363AD2">
      <w:pPr>
        <w:pStyle w:val="Akapitzlist"/>
        <w:widowControl w:val="0"/>
        <w:numPr>
          <w:ilvl w:val="0"/>
          <w:numId w:val="44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końcówki poniżej 0,005 pkt pomija się</w:t>
      </w:r>
    </w:p>
    <w:p w:rsidR="0069245D" w:rsidRDefault="0069245D" w:rsidP="00363AD2">
      <w:pPr>
        <w:pStyle w:val="Akapitzlist"/>
        <w:widowControl w:val="0"/>
        <w:numPr>
          <w:ilvl w:val="0"/>
          <w:numId w:val="44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końcówki wynoszące 0,005 pkt i więcej zaokrągla się do 0,01 pkt.</w:t>
      </w:r>
    </w:p>
    <w:p w:rsidR="0069245D" w:rsidRDefault="0069245D" w:rsidP="00363AD2">
      <w:pPr>
        <w:numPr>
          <w:ilvl w:val="1"/>
          <w:numId w:val="45"/>
        </w:numPr>
        <w:autoSpaceDN/>
        <w:spacing w:line="276" w:lineRule="auto"/>
        <w:jc w:val="both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Na podstawie art. 223 ust. 2 w zw. z art. 266 PZP, Zamawiający poprawia w tekście oferty:</w:t>
      </w:r>
    </w:p>
    <w:p w:rsidR="0069245D" w:rsidRDefault="0069245D" w:rsidP="00363AD2">
      <w:pPr>
        <w:pStyle w:val="Akapitzlist"/>
        <w:numPr>
          <w:ilvl w:val="0"/>
          <w:numId w:val="48"/>
        </w:numPr>
        <w:spacing w:after="0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oczywiste omyłki pisarskie;</w:t>
      </w:r>
    </w:p>
    <w:p w:rsidR="0069245D" w:rsidRDefault="0069245D" w:rsidP="00363AD2">
      <w:pPr>
        <w:pStyle w:val="Akapitzlist"/>
        <w:numPr>
          <w:ilvl w:val="0"/>
          <w:numId w:val="49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oczywiste omyłki rachunkowe, z uwzględnieniem konsekwencji rachunkowych dokonanych poprawek;</w:t>
      </w:r>
    </w:p>
    <w:p w:rsidR="0069245D" w:rsidRDefault="0069245D" w:rsidP="00363AD2">
      <w:pPr>
        <w:pStyle w:val="Akapitzlist"/>
        <w:numPr>
          <w:ilvl w:val="0"/>
          <w:numId w:val="49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inne omyłki polegające na niezgodności oferty z dokumentami zamówienia, niepowodujące istotnych zmian w treści oferty;</w:t>
      </w:r>
    </w:p>
    <w:p w:rsidR="0069245D" w:rsidRDefault="0069245D" w:rsidP="0069245D">
      <w:pPr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- niezwłocznie zawiadamiając o tym wykonawcę, którego oferta została poprawiona.</w:t>
      </w:r>
    </w:p>
    <w:p w:rsidR="0069245D" w:rsidRDefault="0069245D" w:rsidP="0069245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2F2F2" w:themeFill="background1" w:themeFillShade="F2"/>
        <w:spacing w:before="240"/>
        <w:ind w:left="360"/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POUCZENIE:</w:t>
      </w:r>
    </w:p>
    <w:p w:rsidR="0069245D" w:rsidRDefault="0069245D" w:rsidP="0069245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2F2F2" w:themeFill="background1" w:themeFillShade="F2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Wykonawca, w którego ofercie poprawiono omyłkę, o której mowa w art. 223 ust. 2 pkt 3 PZP, ma prawo w terminie wyznaczonym przez Zamawiającego liczonym od dnia otrzymania zawiadomienia o poprawieniu omyłki, do wyrażenia zgody na </w:t>
      </w:r>
      <w:r>
        <w:rPr>
          <w:rFonts w:ascii="Arial" w:hAnsi="Arial" w:cs="Arial"/>
        </w:rPr>
        <w:lastRenderedPageBreak/>
        <w:t>poprawienie w ofercie omyłki lub zakwestionowanie jej poprawienia.</w:t>
      </w:r>
    </w:p>
    <w:p w:rsidR="0069245D" w:rsidRDefault="0069245D" w:rsidP="0069245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2F2F2" w:themeFill="background1" w:themeFillShade="F2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Brak odpowiedzi w wyznaczonym terminie uznaje się za wyrażenie zgody na poprawienie omyłki</w:t>
      </w:r>
      <w:r>
        <w:rPr>
          <w:rFonts w:ascii="Arial" w:hAnsi="Arial" w:cs="Arial"/>
        </w:rPr>
        <w:t>.</w:t>
      </w:r>
    </w:p>
    <w:p w:rsidR="0069245D" w:rsidRDefault="0069245D" w:rsidP="00363AD2">
      <w:pPr>
        <w:numPr>
          <w:ilvl w:val="1"/>
          <w:numId w:val="45"/>
        </w:numPr>
        <w:autoSpaceDN/>
        <w:spacing w:line="276" w:lineRule="auto"/>
        <w:jc w:val="both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Zamawiający udzieli zamówienia Wykonawcy, którego oferta:</w:t>
      </w:r>
    </w:p>
    <w:p w:rsidR="0069245D" w:rsidRDefault="0069245D" w:rsidP="00363AD2">
      <w:pPr>
        <w:widowControl/>
        <w:numPr>
          <w:ilvl w:val="0"/>
          <w:numId w:val="50"/>
        </w:numPr>
        <w:autoSpaceDN/>
        <w:spacing w:line="276" w:lineRule="auto"/>
        <w:jc w:val="both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spełnia wszystkie wymagania zawarte w ustawie Prawo zamówień publicznych;</w:t>
      </w:r>
    </w:p>
    <w:p w:rsidR="0069245D" w:rsidRDefault="0069245D" w:rsidP="00363AD2">
      <w:pPr>
        <w:widowControl/>
        <w:numPr>
          <w:ilvl w:val="0"/>
          <w:numId w:val="51"/>
        </w:numPr>
        <w:autoSpaceDN/>
        <w:spacing w:line="276" w:lineRule="auto"/>
        <w:jc w:val="both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spełnia wszystkie wymagania określone w SWZ;</w:t>
      </w:r>
    </w:p>
    <w:p w:rsidR="0069245D" w:rsidRDefault="0069245D" w:rsidP="00363AD2">
      <w:pPr>
        <w:widowControl/>
        <w:numPr>
          <w:ilvl w:val="0"/>
          <w:numId w:val="51"/>
        </w:numPr>
        <w:autoSpaceDN/>
        <w:spacing w:line="276" w:lineRule="auto"/>
        <w:jc w:val="both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została uznana za najkorzystniejszą w oparciu o określone w SWZ kryterium oceny ofert.</w:t>
      </w:r>
    </w:p>
    <w:p w:rsidR="0069245D" w:rsidRDefault="0069245D" w:rsidP="0069245D">
      <w:pPr>
        <w:ind w:left="720"/>
        <w:jc w:val="both"/>
        <w:rPr>
          <w:rFonts w:ascii="Arial" w:hAnsi="Arial" w:cs="Arial"/>
        </w:rPr>
      </w:pPr>
    </w:p>
    <w:p w:rsidR="009339D3" w:rsidRPr="009339D3" w:rsidRDefault="009339D3" w:rsidP="00363AD2">
      <w:pPr>
        <w:pStyle w:val="Akapitzlist"/>
        <w:numPr>
          <w:ilvl w:val="0"/>
          <w:numId w:val="32"/>
        </w:numPr>
        <w:jc w:val="both"/>
        <w:rPr>
          <w:rFonts w:ascii="Arial" w:hAnsi="Arial" w:cs="Arial"/>
          <w:b/>
          <w:bCs/>
        </w:rPr>
      </w:pPr>
      <w:r w:rsidRPr="009339D3">
        <w:rPr>
          <w:rFonts w:ascii="Arial" w:hAnsi="Arial" w:cs="Arial"/>
          <w:b/>
          <w:bCs/>
        </w:rPr>
        <w:t>INFORMACJE O FORMALNOŚCIACH, JAKIE POWINNY ZOSTAĆ DOPEŁNIONE PO WYBORZE OFERTY W CELU ZAWARCIA UMOWY W SPRAWIE ZAMÓWIENIA PUBLICZNEGO:</w:t>
      </w:r>
    </w:p>
    <w:p w:rsidR="009339D3" w:rsidRPr="009339D3" w:rsidRDefault="009339D3" w:rsidP="00363AD2">
      <w:pPr>
        <w:numPr>
          <w:ilvl w:val="2"/>
          <w:numId w:val="24"/>
        </w:numPr>
        <w:autoSpaceDN/>
        <w:spacing w:line="276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 w:rsidRPr="009339D3">
        <w:rPr>
          <w:rFonts w:ascii="Arial" w:hAnsi="Arial" w:cs="Arial"/>
          <w:bCs/>
          <w:sz w:val="22"/>
          <w:szCs w:val="22"/>
        </w:rPr>
        <w:t>Wykonawca, którego oferta zostanie wybrana, zobowiązany będzie do podpisania umowy na warunkach określonych we Wzorze umowy stanowiącym załącznik do SWZ.</w:t>
      </w:r>
    </w:p>
    <w:p w:rsidR="009339D3" w:rsidRPr="009339D3" w:rsidRDefault="009339D3" w:rsidP="00363AD2">
      <w:pPr>
        <w:numPr>
          <w:ilvl w:val="2"/>
          <w:numId w:val="24"/>
        </w:numPr>
        <w:autoSpaceDN/>
        <w:spacing w:line="276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 w:rsidRPr="009339D3">
        <w:rPr>
          <w:rFonts w:ascii="Arial" w:hAnsi="Arial" w:cs="Arial"/>
          <w:sz w:val="22"/>
          <w:szCs w:val="22"/>
        </w:rPr>
        <w:t>Umowa zostanie zawarta w formie pisemnej pod rygorem nieważności. Jest jawna i podlega udostępnieniu na zasadach określonych w przepisach o dostępie do informacji publicznej.</w:t>
      </w:r>
    </w:p>
    <w:p w:rsidR="009339D3" w:rsidRPr="009339D3" w:rsidRDefault="009339D3" w:rsidP="00363AD2">
      <w:pPr>
        <w:numPr>
          <w:ilvl w:val="2"/>
          <w:numId w:val="24"/>
        </w:numPr>
        <w:autoSpaceDN/>
        <w:spacing w:line="276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 w:rsidRPr="009339D3">
        <w:rPr>
          <w:rFonts w:ascii="Arial" w:hAnsi="Arial" w:cs="Arial"/>
          <w:bCs/>
          <w:sz w:val="22"/>
          <w:szCs w:val="22"/>
        </w:rPr>
        <w:t>Zakres świadczenia Wykonawcy wynikający z umowy jest tożsamy z jego zobowiązaniem zawartym w ofercie.</w:t>
      </w:r>
    </w:p>
    <w:p w:rsidR="009339D3" w:rsidRPr="009339D3" w:rsidRDefault="009339D3" w:rsidP="00363AD2">
      <w:pPr>
        <w:numPr>
          <w:ilvl w:val="2"/>
          <w:numId w:val="24"/>
        </w:numPr>
        <w:autoSpaceDN/>
        <w:spacing w:line="276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 w:rsidRPr="009339D3">
        <w:rPr>
          <w:rFonts w:ascii="Arial" w:hAnsi="Arial" w:cs="Arial"/>
          <w:bCs/>
          <w:sz w:val="22"/>
          <w:szCs w:val="22"/>
        </w:rPr>
        <w:t>Wykonawcy wspólnie ubiegający się o udzielenie zamówienia ponoszą solidarną odpowiedzialność za wykonanie umowy.</w:t>
      </w:r>
    </w:p>
    <w:p w:rsidR="009339D3" w:rsidRPr="009339D3" w:rsidRDefault="009339D3" w:rsidP="00363AD2">
      <w:pPr>
        <w:numPr>
          <w:ilvl w:val="2"/>
          <w:numId w:val="24"/>
        </w:numPr>
        <w:autoSpaceDN/>
        <w:spacing w:line="276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9339D3">
        <w:rPr>
          <w:rFonts w:ascii="Arial" w:hAnsi="Arial" w:cs="Arial"/>
          <w:sz w:val="22"/>
          <w:szCs w:val="22"/>
        </w:rPr>
        <w:t>W przypadku Wykonawców wspólnie ubiegających się o udzielenie niniejszego zamówienia, których oferta zostanie wybrana, Wykonawcy zobowiązani będą zawrzeć umowę regulującą współpracę tych Wykonawców i przedłożyć tę umowę Zamawiającemu, przed zawarciem umowy w sprawie zamówienia publicznego, o której mowa w ust. 1.</w:t>
      </w:r>
    </w:p>
    <w:p w:rsidR="009339D3" w:rsidRPr="009339D3" w:rsidRDefault="009339D3" w:rsidP="00363AD2">
      <w:pPr>
        <w:numPr>
          <w:ilvl w:val="2"/>
          <w:numId w:val="24"/>
        </w:numPr>
        <w:autoSpaceDN/>
        <w:spacing w:line="276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9339D3">
        <w:rPr>
          <w:rFonts w:ascii="Arial" w:hAnsi="Arial" w:cs="Arial"/>
          <w:sz w:val="22"/>
          <w:szCs w:val="22"/>
        </w:rPr>
        <w:t>Z zastrzeżeniem art. 308 ust. 3 PZP, Zamawiający zawiera umowę w sprawie zamówienia publicznego, z uwzględnieniem art. 577 PZP, w terminie nie krótszym niż 5 dni od dnia przesłania zawiadomienia o wyborze najkorzystniejszej oferty, jeżeli zawiadomienie to zostało przesłane przy użyciu środków komunikacji elektronicznej, albo 10 dni - jeżeli zostało przesłane w inny sposób.</w:t>
      </w:r>
    </w:p>
    <w:p w:rsidR="009339D3" w:rsidRPr="009339D3" w:rsidRDefault="009339D3" w:rsidP="00363AD2">
      <w:pPr>
        <w:numPr>
          <w:ilvl w:val="2"/>
          <w:numId w:val="24"/>
        </w:numPr>
        <w:autoSpaceDN/>
        <w:spacing w:line="276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9339D3">
        <w:rPr>
          <w:rFonts w:ascii="Arial" w:hAnsi="Arial" w:cs="Arial"/>
          <w:sz w:val="22"/>
          <w:szCs w:val="22"/>
        </w:rPr>
        <w:t>Jeżeli Wykonawca, którego oferta została wybrana jako najkorzystniejsza, uchyla się od zawarcia umowy w sprawie zamówienia publicznego lub nie wnosi wymaganego zabezpieczenia należytego wykonania umowy, Zamawiający może dokonać ponownego badania i oceny ofert spośród ofert pozostałych w postępowaniu Wykonawców albo unieważnić postępowanie.</w:t>
      </w:r>
    </w:p>
    <w:p w:rsidR="009339D3" w:rsidRPr="009339D3" w:rsidRDefault="009339D3" w:rsidP="009339D3">
      <w:pPr>
        <w:ind w:left="360"/>
        <w:jc w:val="both"/>
        <w:rPr>
          <w:rFonts w:ascii="Arial" w:hAnsi="Arial" w:cs="Arial"/>
          <w:sz w:val="22"/>
          <w:szCs w:val="22"/>
        </w:rPr>
      </w:pPr>
    </w:p>
    <w:p w:rsidR="009339D3" w:rsidRPr="009339D3" w:rsidRDefault="009339D3" w:rsidP="00363AD2">
      <w:pPr>
        <w:pStyle w:val="Akapitzlist"/>
        <w:numPr>
          <w:ilvl w:val="0"/>
          <w:numId w:val="32"/>
        </w:numPr>
        <w:jc w:val="both"/>
        <w:rPr>
          <w:rFonts w:ascii="Arial" w:hAnsi="Arial" w:cs="Arial"/>
          <w:b/>
          <w:bCs/>
        </w:rPr>
      </w:pPr>
      <w:r w:rsidRPr="009339D3">
        <w:rPr>
          <w:rFonts w:ascii="Arial" w:hAnsi="Arial" w:cs="Arial"/>
          <w:b/>
          <w:bCs/>
        </w:rPr>
        <w:t xml:space="preserve">WYMAGANIA DOTYCZĄCE ZABEZPIECZENIA NALEŻYTEGO WYKONANIA UMOWY: </w:t>
      </w:r>
    </w:p>
    <w:p w:rsidR="009339D3" w:rsidRPr="009339D3" w:rsidRDefault="009339D3" w:rsidP="009339D3">
      <w:pPr>
        <w:pStyle w:val="Akapitzlist"/>
        <w:jc w:val="both"/>
        <w:rPr>
          <w:rFonts w:ascii="Arial" w:hAnsi="Arial" w:cs="Arial"/>
          <w:bCs/>
        </w:rPr>
      </w:pPr>
      <w:r w:rsidRPr="009339D3">
        <w:rPr>
          <w:rFonts w:ascii="Arial" w:hAnsi="Arial" w:cs="Arial"/>
          <w:bCs/>
        </w:rPr>
        <w:t>Zamawiający nie żąda wniesienia zabezpieczenia należytego wykonania umowy.</w:t>
      </w:r>
    </w:p>
    <w:p w:rsidR="009339D3" w:rsidRPr="009339D3" w:rsidRDefault="009339D3" w:rsidP="00363AD2">
      <w:pPr>
        <w:pStyle w:val="Akapitzlist"/>
        <w:numPr>
          <w:ilvl w:val="0"/>
          <w:numId w:val="32"/>
        </w:numPr>
        <w:jc w:val="both"/>
        <w:rPr>
          <w:rFonts w:ascii="Arial" w:hAnsi="Arial" w:cs="Arial"/>
          <w:b/>
          <w:bCs/>
        </w:rPr>
      </w:pPr>
      <w:r w:rsidRPr="009339D3">
        <w:rPr>
          <w:rFonts w:ascii="Arial" w:hAnsi="Arial" w:cs="Arial"/>
          <w:b/>
          <w:bCs/>
        </w:rPr>
        <w:t>ISTOTNE DLA STRON POSTANOWIENIA, KTÓRE ZOSTANĄ WPROWADZONE DO TREŚCI ZAWIERANEJ UMOWY W SPRAWIE ZAMÓWIENIA PUBLICZNEGO:</w:t>
      </w:r>
    </w:p>
    <w:p w:rsidR="009339D3" w:rsidRPr="009339D3" w:rsidRDefault="009339D3" w:rsidP="009339D3">
      <w:pPr>
        <w:autoSpaceDE w:val="0"/>
        <w:ind w:firstLine="708"/>
        <w:jc w:val="both"/>
        <w:rPr>
          <w:rFonts w:ascii="Arial" w:hAnsi="Arial" w:cs="Arial"/>
          <w:sz w:val="22"/>
          <w:szCs w:val="22"/>
        </w:rPr>
      </w:pPr>
      <w:r w:rsidRPr="009339D3">
        <w:rPr>
          <w:rFonts w:ascii="Arial" w:hAnsi="Arial" w:cs="Arial"/>
          <w:sz w:val="22"/>
          <w:szCs w:val="22"/>
        </w:rPr>
        <w:t>Istotne postanowienia umowy zawarto w</w:t>
      </w:r>
      <w:r w:rsidRPr="009339D3">
        <w:rPr>
          <w:rFonts w:ascii="Arial" w:hAnsi="Arial" w:cs="Arial"/>
          <w:sz w:val="22"/>
          <w:szCs w:val="22"/>
          <w:shd w:val="clear" w:color="auto" w:fill="FFFFFF"/>
        </w:rPr>
        <w:t xml:space="preserve"> załączniku nr 4 </w:t>
      </w:r>
      <w:r w:rsidRPr="009339D3">
        <w:rPr>
          <w:rFonts w:ascii="Arial" w:hAnsi="Arial" w:cs="Arial"/>
          <w:sz w:val="22"/>
          <w:szCs w:val="22"/>
        </w:rPr>
        <w:t>do SWZ.</w:t>
      </w:r>
    </w:p>
    <w:p w:rsidR="009339D3" w:rsidRPr="009339D3" w:rsidRDefault="009339D3" w:rsidP="009339D3">
      <w:pPr>
        <w:autoSpaceDE w:val="0"/>
        <w:jc w:val="both"/>
        <w:rPr>
          <w:rFonts w:ascii="Arial" w:hAnsi="Arial" w:cs="Arial"/>
          <w:sz w:val="22"/>
          <w:szCs w:val="22"/>
        </w:rPr>
      </w:pPr>
    </w:p>
    <w:p w:rsidR="009339D3" w:rsidRPr="009339D3" w:rsidRDefault="009339D3" w:rsidP="00363AD2">
      <w:pPr>
        <w:pStyle w:val="Akapitzlist"/>
        <w:numPr>
          <w:ilvl w:val="0"/>
          <w:numId w:val="32"/>
        </w:numPr>
        <w:jc w:val="both"/>
        <w:rPr>
          <w:rFonts w:ascii="Arial" w:hAnsi="Arial" w:cs="Arial"/>
          <w:b/>
          <w:bCs/>
        </w:rPr>
      </w:pPr>
      <w:r w:rsidRPr="009339D3">
        <w:rPr>
          <w:rFonts w:ascii="Arial" w:hAnsi="Arial" w:cs="Arial"/>
          <w:b/>
          <w:bCs/>
        </w:rPr>
        <w:lastRenderedPageBreak/>
        <w:t>POUCZENIE O ŚRODKACH OCHRONY PRAWNEJ PRZYSŁUGUJĄCYCH WYKONAWCY W TOKU POSTĘPOWANIA O UDZIELENIE ZAMÓWIENIA:</w:t>
      </w:r>
    </w:p>
    <w:p w:rsidR="009339D3" w:rsidRPr="009339D3" w:rsidRDefault="009339D3" w:rsidP="00363AD2">
      <w:pPr>
        <w:pStyle w:val="Akapitzlist"/>
        <w:numPr>
          <w:ilvl w:val="0"/>
          <w:numId w:val="25"/>
        </w:numPr>
        <w:tabs>
          <w:tab w:val="clear" w:pos="0"/>
          <w:tab w:val="left" w:pos="426"/>
        </w:tabs>
        <w:suppressAutoHyphens w:val="0"/>
        <w:spacing w:after="0"/>
        <w:ind w:left="426" w:hanging="426"/>
        <w:jc w:val="both"/>
        <w:rPr>
          <w:rFonts w:ascii="Arial" w:hAnsi="Arial" w:cs="Arial"/>
        </w:rPr>
      </w:pPr>
      <w:r w:rsidRPr="009339D3">
        <w:rPr>
          <w:rFonts w:ascii="Arial" w:hAnsi="Arial" w:cs="Arial"/>
        </w:rPr>
        <w:t>Wykonawcom, a także innemu podmiotowi, jeżeli ma lub miał interes w uzyskaniu z</w:t>
      </w:r>
      <w:r w:rsidRPr="009339D3">
        <w:rPr>
          <w:rFonts w:ascii="Arial" w:hAnsi="Arial" w:cs="Arial"/>
        </w:rPr>
        <w:t>a</w:t>
      </w:r>
      <w:r w:rsidRPr="009339D3">
        <w:rPr>
          <w:rFonts w:ascii="Arial" w:hAnsi="Arial" w:cs="Arial"/>
        </w:rPr>
        <w:t>mówienia oraz poniósł lub może ponieść szkodę w wyniku naruszenia przez Zamawiaj</w:t>
      </w:r>
      <w:r w:rsidRPr="009339D3">
        <w:rPr>
          <w:rFonts w:ascii="Arial" w:hAnsi="Arial" w:cs="Arial"/>
        </w:rPr>
        <w:t>ą</w:t>
      </w:r>
      <w:r w:rsidRPr="009339D3">
        <w:rPr>
          <w:rFonts w:ascii="Arial" w:hAnsi="Arial" w:cs="Arial"/>
        </w:rPr>
        <w:t>cego przepisów ustawy, przysługują środki ochrony prawnej przewidziane w art. 505 PZP i następnych.</w:t>
      </w:r>
    </w:p>
    <w:p w:rsidR="009339D3" w:rsidRPr="009339D3" w:rsidRDefault="009339D3" w:rsidP="00363AD2">
      <w:pPr>
        <w:pStyle w:val="Akapitzlist"/>
        <w:numPr>
          <w:ilvl w:val="0"/>
          <w:numId w:val="25"/>
        </w:numPr>
        <w:tabs>
          <w:tab w:val="clear" w:pos="0"/>
          <w:tab w:val="left" w:pos="426"/>
        </w:tabs>
        <w:suppressAutoHyphens w:val="0"/>
        <w:spacing w:after="0"/>
        <w:ind w:left="426" w:hanging="426"/>
        <w:jc w:val="both"/>
        <w:rPr>
          <w:rFonts w:ascii="Arial" w:hAnsi="Arial" w:cs="Arial"/>
        </w:rPr>
      </w:pPr>
      <w:r w:rsidRPr="009339D3">
        <w:rPr>
          <w:rFonts w:ascii="Arial" w:hAnsi="Arial" w:cs="Arial"/>
        </w:rPr>
        <w:t>Środkami ochrony prawnej, są:</w:t>
      </w:r>
    </w:p>
    <w:p w:rsidR="009339D3" w:rsidRPr="009339D3" w:rsidRDefault="009339D3" w:rsidP="00363AD2">
      <w:pPr>
        <w:pStyle w:val="Akapitzlist"/>
        <w:numPr>
          <w:ilvl w:val="1"/>
          <w:numId w:val="26"/>
        </w:numPr>
        <w:tabs>
          <w:tab w:val="clear" w:pos="812"/>
          <w:tab w:val="left" w:pos="851"/>
        </w:tabs>
        <w:suppressAutoHyphens w:val="0"/>
        <w:spacing w:after="0"/>
        <w:ind w:left="851" w:hanging="425"/>
        <w:jc w:val="both"/>
        <w:rPr>
          <w:rFonts w:ascii="Arial" w:hAnsi="Arial" w:cs="Arial"/>
        </w:rPr>
      </w:pPr>
      <w:r w:rsidRPr="009339D3">
        <w:rPr>
          <w:rFonts w:ascii="Arial" w:hAnsi="Arial" w:cs="Arial"/>
        </w:rPr>
        <w:t>odwołanie do Krajowej Izby Odwoławczej,</w:t>
      </w:r>
    </w:p>
    <w:p w:rsidR="009339D3" w:rsidRPr="009339D3" w:rsidRDefault="009339D3" w:rsidP="00363AD2">
      <w:pPr>
        <w:pStyle w:val="Akapitzlist"/>
        <w:numPr>
          <w:ilvl w:val="1"/>
          <w:numId w:val="26"/>
        </w:numPr>
        <w:tabs>
          <w:tab w:val="clear" w:pos="812"/>
          <w:tab w:val="left" w:pos="851"/>
        </w:tabs>
        <w:suppressAutoHyphens w:val="0"/>
        <w:spacing w:after="0"/>
        <w:ind w:left="851" w:hanging="425"/>
        <w:jc w:val="both"/>
        <w:rPr>
          <w:rFonts w:ascii="Arial" w:hAnsi="Arial" w:cs="Arial"/>
        </w:rPr>
      </w:pPr>
      <w:r w:rsidRPr="009339D3">
        <w:rPr>
          <w:rFonts w:ascii="Arial" w:hAnsi="Arial" w:cs="Arial"/>
        </w:rPr>
        <w:t>skarga do sądu.</w:t>
      </w:r>
    </w:p>
    <w:p w:rsidR="009339D3" w:rsidRPr="009339D3" w:rsidRDefault="009339D3" w:rsidP="00363AD2">
      <w:pPr>
        <w:widowControl/>
        <w:numPr>
          <w:ilvl w:val="0"/>
          <w:numId w:val="25"/>
        </w:numPr>
        <w:tabs>
          <w:tab w:val="clear" w:pos="0"/>
          <w:tab w:val="left" w:pos="426"/>
        </w:tabs>
        <w:suppressAutoHyphens w:val="0"/>
        <w:autoSpaceDN/>
        <w:spacing w:line="276" w:lineRule="auto"/>
        <w:ind w:left="426" w:hanging="426"/>
        <w:jc w:val="both"/>
        <w:textAlignment w:val="auto"/>
        <w:rPr>
          <w:rFonts w:ascii="Arial" w:hAnsi="Arial" w:cs="Arial"/>
          <w:sz w:val="22"/>
          <w:szCs w:val="22"/>
        </w:rPr>
      </w:pPr>
      <w:r w:rsidRPr="009339D3">
        <w:rPr>
          <w:rFonts w:ascii="Arial" w:hAnsi="Arial" w:cs="Arial"/>
          <w:sz w:val="22"/>
          <w:szCs w:val="22"/>
        </w:rPr>
        <w:t>Odwołanie do Krajowej Izby Odwoławczej przysługuje na:</w:t>
      </w:r>
    </w:p>
    <w:p w:rsidR="009339D3" w:rsidRPr="009339D3" w:rsidRDefault="009339D3" w:rsidP="00363AD2">
      <w:pPr>
        <w:pStyle w:val="Akapitzlist"/>
        <w:numPr>
          <w:ilvl w:val="0"/>
          <w:numId w:val="27"/>
        </w:numPr>
        <w:tabs>
          <w:tab w:val="left" w:pos="426"/>
        </w:tabs>
        <w:suppressAutoHyphens w:val="0"/>
        <w:spacing w:after="0"/>
        <w:jc w:val="both"/>
        <w:rPr>
          <w:rFonts w:ascii="Arial" w:hAnsi="Arial" w:cs="Arial"/>
        </w:rPr>
      </w:pPr>
      <w:r w:rsidRPr="009339D3">
        <w:rPr>
          <w:rFonts w:ascii="Arial" w:hAnsi="Arial" w:cs="Arial"/>
        </w:rPr>
        <w:t>niezgodną z przepisami ustawy czynność Zamawiającego, podjętą w postępowaniu o udzielenie zamówienia, w tym na projektowane postanowienie umowy;</w:t>
      </w:r>
    </w:p>
    <w:p w:rsidR="009339D3" w:rsidRPr="009339D3" w:rsidRDefault="009339D3" w:rsidP="00363AD2">
      <w:pPr>
        <w:pStyle w:val="Akapitzlist"/>
        <w:numPr>
          <w:ilvl w:val="0"/>
          <w:numId w:val="27"/>
        </w:numPr>
        <w:tabs>
          <w:tab w:val="left" w:pos="426"/>
        </w:tabs>
        <w:suppressAutoHyphens w:val="0"/>
        <w:spacing w:after="0"/>
        <w:jc w:val="both"/>
        <w:rPr>
          <w:rFonts w:ascii="Arial" w:hAnsi="Arial" w:cs="Arial"/>
        </w:rPr>
      </w:pPr>
      <w:r w:rsidRPr="009339D3">
        <w:rPr>
          <w:rFonts w:ascii="Arial" w:hAnsi="Arial" w:cs="Arial"/>
        </w:rPr>
        <w:t>zaniechanie czynności w postępowaniu o udzielenie zamówienia, do której Zam</w:t>
      </w:r>
      <w:r w:rsidRPr="009339D3">
        <w:rPr>
          <w:rFonts w:ascii="Arial" w:hAnsi="Arial" w:cs="Arial"/>
        </w:rPr>
        <w:t>a</w:t>
      </w:r>
      <w:r w:rsidRPr="009339D3">
        <w:rPr>
          <w:rFonts w:ascii="Arial" w:hAnsi="Arial" w:cs="Arial"/>
        </w:rPr>
        <w:t>wiający był obowiązany na podstawie ustawy;</w:t>
      </w:r>
    </w:p>
    <w:p w:rsidR="009339D3" w:rsidRPr="009339D3" w:rsidRDefault="009339D3" w:rsidP="00363AD2">
      <w:pPr>
        <w:pStyle w:val="Akapitzlist"/>
        <w:numPr>
          <w:ilvl w:val="0"/>
          <w:numId w:val="27"/>
        </w:numPr>
        <w:tabs>
          <w:tab w:val="left" w:pos="426"/>
        </w:tabs>
        <w:suppressAutoHyphens w:val="0"/>
        <w:spacing w:after="0"/>
        <w:jc w:val="both"/>
        <w:rPr>
          <w:rFonts w:ascii="Arial" w:hAnsi="Arial" w:cs="Arial"/>
        </w:rPr>
      </w:pPr>
      <w:r w:rsidRPr="009339D3">
        <w:rPr>
          <w:rFonts w:ascii="Arial" w:hAnsi="Arial" w:cs="Arial"/>
        </w:rPr>
        <w:t>zaniechanie przeprowadzenia postępowania o udzielenie zamówienia lub zorgan</w:t>
      </w:r>
      <w:r w:rsidRPr="009339D3">
        <w:rPr>
          <w:rFonts w:ascii="Arial" w:hAnsi="Arial" w:cs="Arial"/>
        </w:rPr>
        <w:t>i</w:t>
      </w:r>
      <w:r w:rsidRPr="009339D3">
        <w:rPr>
          <w:rFonts w:ascii="Arial" w:hAnsi="Arial" w:cs="Arial"/>
        </w:rPr>
        <w:t>zowania konkursu na podstawie ustawy, mimo że Zamawiający był do tego obowi</w:t>
      </w:r>
      <w:r w:rsidRPr="009339D3">
        <w:rPr>
          <w:rFonts w:ascii="Arial" w:hAnsi="Arial" w:cs="Arial"/>
        </w:rPr>
        <w:t>ą</w:t>
      </w:r>
      <w:r w:rsidRPr="009339D3">
        <w:rPr>
          <w:rFonts w:ascii="Arial" w:hAnsi="Arial" w:cs="Arial"/>
        </w:rPr>
        <w:t>zany.</w:t>
      </w:r>
    </w:p>
    <w:p w:rsidR="009339D3" w:rsidRPr="009339D3" w:rsidRDefault="009339D3" w:rsidP="00363AD2">
      <w:pPr>
        <w:pStyle w:val="Akapitzlist"/>
        <w:numPr>
          <w:ilvl w:val="0"/>
          <w:numId w:val="25"/>
        </w:numPr>
        <w:tabs>
          <w:tab w:val="clear" w:pos="0"/>
          <w:tab w:val="left" w:pos="426"/>
        </w:tabs>
        <w:suppressAutoHyphens w:val="0"/>
        <w:spacing w:after="0"/>
        <w:ind w:left="426" w:hanging="426"/>
        <w:jc w:val="both"/>
        <w:rPr>
          <w:rFonts w:ascii="Arial" w:hAnsi="Arial" w:cs="Arial"/>
        </w:rPr>
      </w:pPr>
      <w:r w:rsidRPr="009339D3">
        <w:rPr>
          <w:rFonts w:ascii="Arial" w:hAnsi="Arial" w:cs="Arial"/>
        </w:rPr>
        <w:t>Pisma w postępowaniu odwoławczym wnosi się w formie pisemnej albo w formie ele</w:t>
      </w:r>
      <w:r w:rsidRPr="009339D3">
        <w:rPr>
          <w:rFonts w:ascii="Arial" w:hAnsi="Arial" w:cs="Arial"/>
        </w:rPr>
        <w:t>k</w:t>
      </w:r>
      <w:r w:rsidRPr="009339D3">
        <w:rPr>
          <w:rFonts w:ascii="Arial" w:hAnsi="Arial" w:cs="Arial"/>
        </w:rPr>
        <w:t>tronicznej albo w postaci elektronicznej, z tym że odwołanie i przystąpienie do postęp</w:t>
      </w:r>
      <w:r w:rsidRPr="009339D3">
        <w:rPr>
          <w:rFonts w:ascii="Arial" w:hAnsi="Arial" w:cs="Arial"/>
        </w:rPr>
        <w:t>o</w:t>
      </w:r>
      <w:r w:rsidRPr="009339D3">
        <w:rPr>
          <w:rFonts w:ascii="Arial" w:hAnsi="Arial" w:cs="Arial"/>
        </w:rPr>
        <w:t>wania odwoławczego, wniesione w postaci elektronicznej, wymagają opatrzenia podp</w:t>
      </w:r>
      <w:r w:rsidRPr="009339D3">
        <w:rPr>
          <w:rFonts w:ascii="Arial" w:hAnsi="Arial" w:cs="Arial"/>
        </w:rPr>
        <w:t>i</w:t>
      </w:r>
      <w:r w:rsidRPr="009339D3">
        <w:rPr>
          <w:rFonts w:ascii="Arial" w:hAnsi="Arial" w:cs="Arial"/>
        </w:rPr>
        <w:t>sem zaufanym. Pisma w formie pisemnej wnosi się za pośrednictwem operatora poc</w:t>
      </w:r>
      <w:r w:rsidRPr="009339D3">
        <w:rPr>
          <w:rFonts w:ascii="Arial" w:hAnsi="Arial" w:cs="Arial"/>
        </w:rPr>
        <w:t>z</w:t>
      </w:r>
      <w:r w:rsidRPr="009339D3">
        <w:rPr>
          <w:rFonts w:ascii="Arial" w:hAnsi="Arial" w:cs="Arial"/>
        </w:rPr>
        <w:t xml:space="preserve">towego, w rozumieniu </w:t>
      </w:r>
      <w:hyperlink r:id="rId18" w:anchor="/document/17938059?cm=DOCUMENT" w:tgtFrame="_blank" w:history="1">
        <w:r w:rsidRPr="009339D3">
          <w:rPr>
            <w:rFonts w:ascii="Arial" w:hAnsi="Arial" w:cs="Arial"/>
          </w:rPr>
          <w:t>ustawy</w:t>
        </w:r>
      </w:hyperlink>
      <w:r w:rsidRPr="009339D3">
        <w:rPr>
          <w:rFonts w:ascii="Arial" w:hAnsi="Arial" w:cs="Arial"/>
        </w:rPr>
        <w:t xml:space="preserve"> z dnia 23 listopada 2012 r. - Prawo pocztowe, osobiście, za pośrednictwem posłańca, a pisma w postaci elektronicznej wnosi się przy użyciu środków komunikacji elektronicznej.</w:t>
      </w:r>
    </w:p>
    <w:p w:rsidR="009339D3" w:rsidRPr="009339D3" w:rsidRDefault="009339D3" w:rsidP="00363AD2">
      <w:pPr>
        <w:pStyle w:val="Akapitzlist"/>
        <w:numPr>
          <w:ilvl w:val="0"/>
          <w:numId w:val="25"/>
        </w:numPr>
        <w:tabs>
          <w:tab w:val="clear" w:pos="0"/>
          <w:tab w:val="left" w:pos="426"/>
        </w:tabs>
        <w:suppressAutoHyphens w:val="0"/>
        <w:spacing w:after="0"/>
        <w:ind w:left="426" w:hanging="426"/>
        <w:jc w:val="both"/>
        <w:rPr>
          <w:rFonts w:ascii="Arial" w:hAnsi="Arial" w:cs="Arial"/>
        </w:rPr>
      </w:pPr>
      <w:r w:rsidRPr="009339D3">
        <w:rPr>
          <w:rFonts w:ascii="Arial" w:hAnsi="Arial" w:cs="Arial"/>
        </w:rPr>
        <w:t>Odwołanie wnosi się do Prezesa Izby. Odwołujący przekazuje kopię odwołania Zam</w:t>
      </w:r>
      <w:r w:rsidRPr="009339D3">
        <w:rPr>
          <w:rFonts w:ascii="Arial" w:hAnsi="Arial" w:cs="Arial"/>
        </w:rPr>
        <w:t>a</w:t>
      </w:r>
      <w:r w:rsidRPr="009339D3">
        <w:rPr>
          <w:rFonts w:ascii="Arial" w:hAnsi="Arial" w:cs="Arial"/>
        </w:rPr>
        <w:t>wiającemu przed upływem terminu do wniesienia odwołania w taki sposób, aby mógł on zapoznać się z jego treścią przed upływem tego terminu.</w:t>
      </w:r>
    </w:p>
    <w:p w:rsidR="009339D3" w:rsidRPr="009339D3" w:rsidRDefault="009339D3" w:rsidP="00363AD2">
      <w:pPr>
        <w:pStyle w:val="Akapitzlist"/>
        <w:numPr>
          <w:ilvl w:val="0"/>
          <w:numId w:val="25"/>
        </w:numPr>
        <w:tabs>
          <w:tab w:val="clear" w:pos="0"/>
          <w:tab w:val="left" w:pos="426"/>
        </w:tabs>
        <w:suppressAutoHyphens w:val="0"/>
        <w:spacing w:after="0"/>
        <w:ind w:left="426" w:hanging="426"/>
        <w:jc w:val="both"/>
        <w:rPr>
          <w:rFonts w:ascii="Arial" w:hAnsi="Arial" w:cs="Arial"/>
        </w:rPr>
      </w:pPr>
      <w:r w:rsidRPr="009339D3">
        <w:rPr>
          <w:rFonts w:ascii="Arial" w:hAnsi="Arial" w:cs="Arial"/>
        </w:rPr>
        <w:t>Odwołanie wnosi się w terminie 5 dni od dnia przekazania informacji o czynności Zam</w:t>
      </w:r>
      <w:r w:rsidRPr="009339D3">
        <w:rPr>
          <w:rFonts w:ascii="Arial" w:hAnsi="Arial" w:cs="Arial"/>
        </w:rPr>
        <w:t>a</w:t>
      </w:r>
      <w:r w:rsidRPr="009339D3">
        <w:rPr>
          <w:rFonts w:ascii="Arial" w:hAnsi="Arial" w:cs="Arial"/>
        </w:rPr>
        <w:t>wiającego stanowiącej podstawę jego wniesienia, jeżeli informacja została przekazana przy użyciu środków komunikacji elektronicznej, albo 10 dni od dnia przekazania info</w:t>
      </w:r>
      <w:r w:rsidRPr="009339D3">
        <w:rPr>
          <w:rFonts w:ascii="Arial" w:hAnsi="Arial" w:cs="Arial"/>
        </w:rPr>
        <w:t>r</w:t>
      </w:r>
      <w:r w:rsidRPr="009339D3">
        <w:rPr>
          <w:rFonts w:ascii="Arial" w:hAnsi="Arial" w:cs="Arial"/>
        </w:rPr>
        <w:t>macji o czynności zamawiającego stanowiącej podstawę jego wniesienia, jeżeli inform</w:t>
      </w:r>
      <w:r w:rsidRPr="009339D3">
        <w:rPr>
          <w:rFonts w:ascii="Arial" w:hAnsi="Arial" w:cs="Arial"/>
        </w:rPr>
        <w:t>a</w:t>
      </w:r>
      <w:r w:rsidRPr="009339D3">
        <w:rPr>
          <w:rFonts w:ascii="Arial" w:hAnsi="Arial" w:cs="Arial"/>
        </w:rPr>
        <w:t>cja została przekazana w inny sposób.</w:t>
      </w:r>
    </w:p>
    <w:p w:rsidR="009339D3" w:rsidRPr="009339D3" w:rsidRDefault="009339D3" w:rsidP="00363AD2">
      <w:pPr>
        <w:pStyle w:val="Akapitzlist"/>
        <w:numPr>
          <w:ilvl w:val="0"/>
          <w:numId w:val="25"/>
        </w:numPr>
        <w:tabs>
          <w:tab w:val="clear" w:pos="0"/>
          <w:tab w:val="left" w:pos="426"/>
        </w:tabs>
        <w:suppressAutoHyphens w:val="0"/>
        <w:spacing w:after="0"/>
        <w:ind w:left="426" w:hanging="426"/>
        <w:jc w:val="both"/>
        <w:rPr>
          <w:rFonts w:ascii="Arial" w:hAnsi="Arial" w:cs="Arial"/>
        </w:rPr>
      </w:pPr>
      <w:r w:rsidRPr="009339D3">
        <w:rPr>
          <w:rFonts w:ascii="Arial" w:hAnsi="Arial" w:cs="Arial"/>
        </w:rPr>
        <w:t>Odwołanie wobec treści ogłoszenia wszczynającego postępowanie o udzielenie zam</w:t>
      </w:r>
      <w:r w:rsidRPr="009339D3">
        <w:rPr>
          <w:rFonts w:ascii="Arial" w:hAnsi="Arial" w:cs="Arial"/>
        </w:rPr>
        <w:t>ó</w:t>
      </w:r>
      <w:r w:rsidRPr="009339D3">
        <w:rPr>
          <w:rFonts w:ascii="Arial" w:hAnsi="Arial" w:cs="Arial"/>
        </w:rPr>
        <w:t>wienia lub konkurs lub wobec treści dokumentów zamówienia wnosi się w terminie 5 dni od dnia zamieszczenia ogłoszenia w Biuletynie Zamówień Publicznych lub zamieszcz</w:t>
      </w:r>
      <w:r w:rsidRPr="009339D3">
        <w:rPr>
          <w:rFonts w:ascii="Arial" w:hAnsi="Arial" w:cs="Arial"/>
        </w:rPr>
        <w:t>e</w:t>
      </w:r>
      <w:r w:rsidRPr="009339D3">
        <w:rPr>
          <w:rFonts w:ascii="Arial" w:hAnsi="Arial" w:cs="Arial"/>
        </w:rPr>
        <w:t>nia dokumentów zamówienia na stronie internetowej.</w:t>
      </w:r>
    </w:p>
    <w:p w:rsidR="009339D3" w:rsidRPr="009339D3" w:rsidRDefault="009339D3" w:rsidP="00363AD2">
      <w:pPr>
        <w:pStyle w:val="Akapitzlist"/>
        <w:numPr>
          <w:ilvl w:val="0"/>
          <w:numId w:val="25"/>
        </w:numPr>
        <w:tabs>
          <w:tab w:val="clear" w:pos="0"/>
          <w:tab w:val="left" w:pos="426"/>
        </w:tabs>
        <w:suppressAutoHyphens w:val="0"/>
        <w:spacing w:after="0"/>
        <w:ind w:left="426" w:hanging="426"/>
        <w:jc w:val="both"/>
        <w:rPr>
          <w:rFonts w:ascii="Arial" w:hAnsi="Arial" w:cs="Arial"/>
        </w:rPr>
      </w:pPr>
      <w:r w:rsidRPr="009339D3">
        <w:rPr>
          <w:rFonts w:ascii="Arial" w:hAnsi="Arial" w:cs="Arial"/>
        </w:rPr>
        <w:t>Odwołanie wobec czynności innych niż określone w ust. 6 i 7 wnosi się w terminie 5 dni od dnia, w którym powzięto lub przy zachowaniu należytej staranności można było p</w:t>
      </w:r>
      <w:r w:rsidRPr="009339D3">
        <w:rPr>
          <w:rFonts w:ascii="Arial" w:hAnsi="Arial" w:cs="Arial"/>
        </w:rPr>
        <w:t>o</w:t>
      </w:r>
      <w:r w:rsidRPr="009339D3">
        <w:rPr>
          <w:rFonts w:ascii="Arial" w:hAnsi="Arial" w:cs="Arial"/>
        </w:rPr>
        <w:t>wziąć wiadomość o okolicznościach stanowiących podstawę jego wniesienia.</w:t>
      </w:r>
    </w:p>
    <w:p w:rsidR="009339D3" w:rsidRPr="009339D3" w:rsidRDefault="009339D3" w:rsidP="00363AD2">
      <w:pPr>
        <w:pStyle w:val="Akapitzlist"/>
        <w:numPr>
          <w:ilvl w:val="0"/>
          <w:numId w:val="25"/>
        </w:numPr>
        <w:tabs>
          <w:tab w:val="clear" w:pos="0"/>
          <w:tab w:val="left" w:pos="426"/>
        </w:tabs>
        <w:suppressAutoHyphens w:val="0"/>
        <w:spacing w:after="0"/>
        <w:ind w:left="426" w:hanging="426"/>
        <w:jc w:val="both"/>
        <w:rPr>
          <w:rFonts w:ascii="Arial" w:hAnsi="Arial" w:cs="Arial"/>
        </w:rPr>
      </w:pPr>
      <w:r w:rsidRPr="009339D3">
        <w:rPr>
          <w:rFonts w:ascii="Arial" w:hAnsi="Arial" w:cs="Arial"/>
        </w:rPr>
        <w:t>Na orzeczenie Krajowej Izby Odwoławczej stronom i uczestnikom postępowania odw</w:t>
      </w:r>
      <w:r w:rsidRPr="009339D3">
        <w:rPr>
          <w:rFonts w:ascii="Arial" w:hAnsi="Arial" w:cs="Arial"/>
        </w:rPr>
        <w:t>o</w:t>
      </w:r>
      <w:r w:rsidRPr="009339D3">
        <w:rPr>
          <w:rFonts w:ascii="Arial" w:hAnsi="Arial" w:cs="Arial"/>
        </w:rPr>
        <w:t>ławczego przysługuje skarga do sądu. Kwestie dotyczące skargi do sądu są uregulow</w:t>
      </w:r>
      <w:r w:rsidRPr="009339D3">
        <w:rPr>
          <w:rFonts w:ascii="Arial" w:hAnsi="Arial" w:cs="Arial"/>
        </w:rPr>
        <w:t>a</w:t>
      </w:r>
      <w:r w:rsidRPr="009339D3">
        <w:rPr>
          <w:rFonts w:ascii="Arial" w:hAnsi="Arial" w:cs="Arial"/>
        </w:rPr>
        <w:t>ne w art. 579-590 PZP.</w:t>
      </w:r>
    </w:p>
    <w:p w:rsidR="009339D3" w:rsidRPr="009339D3" w:rsidRDefault="009339D3" w:rsidP="00363AD2">
      <w:pPr>
        <w:pStyle w:val="Akapitzlist"/>
        <w:numPr>
          <w:ilvl w:val="0"/>
          <w:numId w:val="25"/>
        </w:numPr>
        <w:tabs>
          <w:tab w:val="clear" w:pos="0"/>
          <w:tab w:val="left" w:pos="426"/>
        </w:tabs>
        <w:suppressAutoHyphens w:val="0"/>
        <w:spacing w:after="0"/>
        <w:ind w:left="426" w:hanging="426"/>
        <w:jc w:val="both"/>
        <w:rPr>
          <w:rFonts w:ascii="Arial" w:hAnsi="Arial" w:cs="Arial"/>
        </w:rPr>
      </w:pPr>
      <w:r w:rsidRPr="009339D3">
        <w:rPr>
          <w:rFonts w:ascii="Arial" w:hAnsi="Arial" w:cs="Arial"/>
        </w:rPr>
        <w:t>Szczegółowe regulacje dotyczące przysługujących Wykonawcy środków ochrony pra</w:t>
      </w:r>
      <w:r w:rsidRPr="009339D3">
        <w:rPr>
          <w:rFonts w:ascii="Arial" w:hAnsi="Arial" w:cs="Arial"/>
        </w:rPr>
        <w:t>w</w:t>
      </w:r>
      <w:r w:rsidRPr="009339D3">
        <w:rPr>
          <w:rFonts w:ascii="Arial" w:hAnsi="Arial" w:cs="Arial"/>
        </w:rPr>
        <w:t>nej zawiera Dział IX ustawy PZP.</w:t>
      </w:r>
    </w:p>
    <w:p w:rsidR="009339D3" w:rsidRPr="009339D3" w:rsidRDefault="009339D3" w:rsidP="009339D3">
      <w:pPr>
        <w:tabs>
          <w:tab w:val="left" w:pos="426"/>
        </w:tabs>
        <w:suppressAutoHyphens w:val="0"/>
        <w:jc w:val="both"/>
        <w:rPr>
          <w:rFonts w:ascii="Arial" w:hAnsi="Arial" w:cs="Arial"/>
          <w:sz w:val="22"/>
          <w:szCs w:val="22"/>
        </w:rPr>
      </w:pPr>
    </w:p>
    <w:p w:rsidR="009339D3" w:rsidRPr="009339D3" w:rsidRDefault="00923187" w:rsidP="00363AD2">
      <w:pPr>
        <w:pStyle w:val="Akapitzlist"/>
        <w:numPr>
          <w:ilvl w:val="0"/>
          <w:numId w:val="32"/>
        </w:num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KLAUZULA RODO.</w:t>
      </w:r>
    </w:p>
    <w:p w:rsidR="009339D3" w:rsidRPr="009339D3" w:rsidRDefault="009339D3" w:rsidP="00363AD2">
      <w:pPr>
        <w:pStyle w:val="Akapitzlist"/>
        <w:numPr>
          <w:ilvl w:val="0"/>
          <w:numId w:val="28"/>
        </w:numPr>
        <w:tabs>
          <w:tab w:val="left" w:pos="426"/>
        </w:tabs>
        <w:suppressAutoHyphens w:val="0"/>
        <w:spacing w:after="0"/>
        <w:ind w:left="426" w:hanging="426"/>
        <w:jc w:val="both"/>
        <w:rPr>
          <w:rFonts w:ascii="Arial" w:hAnsi="Arial" w:cs="Arial"/>
        </w:rPr>
      </w:pPr>
      <w:r w:rsidRPr="009339D3">
        <w:rPr>
          <w:rFonts w:ascii="Arial" w:hAnsi="Arial" w:cs="Arial"/>
        </w:rPr>
        <w:lastRenderedPageBreak/>
        <w:t>Zgodnie z art. 13 ust. 1 Ogólnego Rozporządzenia o Ochronie Danych (RODO) Zam</w:t>
      </w:r>
      <w:r w:rsidRPr="009339D3">
        <w:rPr>
          <w:rFonts w:ascii="Arial" w:hAnsi="Arial" w:cs="Arial"/>
        </w:rPr>
        <w:t>a</w:t>
      </w:r>
      <w:r w:rsidRPr="009339D3">
        <w:rPr>
          <w:rFonts w:ascii="Arial" w:hAnsi="Arial" w:cs="Arial"/>
        </w:rPr>
        <w:t xml:space="preserve">wiający informuje, że: </w:t>
      </w:r>
    </w:p>
    <w:p w:rsidR="009339D3" w:rsidRPr="009339D3" w:rsidRDefault="009339D3" w:rsidP="00363AD2">
      <w:pPr>
        <w:pStyle w:val="Akapitzlist"/>
        <w:numPr>
          <w:ilvl w:val="0"/>
          <w:numId w:val="29"/>
        </w:numPr>
        <w:tabs>
          <w:tab w:val="left" w:pos="426"/>
        </w:tabs>
        <w:suppressAutoHyphens w:val="0"/>
        <w:spacing w:after="0"/>
        <w:jc w:val="both"/>
        <w:rPr>
          <w:rFonts w:ascii="Arial" w:hAnsi="Arial" w:cs="Arial"/>
        </w:rPr>
      </w:pPr>
      <w:r w:rsidRPr="009339D3">
        <w:rPr>
          <w:rFonts w:ascii="Arial" w:hAnsi="Arial" w:cs="Arial"/>
        </w:rPr>
        <w:t>administratorem danych osobowych jest Gminne Przedsiębiorstwo Komunalne M</w:t>
      </w:r>
      <w:r w:rsidRPr="009339D3">
        <w:rPr>
          <w:rFonts w:ascii="Arial" w:hAnsi="Arial" w:cs="Arial"/>
        </w:rPr>
        <w:t>e</w:t>
      </w:r>
      <w:r w:rsidRPr="009339D3">
        <w:rPr>
          <w:rFonts w:ascii="Arial" w:hAnsi="Arial" w:cs="Arial"/>
        </w:rPr>
        <w:t>łgiew Sp. z o.o. ul. Partyzancka 42, 21-007 Mełgiew.</w:t>
      </w:r>
    </w:p>
    <w:p w:rsidR="009339D3" w:rsidRPr="009339D3" w:rsidRDefault="009339D3" w:rsidP="00363AD2">
      <w:pPr>
        <w:pStyle w:val="Akapitzlist"/>
        <w:numPr>
          <w:ilvl w:val="0"/>
          <w:numId w:val="29"/>
        </w:numPr>
        <w:tabs>
          <w:tab w:val="left" w:pos="426"/>
        </w:tabs>
        <w:suppressAutoHyphens w:val="0"/>
        <w:spacing w:after="0"/>
        <w:jc w:val="both"/>
        <w:rPr>
          <w:rFonts w:ascii="Arial" w:hAnsi="Arial" w:cs="Arial"/>
        </w:rPr>
      </w:pPr>
      <w:r w:rsidRPr="009339D3">
        <w:rPr>
          <w:rFonts w:ascii="Arial" w:hAnsi="Arial" w:cs="Arial"/>
        </w:rPr>
        <w:t>administrator wyznaczył Inspektora Ochrony Danych, z którym mogą się Państwo kontaktować w sprawach przetwarzania Państwa danych osobowych za pośredni</w:t>
      </w:r>
      <w:r w:rsidRPr="009339D3">
        <w:rPr>
          <w:rFonts w:ascii="Arial" w:hAnsi="Arial" w:cs="Arial"/>
        </w:rPr>
        <w:t>c</w:t>
      </w:r>
      <w:r w:rsidRPr="009339D3">
        <w:rPr>
          <w:rFonts w:ascii="Arial" w:hAnsi="Arial" w:cs="Arial"/>
        </w:rPr>
        <w:t xml:space="preserve">twem poczty elektronicznej: </w:t>
      </w:r>
      <w:hyperlink r:id="rId19" w:history="1">
        <w:r w:rsidR="007743BA">
          <w:rPr>
            <w:rStyle w:val="Hipercze"/>
            <w:rFonts w:ascii="Arial" w:hAnsi="Arial" w:cs="Arial"/>
          </w:rPr>
          <w:t>biuro@</w:t>
        </w:r>
        <w:r w:rsidRPr="009339D3">
          <w:rPr>
            <w:rStyle w:val="Hipercze"/>
            <w:rFonts w:ascii="Arial" w:hAnsi="Arial" w:cs="Arial"/>
          </w:rPr>
          <w:t>@</w:t>
        </w:r>
        <w:r w:rsidR="007743BA">
          <w:rPr>
            <w:rStyle w:val="Hipercze"/>
            <w:rFonts w:ascii="Arial" w:hAnsi="Arial" w:cs="Arial"/>
          </w:rPr>
          <w:t xml:space="preserve">gpkmelgiew.pl </w:t>
        </w:r>
      </w:hyperlink>
      <w:r w:rsidRPr="009339D3">
        <w:rPr>
          <w:rFonts w:ascii="Arial" w:hAnsi="Arial" w:cs="Arial"/>
        </w:rPr>
        <w:t xml:space="preserve"> </w:t>
      </w:r>
    </w:p>
    <w:p w:rsidR="009339D3" w:rsidRPr="009339D3" w:rsidRDefault="009339D3" w:rsidP="00363AD2">
      <w:pPr>
        <w:pStyle w:val="Akapitzlist"/>
        <w:numPr>
          <w:ilvl w:val="0"/>
          <w:numId w:val="29"/>
        </w:numPr>
        <w:tabs>
          <w:tab w:val="left" w:pos="426"/>
        </w:tabs>
        <w:suppressAutoHyphens w:val="0"/>
        <w:spacing w:after="0"/>
        <w:jc w:val="both"/>
        <w:rPr>
          <w:rFonts w:ascii="Arial" w:hAnsi="Arial" w:cs="Arial"/>
        </w:rPr>
      </w:pPr>
      <w:r w:rsidRPr="009339D3">
        <w:rPr>
          <w:rFonts w:ascii="Arial" w:hAnsi="Arial" w:cs="Arial"/>
        </w:rPr>
        <w:t>administrator będzie przetwarzał Państwa dane osobowe na podstawie art. 6 ust. 1 lit. c RODO w celu związanym z prowadzonym postępowaniem o udzielenie zam</w:t>
      </w:r>
      <w:r w:rsidRPr="009339D3">
        <w:rPr>
          <w:rFonts w:ascii="Arial" w:hAnsi="Arial" w:cs="Arial"/>
        </w:rPr>
        <w:t>ó</w:t>
      </w:r>
      <w:r w:rsidRPr="009339D3">
        <w:rPr>
          <w:rFonts w:ascii="Arial" w:hAnsi="Arial" w:cs="Arial"/>
        </w:rPr>
        <w:t>wienia publicznego;</w:t>
      </w:r>
    </w:p>
    <w:p w:rsidR="009339D3" w:rsidRPr="009339D3" w:rsidRDefault="009339D3" w:rsidP="00363AD2">
      <w:pPr>
        <w:pStyle w:val="Akapitzlist"/>
        <w:numPr>
          <w:ilvl w:val="0"/>
          <w:numId w:val="29"/>
        </w:numPr>
        <w:tabs>
          <w:tab w:val="left" w:pos="426"/>
        </w:tabs>
        <w:suppressAutoHyphens w:val="0"/>
        <w:spacing w:after="0"/>
        <w:jc w:val="both"/>
        <w:rPr>
          <w:rFonts w:ascii="Arial" w:hAnsi="Arial" w:cs="Arial"/>
        </w:rPr>
      </w:pPr>
      <w:r w:rsidRPr="009339D3">
        <w:rPr>
          <w:rFonts w:ascii="Arial" w:hAnsi="Arial" w:cs="Arial"/>
        </w:rPr>
        <w:t>dane osobowe mogą być udostępnione innym uprawnionym podmiotom, na podst</w:t>
      </w:r>
      <w:r w:rsidRPr="009339D3">
        <w:rPr>
          <w:rFonts w:ascii="Arial" w:hAnsi="Arial" w:cs="Arial"/>
        </w:rPr>
        <w:t>a</w:t>
      </w:r>
      <w:r w:rsidRPr="009339D3">
        <w:rPr>
          <w:rFonts w:ascii="Arial" w:hAnsi="Arial" w:cs="Arial"/>
        </w:rPr>
        <w:t>wie przepisów prawa, a także podmiotom, z którymi administrator zawarł umowę w związku z realizacją usług na rzecz administratora (np. kancelarią prawną, dostawcą oprogramowania, zewnętrznym audytorem). Odbiorcami danych będą także osoby lub podmioty, którym udostępniona zostanie dokumentacja postępowania w oparciu o art. 18 oraz art. 74 ust. ustawy z dnia 11 września 2019r. – Prawo zamówień public</w:t>
      </w:r>
      <w:r w:rsidRPr="009339D3">
        <w:rPr>
          <w:rFonts w:ascii="Arial" w:hAnsi="Arial" w:cs="Arial"/>
        </w:rPr>
        <w:t>z</w:t>
      </w:r>
      <w:r w:rsidRPr="009339D3">
        <w:rPr>
          <w:rFonts w:ascii="Arial" w:hAnsi="Arial" w:cs="Arial"/>
        </w:rPr>
        <w:t>nych (</w:t>
      </w:r>
      <w:proofErr w:type="spellStart"/>
      <w:r w:rsidRPr="009339D3">
        <w:rPr>
          <w:rFonts w:ascii="Arial" w:hAnsi="Arial" w:cs="Arial"/>
        </w:rPr>
        <w:t>Pzp</w:t>
      </w:r>
      <w:proofErr w:type="spellEnd"/>
      <w:r w:rsidRPr="009339D3">
        <w:rPr>
          <w:rFonts w:ascii="Arial" w:hAnsi="Arial" w:cs="Arial"/>
        </w:rPr>
        <w:t>);</w:t>
      </w:r>
    </w:p>
    <w:p w:rsidR="009339D3" w:rsidRPr="009339D3" w:rsidRDefault="009339D3" w:rsidP="00363AD2">
      <w:pPr>
        <w:pStyle w:val="Akapitzlist"/>
        <w:numPr>
          <w:ilvl w:val="0"/>
          <w:numId w:val="29"/>
        </w:numPr>
        <w:tabs>
          <w:tab w:val="left" w:pos="426"/>
        </w:tabs>
        <w:suppressAutoHyphens w:val="0"/>
        <w:spacing w:after="0"/>
        <w:jc w:val="both"/>
        <w:rPr>
          <w:rFonts w:ascii="Arial" w:hAnsi="Arial" w:cs="Arial"/>
        </w:rPr>
      </w:pPr>
      <w:r w:rsidRPr="009339D3">
        <w:rPr>
          <w:rFonts w:ascii="Arial" w:hAnsi="Arial" w:cs="Arial"/>
        </w:rPr>
        <w:t>administrator nie zamierza przekazywać Państwa danych osobowych do państwa trzeciego lub organizacji międzynarodowej;</w:t>
      </w:r>
    </w:p>
    <w:p w:rsidR="009339D3" w:rsidRPr="009339D3" w:rsidRDefault="009339D3" w:rsidP="00363AD2">
      <w:pPr>
        <w:pStyle w:val="Akapitzlist"/>
        <w:numPr>
          <w:ilvl w:val="0"/>
          <w:numId w:val="29"/>
        </w:numPr>
        <w:tabs>
          <w:tab w:val="left" w:pos="426"/>
        </w:tabs>
        <w:suppressAutoHyphens w:val="0"/>
        <w:spacing w:after="0"/>
        <w:jc w:val="both"/>
        <w:rPr>
          <w:rFonts w:ascii="Arial" w:hAnsi="Arial" w:cs="Arial"/>
        </w:rPr>
      </w:pPr>
      <w:r w:rsidRPr="009339D3">
        <w:rPr>
          <w:rFonts w:ascii="Arial" w:hAnsi="Arial" w:cs="Arial"/>
        </w:rPr>
        <w:t>mają Państwo prawo uzyskać kopię swoich danych osobowych w siedzibie admin</w:t>
      </w:r>
      <w:r w:rsidRPr="009339D3">
        <w:rPr>
          <w:rFonts w:ascii="Arial" w:hAnsi="Arial" w:cs="Arial"/>
        </w:rPr>
        <w:t>i</w:t>
      </w:r>
      <w:r w:rsidRPr="009339D3">
        <w:rPr>
          <w:rFonts w:ascii="Arial" w:hAnsi="Arial" w:cs="Arial"/>
        </w:rPr>
        <w:t>stratora.</w:t>
      </w:r>
    </w:p>
    <w:p w:rsidR="009339D3" w:rsidRPr="009339D3" w:rsidRDefault="009339D3" w:rsidP="00363AD2">
      <w:pPr>
        <w:pStyle w:val="Akapitzlist"/>
        <w:numPr>
          <w:ilvl w:val="0"/>
          <w:numId w:val="28"/>
        </w:numPr>
        <w:tabs>
          <w:tab w:val="left" w:pos="426"/>
        </w:tabs>
        <w:suppressAutoHyphens w:val="0"/>
        <w:spacing w:after="0"/>
        <w:ind w:left="426" w:hanging="426"/>
        <w:jc w:val="both"/>
        <w:rPr>
          <w:rFonts w:ascii="Arial" w:hAnsi="Arial" w:cs="Arial"/>
        </w:rPr>
      </w:pPr>
      <w:r w:rsidRPr="009339D3">
        <w:rPr>
          <w:rFonts w:ascii="Arial" w:hAnsi="Arial" w:cs="Arial"/>
        </w:rPr>
        <w:t>Dodatkowo zgodnie z art. 13 ust. 2 RODO Zamawiający informuje, że:</w:t>
      </w:r>
    </w:p>
    <w:p w:rsidR="009339D3" w:rsidRPr="009339D3" w:rsidRDefault="009339D3" w:rsidP="00363AD2">
      <w:pPr>
        <w:pStyle w:val="Akapitzlist"/>
        <w:numPr>
          <w:ilvl w:val="0"/>
          <w:numId w:val="30"/>
        </w:numPr>
        <w:tabs>
          <w:tab w:val="left" w:pos="426"/>
        </w:tabs>
        <w:suppressAutoHyphens w:val="0"/>
        <w:spacing w:after="0"/>
        <w:jc w:val="both"/>
        <w:rPr>
          <w:rFonts w:ascii="Arial" w:hAnsi="Arial" w:cs="Arial"/>
        </w:rPr>
      </w:pPr>
      <w:r w:rsidRPr="009339D3">
        <w:rPr>
          <w:rFonts w:ascii="Arial" w:hAnsi="Arial" w:cs="Arial"/>
        </w:rPr>
        <w:t xml:space="preserve">Państwa dane osobowe będą przetwarzane przez okres wskazany w ustawie </w:t>
      </w:r>
      <w:proofErr w:type="spellStart"/>
      <w:r w:rsidRPr="009339D3">
        <w:rPr>
          <w:rFonts w:ascii="Arial" w:hAnsi="Arial" w:cs="Arial"/>
        </w:rPr>
        <w:t>Pzp</w:t>
      </w:r>
      <w:proofErr w:type="spellEnd"/>
      <w:r w:rsidRPr="009339D3">
        <w:rPr>
          <w:rFonts w:ascii="Arial" w:hAnsi="Arial" w:cs="Arial"/>
        </w:rPr>
        <w:t xml:space="preserve"> a</w:t>
      </w:r>
      <w:r w:rsidRPr="009339D3">
        <w:rPr>
          <w:rFonts w:ascii="Arial" w:hAnsi="Arial" w:cs="Arial"/>
        </w:rPr>
        <w:t>l</w:t>
      </w:r>
      <w:r w:rsidRPr="009339D3">
        <w:rPr>
          <w:rFonts w:ascii="Arial" w:hAnsi="Arial" w:cs="Arial"/>
        </w:rPr>
        <w:t>bo w przypadku zamówień realizowanych w ramach projektów (np. współfinansow</w:t>
      </w:r>
      <w:r w:rsidRPr="009339D3">
        <w:rPr>
          <w:rFonts w:ascii="Arial" w:hAnsi="Arial" w:cs="Arial"/>
        </w:rPr>
        <w:t>a</w:t>
      </w:r>
      <w:r w:rsidRPr="009339D3">
        <w:rPr>
          <w:rFonts w:ascii="Arial" w:hAnsi="Arial" w:cs="Arial"/>
        </w:rPr>
        <w:t>nych ze środków Unii Europejskiej) przez okres wskazany w wytycznych w zakresie kwalifikowalności wydatków;</w:t>
      </w:r>
    </w:p>
    <w:p w:rsidR="009339D3" w:rsidRPr="009339D3" w:rsidRDefault="009339D3" w:rsidP="00363AD2">
      <w:pPr>
        <w:pStyle w:val="Akapitzlist"/>
        <w:numPr>
          <w:ilvl w:val="0"/>
          <w:numId w:val="30"/>
        </w:numPr>
        <w:tabs>
          <w:tab w:val="left" w:pos="426"/>
        </w:tabs>
        <w:suppressAutoHyphens w:val="0"/>
        <w:spacing w:after="0"/>
        <w:jc w:val="both"/>
        <w:rPr>
          <w:rFonts w:ascii="Arial" w:hAnsi="Arial" w:cs="Arial"/>
        </w:rPr>
      </w:pPr>
      <w:r w:rsidRPr="009339D3">
        <w:rPr>
          <w:rFonts w:ascii="Arial" w:hAnsi="Arial" w:cs="Arial"/>
        </w:rPr>
        <w:t>przysługuje Państwu prawo dostępu do treści swoich danych, ich sprostowania lub ograniczenia przetwarzania, a także prawo do wniesienia skargi do organu na</w:t>
      </w:r>
      <w:r w:rsidRPr="009339D3">
        <w:rPr>
          <w:rFonts w:ascii="Arial" w:hAnsi="Arial" w:cs="Arial"/>
        </w:rPr>
        <w:t>d</w:t>
      </w:r>
      <w:r w:rsidRPr="009339D3">
        <w:rPr>
          <w:rFonts w:ascii="Arial" w:hAnsi="Arial" w:cs="Arial"/>
        </w:rPr>
        <w:t>zorczego, tj. Prezesa Urzędu Ochrony Danych Osobowych;</w:t>
      </w:r>
    </w:p>
    <w:p w:rsidR="009339D3" w:rsidRPr="009339D3" w:rsidRDefault="009339D3" w:rsidP="00363AD2">
      <w:pPr>
        <w:pStyle w:val="Akapitzlist"/>
        <w:numPr>
          <w:ilvl w:val="0"/>
          <w:numId w:val="30"/>
        </w:numPr>
        <w:tabs>
          <w:tab w:val="left" w:pos="426"/>
        </w:tabs>
        <w:suppressAutoHyphens w:val="0"/>
        <w:spacing w:after="0"/>
        <w:jc w:val="both"/>
        <w:rPr>
          <w:rFonts w:ascii="Arial" w:hAnsi="Arial" w:cs="Arial"/>
        </w:rPr>
      </w:pPr>
      <w:r w:rsidRPr="009339D3">
        <w:rPr>
          <w:rFonts w:ascii="Arial" w:hAnsi="Arial" w:cs="Arial"/>
        </w:rPr>
        <w:t xml:space="preserve">podanie danych osobowych jest dobrowolne, jednakże niezbędne do realizacji ww. celu. Konsekwencje niepodania danych określa ustawa </w:t>
      </w:r>
      <w:proofErr w:type="spellStart"/>
      <w:r w:rsidRPr="009339D3">
        <w:rPr>
          <w:rFonts w:ascii="Arial" w:hAnsi="Arial" w:cs="Arial"/>
        </w:rPr>
        <w:t>Pzp</w:t>
      </w:r>
      <w:proofErr w:type="spellEnd"/>
      <w:r w:rsidRPr="009339D3">
        <w:rPr>
          <w:rFonts w:ascii="Arial" w:hAnsi="Arial" w:cs="Arial"/>
        </w:rPr>
        <w:t>;</w:t>
      </w:r>
    </w:p>
    <w:p w:rsidR="009339D3" w:rsidRPr="009339D3" w:rsidRDefault="009339D3" w:rsidP="00363AD2">
      <w:pPr>
        <w:pStyle w:val="Akapitzlist"/>
        <w:numPr>
          <w:ilvl w:val="0"/>
          <w:numId w:val="30"/>
        </w:numPr>
        <w:tabs>
          <w:tab w:val="left" w:pos="426"/>
        </w:tabs>
        <w:suppressAutoHyphens w:val="0"/>
        <w:spacing w:after="0"/>
        <w:jc w:val="both"/>
        <w:rPr>
          <w:rFonts w:ascii="Arial" w:hAnsi="Arial" w:cs="Arial"/>
        </w:rPr>
      </w:pPr>
      <w:r w:rsidRPr="009339D3">
        <w:rPr>
          <w:rFonts w:ascii="Arial" w:hAnsi="Arial" w:cs="Arial"/>
        </w:rPr>
        <w:t>administrator nie podejmuje decyzji w sposób zautomatyzowany w oparciu o Państwa dane osobowe.</w:t>
      </w:r>
    </w:p>
    <w:p w:rsidR="009339D3" w:rsidRPr="009339D3" w:rsidRDefault="009339D3" w:rsidP="009339D3">
      <w:pPr>
        <w:pStyle w:val="Akapitzlist"/>
        <w:tabs>
          <w:tab w:val="left" w:pos="426"/>
        </w:tabs>
        <w:suppressAutoHyphens w:val="0"/>
        <w:spacing w:after="0"/>
        <w:jc w:val="both"/>
        <w:rPr>
          <w:rFonts w:ascii="Arial" w:hAnsi="Arial" w:cs="Arial"/>
        </w:rPr>
      </w:pPr>
    </w:p>
    <w:p w:rsidR="009339D3" w:rsidRPr="009339D3" w:rsidRDefault="009339D3" w:rsidP="00363AD2">
      <w:pPr>
        <w:pStyle w:val="Akapitzlist"/>
        <w:numPr>
          <w:ilvl w:val="0"/>
          <w:numId w:val="32"/>
        </w:numPr>
        <w:tabs>
          <w:tab w:val="left" w:pos="426"/>
        </w:tabs>
        <w:suppressAutoHyphens w:val="0"/>
        <w:spacing w:after="0"/>
        <w:jc w:val="both"/>
        <w:rPr>
          <w:rFonts w:ascii="Arial" w:hAnsi="Arial" w:cs="Arial"/>
          <w:b/>
        </w:rPr>
      </w:pPr>
      <w:r w:rsidRPr="009339D3">
        <w:rPr>
          <w:rFonts w:ascii="Arial" w:hAnsi="Arial" w:cs="Arial"/>
          <w:b/>
        </w:rPr>
        <w:t>ZAŁĄCZNIKI DO SWZ</w:t>
      </w:r>
    </w:p>
    <w:p w:rsidR="009339D3" w:rsidRPr="009339D3" w:rsidRDefault="009339D3" w:rsidP="009339D3">
      <w:pPr>
        <w:pStyle w:val="Akapitzlist"/>
        <w:tabs>
          <w:tab w:val="left" w:pos="426"/>
        </w:tabs>
        <w:suppressAutoHyphens w:val="0"/>
        <w:spacing w:after="0"/>
        <w:jc w:val="both"/>
        <w:rPr>
          <w:rFonts w:ascii="Arial" w:hAnsi="Arial" w:cs="Arial"/>
          <w:b/>
        </w:rPr>
      </w:pPr>
    </w:p>
    <w:p w:rsidR="009339D3" w:rsidRDefault="0044557E" w:rsidP="00363AD2">
      <w:pPr>
        <w:pStyle w:val="Akapitzlist"/>
        <w:numPr>
          <w:ilvl w:val="0"/>
          <w:numId w:val="31"/>
        </w:numPr>
        <w:suppressAutoHyphens w:val="0"/>
        <w:spacing w:line="240" w:lineRule="auto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Załącznik nr 1 </w:t>
      </w:r>
      <w:r w:rsidR="009339D3" w:rsidRPr="009339D3">
        <w:rPr>
          <w:rFonts w:ascii="Arial" w:hAnsi="Arial" w:cs="Arial"/>
        </w:rPr>
        <w:t xml:space="preserve">– </w:t>
      </w:r>
      <w:r w:rsidR="000A18DA">
        <w:rPr>
          <w:rFonts w:ascii="Arial" w:hAnsi="Arial" w:cs="Arial"/>
        </w:rPr>
        <w:t>Opis przedmiotu zamówienia</w:t>
      </w:r>
      <w:r w:rsidR="000A18DA" w:rsidRPr="009339D3">
        <w:rPr>
          <w:rFonts w:ascii="Arial" w:hAnsi="Arial" w:cs="Arial"/>
        </w:rPr>
        <w:t xml:space="preserve"> </w:t>
      </w:r>
    </w:p>
    <w:p w:rsidR="00866B23" w:rsidRPr="009339D3" w:rsidRDefault="00866B23" w:rsidP="00363AD2">
      <w:pPr>
        <w:pStyle w:val="Akapitzlist"/>
        <w:numPr>
          <w:ilvl w:val="0"/>
          <w:numId w:val="31"/>
        </w:numPr>
        <w:suppressAutoHyphens w:val="0"/>
        <w:spacing w:line="240" w:lineRule="auto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Załącznik nr 2 – </w:t>
      </w:r>
      <w:r w:rsidR="000A18DA" w:rsidRPr="009339D3">
        <w:rPr>
          <w:rFonts w:ascii="Arial" w:hAnsi="Arial" w:cs="Arial"/>
        </w:rPr>
        <w:t>wzór - Formularz ofertowy</w:t>
      </w:r>
    </w:p>
    <w:p w:rsidR="009339D3" w:rsidRPr="009339D3" w:rsidRDefault="0044557E" w:rsidP="00363AD2">
      <w:pPr>
        <w:pStyle w:val="Akapitzlist"/>
        <w:numPr>
          <w:ilvl w:val="0"/>
          <w:numId w:val="31"/>
        </w:numPr>
        <w:suppressAutoHyphens w:val="0"/>
        <w:spacing w:line="240" w:lineRule="auto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Załącznik nr </w:t>
      </w:r>
      <w:r w:rsidR="00866B23">
        <w:rPr>
          <w:rFonts w:ascii="Arial" w:hAnsi="Arial" w:cs="Arial"/>
        </w:rPr>
        <w:t>3</w:t>
      </w:r>
      <w:r w:rsidR="009339D3" w:rsidRPr="009339D3">
        <w:rPr>
          <w:rFonts w:ascii="Arial" w:hAnsi="Arial" w:cs="Arial"/>
        </w:rPr>
        <w:t xml:space="preserve"> Wzór oświadczenia z art. 125 o spełnianiu warunków udziału w post</w:t>
      </w:r>
      <w:r w:rsidR="009339D3" w:rsidRPr="009339D3">
        <w:rPr>
          <w:rFonts w:ascii="Arial" w:hAnsi="Arial" w:cs="Arial"/>
        </w:rPr>
        <w:t>ę</w:t>
      </w:r>
      <w:r w:rsidR="009339D3" w:rsidRPr="009339D3">
        <w:rPr>
          <w:rFonts w:ascii="Arial" w:hAnsi="Arial" w:cs="Arial"/>
        </w:rPr>
        <w:t>powaniu i braku podstaw do wykluczenia dot. Wykonawcy</w:t>
      </w:r>
    </w:p>
    <w:p w:rsidR="009339D3" w:rsidRDefault="0044557E" w:rsidP="00363AD2">
      <w:pPr>
        <w:pStyle w:val="Akapitzlist"/>
        <w:numPr>
          <w:ilvl w:val="0"/>
          <w:numId w:val="31"/>
        </w:numPr>
        <w:suppressAutoHyphens w:val="0"/>
        <w:spacing w:line="240" w:lineRule="auto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Załącznik nr </w:t>
      </w:r>
      <w:r w:rsidR="00866B23">
        <w:rPr>
          <w:rFonts w:ascii="Arial" w:hAnsi="Arial" w:cs="Arial"/>
        </w:rPr>
        <w:t>4</w:t>
      </w:r>
      <w:r w:rsidR="009339D3" w:rsidRPr="009339D3">
        <w:rPr>
          <w:rFonts w:ascii="Arial" w:hAnsi="Arial" w:cs="Arial"/>
        </w:rPr>
        <w:t xml:space="preserve"> – Istotne postanowienia umowy</w:t>
      </w:r>
    </w:p>
    <w:p w:rsidR="00F63901" w:rsidRDefault="0044557E" w:rsidP="00363AD2">
      <w:pPr>
        <w:pStyle w:val="Akapitzlist"/>
        <w:numPr>
          <w:ilvl w:val="0"/>
          <w:numId w:val="31"/>
        </w:numPr>
        <w:suppressAutoHyphens w:val="0"/>
        <w:spacing w:line="240" w:lineRule="auto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Załącznik nr </w:t>
      </w:r>
      <w:r w:rsidR="00D00890">
        <w:rPr>
          <w:rFonts w:ascii="Arial" w:hAnsi="Arial" w:cs="Arial"/>
        </w:rPr>
        <w:t>5</w:t>
      </w:r>
      <w:r w:rsidR="00F63901">
        <w:rPr>
          <w:rFonts w:ascii="Arial" w:hAnsi="Arial" w:cs="Arial"/>
        </w:rPr>
        <w:t xml:space="preserve"> – Oświadczenie – wykonawcy wspólni (art. 117 ust. 4</w:t>
      </w:r>
      <w:r w:rsidR="00EC6625">
        <w:rPr>
          <w:rFonts w:ascii="Arial" w:hAnsi="Arial" w:cs="Arial"/>
        </w:rPr>
        <w:t xml:space="preserve"> </w:t>
      </w:r>
      <w:proofErr w:type="spellStart"/>
      <w:r w:rsidR="00EC6625">
        <w:rPr>
          <w:rFonts w:ascii="Arial" w:hAnsi="Arial" w:cs="Arial"/>
        </w:rPr>
        <w:t>Pzp</w:t>
      </w:r>
      <w:proofErr w:type="spellEnd"/>
      <w:r w:rsidR="00F63901">
        <w:rPr>
          <w:rFonts w:ascii="Arial" w:hAnsi="Arial" w:cs="Arial"/>
        </w:rPr>
        <w:t>)</w:t>
      </w:r>
    </w:p>
    <w:p w:rsidR="00327879" w:rsidRPr="001C5E90" w:rsidRDefault="00327879" w:rsidP="001C5E90"/>
    <w:sectPr w:rsidR="00327879" w:rsidRPr="001C5E90" w:rsidSect="00AA366A">
      <w:footerReference w:type="default" r:id="rId20"/>
      <w:pgSz w:w="11906" w:h="16838"/>
      <w:pgMar w:top="1417" w:right="1417" w:bottom="1417" w:left="1417" w:header="708" w:footer="708" w:gutter="0"/>
      <w:cols w:space="708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2509" w:rsidRDefault="00332509" w:rsidP="0029365C">
      <w:r>
        <w:separator/>
      </w:r>
    </w:p>
  </w:endnote>
  <w:endnote w:type="continuationSeparator" w:id="0">
    <w:p w:rsidR="00332509" w:rsidRDefault="00332509" w:rsidP="002936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tarSymbol">
    <w:charset w:val="00"/>
    <w:family w:val="auto"/>
    <w:pitch w:val="default"/>
    <w:sig w:usb0="00000000" w:usb1="00000000" w:usb2="00000000" w:usb3="00000000" w:csb0="00000000" w:csb1="00000000"/>
  </w:font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ans">
    <w:charset w:val="00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OpenSymbol">
    <w:altName w:val="Arial Unicode MS"/>
    <w:charset w:val="02"/>
    <w:family w:val="auto"/>
    <w:pitch w:val="default"/>
    <w:sig w:usb0="00000000" w:usb1="00000000" w:usb2="00000000" w:usb3="00000000" w:csb0="0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2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23604516"/>
      <w:docPartObj>
        <w:docPartGallery w:val="Page Numbers (Bottom of Page)"/>
        <w:docPartUnique/>
      </w:docPartObj>
    </w:sdtPr>
    <w:sdtContent>
      <w:p w:rsidR="00935042" w:rsidRDefault="00F5792C">
        <w:pPr>
          <w:pStyle w:val="Stopka"/>
          <w:jc w:val="right"/>
        </w:pPr>
        <w:fldSimple w:instr=" PAGE   \* MERGEFORMAT ">
          <w:r w:rsidR="00D00890">
            <w:rPr>
              <w:noProof/>
            </w:rPr>
            <w:t>17</w:t>
          </w:r>
        </w:fldSimple>
      </w:p>
    </w:sdtContent>
  </w:sdt>
  <w:p w:rsidR="00935042" w:rsidRDefault="0093504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2509" w:rsidRDefault="00332509" w:rsidP="0029365C">
      <w:r w:rsidRPr="0029365C">
        <w:separator/>
      </w:r>
    </w:p>
  </w:footnote>
  <w:footnote w:type="continuationSeparator" w:id="0">
    <w:p w:rsidR="00332509" w:rsidRDefault="00332509" w:rsidP="0029365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multilevel"/>
    <w:tmpl w:val="8FCC054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color w:val="auto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1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>
      <w:start w:val="1"/>
      <w:numFmt w:val="bullet"/>
      <w:lvlText w:val=""/>
      <w:lvlJc w:val="left"/>
      <w:pPr>
        <w:tabs>
          <w:tab w:val="num" w:pos="88"/>
        </w:tabs>
        <w:ind w:left="88" w:hanging="360"/>
      </w:pPr>
      <w:rPr>
        <w:rFonts w:ascii="Symbol" w:hAnsi="Symbol"/>
        <w:color w:val="auto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3">
      <w:start w:val="1"/>
      <w:numFmt w:val="decimal"/>
      <w:lvlText w:val="%4"/>
      <w:lvlJc w:val="left"/>
      <w:pPr>
        <w:tabs>
          <w:tab w:val="num" w:pos="1678"/>
        </w:tabs>
        <w:ind w:left="1678" w:hanging="510"/>
      </w:pPr>
    </w:lvl>
    <w:lvl w:ilvl="4">
      <w:start w:val="1"/>
      <w:numFmt w:val="lowerLetter"/>
      <w:lvlText w:val="%5."/>
      <w:lvlJc w:val="left"/>
      <w:pPr>
        <w:tabs>
          <w:tab w:val="num" w:pos="2248"/>
        </w:tabs>
        <w:ind w:left="2248" w:hanging="360"/>
      </w:pPr>
    </w:lvl>
    <w:lvl w:ilvl="5">
      <w:start w:val="1"/>
      <w:numFmt w:val="lowerRoman"/>
      <w:lvlText w:val="%6."/>
      <w:lvlJc w:val="left"/>
      <w:pPr>
        <w:tabs>
          <w:tab w:val="num" w:pos="2968"/>
        </w:tabs>
        <w:ind w:left="2968" w:hanging="180"/>
      </w:pPr>
    </w:lvl>
    <w:lvl w:ilvl="6">
      <w:start w:val="1"/>
      <w:numFmt w:val="decimal"/>
      <w:lvlText w:val="%7."/>
      <w:lvlJc w:val="left"/>
      <w:pPr>
        <w:tabs>
          <w:tab w:val="num" w:pos="3688"/>
        </w:tabs>
        <w:ind w:left="3688" w:hanging="360"/>
      </w:pPr>
    </w:lvl>
    <w:lvl w:ilvl="7">
      <w:start w:val="1"/>
      <w:numFmt w:val="lowerLetter"/>
      <w:lvlText w:val="%8."/>
      <w:lvlJc w:val="left"/>
      <w:pPr>
        <w:tabs>
          <w:tab w:val="num" w:pos="4408"/>
        </w:tabs>
        <w:ind w:left="4408" w:hanging="360"/>
      </w:pPr>
    </w:lvl>
    <w:lvl w:ilvl="8">
      <w:start w:val="1"/>
      <w:numFmt w:val="lowerRoman"/>
      <w:lvlText w:val="%9."/>
      <w:lvlJc w:val="left"/>
      <w:pPr>
        <w:tabs>
          <w:tab w:val="num" w:pos="5128"/>
        </w:tabs>
        <w:ind w:left="5128" w:hanging="180"/>
      </w:pPr>
    </w:lvl>
  </w:abstractNum>
  <w:abstractNum w:abstractNumId="2">
    <w:nsid w:val="0000000F"/>
    <w:multiLevelType w:val="multilevel"/>
    <w:tmpl w:val="D304DAF2"/>
    <w:name w:val="WW8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812"/>
        </w:tabs>
        <w:ind w:left="812" w:hanging="360"/>
      </w:pPr>
      <w:rPr>
        <w:rFonts w:ascii="Arial" w:eastAsia="Calibri" w:hAnsi="Arial" w:cs="Arial"/>
        <w:sz w:val="22"/>
        <w:szCs w:val="22"/>
      </w:rPr>
    </w:lvl>
    <w:lvl w:ilvl="2">
      <w:start w:val="1"/>
      <w:numFmt w:val="lowerRoman"/>
      <w:lvlText w:val="%3."/>
      <w:lvlJc w:val="left"/>
      <w:pPr>
        <w:tabs>
          <w:tab w:val="num" w:pos="1532"/>
        </w:tabs>
        <w:ind w:left="1532" w:hanging="180"/>
      </w:pPr>
    </w:lvl>
    <w:lvl w:ilvl="3">
      <w:start w:val="1"/>
      <w:numFmt w:val="decimal"/>
      <w:lvlText w:val="%4."/>
      <w:lvlJc w:val="left"/>
      <w:pPr>
        <w:tabs>
          <w:tab w:val="num" w:pos="2252"/>
        </w:tabs>
        <w:ind w:left="2252" w:hanging="360"/>
      </w:pPr>
    </w:lvl>
    <w:lvl w:ilvl="4">
      <w:start w:val="1"/>
      <w:numFmt w:val="lowerLetter"/>
      <w:lvlText w:val="%5."/>
      <w:lvlJc w:val="left"/>
      <w:pPr>
        <w:tabs>
          <w:tab w:val="num" w:pos="2972"/>
        </w:tabs>
        <w:ind w:left="2972" w:hanging="360"/>
      </w:pPr>
    </w:lvl>
    <w:lvl w:ilvl="5">
      <w:start w:val="1"/>
      <w:numFmt w:val="lowerRoman"/>
      <w:lvlText w:val="%6."/>
      <w:lvlJc w:val="left"/>
      <w:pPr>
        <w:tabs>
          <w:tab w:val="num" w:pos="3692"/>
        </w:tabs>
        <w:ind w:left="3692" w:hanging="180"/>
      </w:pPr>
    </w:lvl>
    <w:lvl w:ilvl="6">
      <w:start w:val="1"/>
      <w:numFmt w:val="decimal"/>
      <w:lvlText w:val="%7."/>
      <w:lvlJc w:val="left"/>
      <w:pPr>
        <w:tabs>
          <w:tab w:val="num" w:pos="4412"/>
        </w:tabs>
        <w:ind w:left="4412" w:hanging="360"/>
      </w:pPr>
    </w:lvl>
    <w:lvl w:ilvl="7">
      <w:start w:val="1"/>
      <w:numFmt w:val="lowerLetter"/>
      <w:lvlText w:val="%8."/>
      <w:lvlJc w:val="left"/>
      <w:pPr>
        <w:tabs>
          <w:tab w:val="num" w:pos="5132"/>
        </w:tabs>
        <w:ind w:left="5132" w:hanging="360"/>
      </w:pPr>
    </w:lvl>
    <w:lvl w:ilvl="8">
      <w:start w:val="1"/>
      <w:numFmt w:val="lowerRoman"/>
      <w:lvlText w:val="%9."/>
      <w:lvlJc w:val="left"/>
      <w:pPr>
        <w:tabs>
          <w:tab w:val="num" w:pos="5852"/>
        </w:tabs>
        <w:ind w:left="5852" w:hanging="180"/>
      </w:pPr>
    </w:lvl>
  </w:abstractNum>
  <w:abstractNum w:abstractNumId="3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4">
    <w:nsid w:val="00000013"/>
    <w:multiLevelType w:val="singleLevel"/>
    <w:tmpl w:val="00000013"/>
    <w:name w:val="WW8Num1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16"/>
    <w:multiLevelType w:val="multilevel"/>
    <w:tmpl w:val="487E8468"/>
    <w:name w:val="WW8Num22"/>
    <w:lvl w:ilvl="0">
      <w:start w:val="1"/>
      <w:numFmt w:val="decimal"/>
      <w:lvlText w:val="%1."/>
      <w:lvlJc w:val="left"/>
      <w:pPr>
        <w:tabs>
          <w:tab w:val="num" w:pos="988"/>
        </w:tabs>
        <w:ind w:left="988" w:hanging="360"/>
      </w:pPr>
      <w:rPr>
        <w:rFonts w:hint="default"/>
      </w:rPr>
    </w:lvl>
    <w:lvl w:ilvl="1">
      <w:start w:val="14"/>
      <w:numFmt w:val="upperRoman"/>
      <w:lvlText w:val="%2&gt;"/>
      <w:lvlJc w:val="left"/>
      <w:pPr>
        <w:tabs>
          <w:tab w:val="num" w:pos="0"/>
        </w:tabs>
        <w:ind w:left="1800" w:hanging="72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">
    <w:nsid w:val="06047986"/>
    <w:multiLevelType w:val="hybridMultilevel"/>
    <w:tmpl w:val="DAD0E46A"/>
    <w:lvl w:ilvl="0" w:tplc="2D404448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6D265E5"/>
    <w:multiLevelType w:val="multilevel"/>
    <w:tmpl w:val="ABE038C8"/>
    <w:styleLink w:val="WWNum40"/>
    <w:lvl w:ilvl="0">
      <w:start w:val="1"/>
      <w:numFmt w:val="decimal"/>
      <w:lvlText w:val="%1"/>
      <w:lvlJc w:val="left"/>
      <w:rPr>
        <w:rFonts w:eastAsia="Times New Roman"/>
      </w:rPr>
    </w:lvl>
    <w:lvl w:ilvl="1">
      <w:start w:val="1"/>
      <w:numFmt w:val="lowerLetter"/>
      <w:lvlText w:val="%1.%2"/>
      <w:lvlJc w:val="left"/>
    </w:lvl>
    <w:lvl w:ilvl="2">
      <w:start w:val="1"/>
      <w:numFmt w:val="lowerRoman"/>
      <w:lvlText w:val="%1.%2.%3"/>
      <w:lvlJc w:val="right"/>
    </w:lvl>
    <w:lvl w:ilvl="3">
      <w:start w:val="1"/>
      <w:numFmt w:val="decimal"/>
      <w:lvlText w:val="%1.%2.%3.%4"/>
      <w:lvlJc w:val="left"/>
    </w:lvl>
    <w:lvl w:ilvl="4">
      <w:start w:val="1"/>
      <w:numFmt w:val="lowerLetter"/>
      <w:lvlText w:val="%1.%2.%3.%4.%5"/>
      <w:lvlJc w:val="left"/>
    </w:lvl>
    <w:lvl w:ilvl="5">
      <w:start w:val="1"/>
      <w:numFmt w:val="lowerRoman"/>
      <w:lvlText w:val="%1.%2.%3.%4.%5.%6"/>
      <w:lvlJc w:val="right"/>
    </w:lvl>
    <w:lvl w:ilvl="6">
      <w:start w:val="1"/>
      <w:numFmt w:val="decimal"/>
      <w:lvlText w:val="%1.%2.%3.%4.%5.%6.%7"/>
      <w:lvlJc w:val="left"/>
    </w:lvl>
    <w:lvl w:ilvl="7">
      <w:start w:val="1"/>
      <w:numFmt w:val="lowerLetter"/>
      <w:lvlText w:val="%1.%2.%3.%4.%5.%6.%7.%8"/>
      <w:lvlJc w:val="left"/>
    </w:lvl>
    <w:lvl w:ilvl="8">
      <w:start w:val="1"/>
      <w:numFmt w:val="lowerRoman"/>
      <w:lvlText w:val="%1.%2.%3.%4.%5.%6.%7.%8.%9"/>
      <w:lvlJc w:val="right"/>
    </w:lvl>
  </w:abstractNum>
  <w:abstractNum w:abstractNumId="8">
    <w:nsid w:val="078475B8"/>
    <w:multiLevelType w:val="multilevel"/>
    <w:tmpl w:val="19E6EA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252"/>
        </w:tabs>
        <w:ind w:left="225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972"/>
        </w:tabs>
        <w:ind w:left="2972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692"/>
        </w:tabs>
        <w:ind w:left="369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412"/>
        </w:tabs>
        <w:ind w:left="441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132"/>
        </w:tabs>
        <w:ind w:left="513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852"/>
        </w:tabs>
        <w:ind w:left="5852" w:hanging="180"/>
      </w:pPr>
      <w:rPr>
        <w:rFonts w:hint="default"/>
      </w:rPr>
    </w:lvl>
  </w:abstractNum>
  <w:abstractNum w:abstractNumId="9">
    <w:nsid w:val="0C984F88"/>
    <w:multiLevelType w:val="hybridMultilevel"/>
    <w:tmpl w:val="BE347D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EC55326"/>
    <w:multiLevelType w:val="hybridMultilevel"/>
    <w:tmpl w:val="35E0203C"/>
    <w:lvl w:ilvl="0" w:tplc="ADC8754A">
      <w:start w:val="4"/>
      <w:numFmt w:val="upperRoman"/>
      <w:lvlText w:val="%1."/>
      <w:lvlJc w:val="right"/>
      <w:pPr>
        <w:ind w:left="720" w:hanging="360"/>
      </w:pPr>
      <w:rPr>
        <w:rFonts w:hint="default"/>
        <w:b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EC9772B"/>
    <w:multiLevelType w:val="hybridMultilevel"/>
    <w:tmpl w:val="F1BC5BBE"/>
    <w:lvl w:ilvl="0" w:tplc="9B6C2490">
      <w:start w:val="17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  <w:dstrike w:val="0"/>
        <w:color w:val="auto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02A3C4C"/>
    <w:multiLevelType w:val="hybridMultilevel"/>
    <w:tmpl w:val="1ED65B8C"/>
    <w:lvl w:ilvl="0" w:tplc="9C66880A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4593C10"/>
    <w:multiLevelType w:val="hybridMultilevel"/>
    <w:tmpl w:val="ED2446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71C5243"/>
    <w:multiLevelType w:val="hybridMultilevel"/>
    <w:tmpl w:val="1272F5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7F54A69"/>
    <w:multiLevelType w:val="multilevel"/>
    <w:tmpl w:val="C44E7D6C"/>
    <w:styleLink w:val="WWNum41"/>
    <w:lvl w:ilvl="0">
      <w:start w:val="1"/>
      <w:numFmt w:val="lowerLetter"/>
      <w:lvlText w:val="%1"/>
      <w:lvlJc w:val="left"/>
      <w:rPr>
        <w:rFonts w:eastAsia="Times New Roman"/>
      </w:rPr>
    </w:lvl>
    <w:lvl w:ilvl="1">
      <w:start w:val="1"/>
      <w:numFmt w:val="lowerLetter"/>
      <w:lvlText w:val="%1.%2"/>
      <w:lvlJc w:val="left"/>
    </w:lvl>
    <w:lvl w:ilvl="2">
      <w:start w:val="1"/>
      <w:numFmt w:val="lowerRoman"/>
      <w:lvlText w:val="%1.%2.%3"/>
      <w:lvlJc w:val="right"/>
    </w:lvl>
    <w:lvl w:ilvl="3">
      <w:start w:val="1"/>
      <w:numFmt w:val="decimal"/>
      <w:lvlText w:val="%1.%2.%3.%4"/>
      <w:lvlJc w:val="left"/>
    </w:lvl>
    <w:lvl w:ilvl="4">
      <w:start w:val="1"/>
      <w:numFmt w:val="lowerLetter"/>
      <w:lvlText w:val="%1.%2.%3.%4.%5"/>
      <w:lvlJc w:val="left"/>
    </w:lvl>
    <w:lvl w:ilvl="5">
      <w:start w:val="1"/>
      <w:numFmt w:val="lowerRoman"/>
      <w:lvlText w:val="%1.%2.%3.%4.%5.%6"/>
      <w:lvlJc w:val="right"/>
    </w:lvl>
    <w:lvl w:ilvl="6">
      <w:start w:val="1"/>
      <w:numFmt w:val="decimal"/>
      <w:lvlText w:val="%1.%2.%3.%4.%5.%6.%7"/>
      <w:lvlJc w:val="left"/>
    </w:lvl>
    <w:lvl w:ilvl="7">
      <w:start w:val="1"/>
      <w:numFmt w:val="lowerLetter"/>
      <w:lvlText w:val="%1.%2.%3.%4.%5.%6.%7.%8"/>
      <w:lvlJc w:val="left"/>
    </w:lvl>
    <w:lvl w:ilvl="8">
      <w:start w:val="1"/>
      <w:numFmt w:val="lowerRoman"/>
      <w:lvlText w:val="%1.%2.%3.%4.%5.%6.%7.%8.%9"/>
      <w:lvlJc w:val="right"/>
    </w:lvl>
  </w:abstractNum>
  <w:abstractNum w:abstractNumId="16">
    <w:nsid w:val="1C6742F7"/>
    <w:multiLevelType w:val="singleLevel"/>
    <w:tmpl w:val="77A0AE5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Calibri" w:hAnsi="Arial" w:cs="Arial" w:hint="default"/>
        <w:sz w:val="22"/>
        <w:szCs w:val="22"/>
      </w:rPr>
    </w:lvl>
  </w:abstractNum>
  <w:abstractNum w:abstractNumId="17">
    <w:nsid w:val="1D0D2492"/>
    <w:multiLevelType w:val="hybridMultilevel"/>
    <w:tmpl w:val="45647C40"/>
    <w:lvl w:ilvl="0" w:tplc="136EB72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E485514"/>
    <w:multiLevelType w:val="hybridMultilevel"/>
    <w:tmpl w:val="40D6D2E6"/>
    <w:lvl w:ilvl="0" w:tplc="E49021C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E537F56"/>
    <w:multiLevelType w:val="hybridMultilevel"/>
    <w:tmpl w:val="CB261B4C"/>
    <w:lvl w:ilvl="0" w:tplc="A942E176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0405FA6"/>
    <w:multiLevelType w:val="multilevel"/>
    <w:tmpl w:val="2C1A27AC"/>
    <w:name w:val="WW8Num72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1"/>
      <w:numFmt w:val="bullet"/>
      <w:lvlText w:val=""/>
      <w:lvlJc w:val="left"/>
      <w:pPr>
        <w:tabs>
          <w:tab w:val="num" w:pos="88"/>
        </w:tabs>
        <w:ind w:left="88" w:hanging="360"/>
      </w:pPr>
      <w:rPr>
        <w:rFonts w:ascii="Symbol" w:hAnsi="Symbol" w:hint="default"/>
        <w:color w:val="auto"/>
      </w:rPr>
    </w:lvl>
    <w:lvl w:ilvl="2">
      <w:start w:val="19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3">
      <w:start w:val="1"/>
      <w:numFmt w:val="decimal"/>
      <w:lvlText w:val="%4"/>
      <w:lvlJc w:val="left"/>
      <w:pPr>
        <w:tabs>
          <w:tab w:val="num" w:pos="1678"/>
        </w:tabs>
        <w:ind w:left="1678" w:hanging="51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48"/>
        </w:tabs>
        <w:ind w:left="2248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2968"/>
        </w:tabs>
        <w:ind w:left="29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88"/>
        </w:tabs>
        <w:ind w:left="36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408"/>
        </w:tabs>
        <w:ind w:left="440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28"/>
        </w:tabs>
        <w:ind w:left="5128" w:hanging="180"/>
      </w:pPr>
      <w:rPr>
        <w:rFonts w:hint="default"/>
      </w:rPr>
    </w:lvl>
  </w:abstractNum>
  <w:abstractNum w:abstractNumId="21">
    <w:nsid w:val="27F92C0A"/>
    <w:multiLevelType w:val="hybridMultilevel"/>
    <w:tmpl w:val="4224E7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C334F95"/>
    <w:multiLevelType w:val="hybridMultilevel"/>
    <w:tmpl w:val="6764BC7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CE925CE"/>
    <w:multiLevelType w:val="multilevel"/>
    <w:tmpl w:val="A4782FAC"/>
    <w:name w:val="WW8Num15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812"/>
        </w:tabs>
        <w:ind w:left="812" w:hanging="360"/>
      </w:pPr>
      <w:rPr>
        <w:rFonts w:ascii="Arial" w:eastAsia="Calibri" w:hAnsi="Arial" w:cs="Arial" w:hint="default"/>
        <w:sz w:val="22"/>
        <w:szCs w:val="22"/>
      </w:rPr>
    </w:lvl>
    <w:lvl w:ilvl="2">
      <w:start w:val="1"/>
      <w:numFmt w:val="lowerRoman"/>
      <w:lvlText w:val="%3."/>
      <w:lvlJc w:val="left"/>
      <w:pPr>
        <w:tabs>
          <w:tab w:val="num" w:pos="1532"/>
        </w:tabs>
        <w:ind w:left="153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252"/>
        </w:tabs>
        <w:ind w:left="225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972"/>
        </w:tabs>
        <w:ind w:left="2972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692"/>
        </w:tabs>
        <w:ind w:left="369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412"/>
        </w:tabs>
        <w:ind w:left="441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132"/>
        </w:tabs>
        <w:ind w:left="513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852"/>
        </w:tabs>
        <w:ind w:left="5852" w:hanging="180"/>
      </w:pPr>
      <w:rPr>
        <w:rFonts w:hint="default"/>
      </w:rPr>
    </w:lvl>
  </w:abstractNum>
  <w:abstractNum w:abstractNumId="24">
    <w:nsid w:val="300E3EAD"/>
    <w:multiLevelType w:val="hybridMultilevel"/>
    <w:tmpl w:val="8A8C8E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300574A"/>
    <w:multiLevelType w:val="singleLevel"/>
    <w:tmpl w:val="77A0AE5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Calibri" w:hAnsi="Arial" w:cs="Arial" w:hint="default"/>
        <w:sz w:val="22"/>
        <w:szCs w:val="22"/>
      </w:rPr>
    </w:lvl>
  </w:abstractNum>
  <w:abstractNum w:abstractNumId="26">
    <w:nsid w:val="35E72E69"/>
    <w:multiLevelType w:val="multilevel"/>
    <w:tmpl w:val="3D2C249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7">
    <w:nsid w:val="36AF238F"/>
    <w:multiLevelType w:val="multilevel"/>
    <w:tmpl w:val="36B8B79C"/>
    <w:lvl w:ilvl="0">
      <w:start w:val="15"/>
      <w:numFmt w:val="decimal"/>
      <w:lvlText w:val="%1."/>
      <w:lvlJc w:val="left"/>
      <w:pPr>
        <w:ind w:left="0" w:firstLine="0"/>
      </w:pPr>
      <w:rPr>
        <w:rFonts w:ascii="Arial" w:eastAsia="Segoe UI" w:hAnsi="Arial" w:cs="Tahoma" w:hint="default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Arial" w:eastAsia="Segoe UI" w:hAnsi="Arial" w:cs="Tahoma" w:hint="default"/>
        <w:b w:val="0"/>
      </w:rPr>
    </w:lvl>
    <w:lvl w:ilvl="2">
      <w:start w:val="1"/>
      <w:numFmt w:val="lowerLetter"/>
      <w:lvlText w:val=" %3)"/>
      <w:lvlJc w:val="left"/>
      <w:pPr>
        <w:ind w:left="0" w:firstLine="0"/>
      </w:pPr>
      <w:rPr>
        <w:rFonts w:hint="default"/>
      </w:rPr>
    </w:lvl>
    <w:lvl w:ilvl="3">
      <w:numFmt w:val="bullet"/>
      <w:lvlText w:val="•"/>
      <w:lvlJc w:val="left"/>
      <w:pPr>
        <w:ind w:left="0" w:firstLine="0"/>
      </w:pPr>
      <w:rPr>
        <w:rFonts w:ascii="StarSymbol" w:hAnsi="StarSymbol" w:hint="default"/>
      </w:rPr>
    </w:lvl>
    <w:lvl w:ilvl="4">
      <w:numFmt w:val="bullet"/>
      <w:lvlText w:val="•"/>
      <w:lvlJc w:val="left"/>
      <w:pPr>
        <w:ind w:left="0" w:firstLine="0"/>
      </w:pPr>
      <w:rPr>
        <w:rFonts w:ascii="StarSymbol" w:hAnsi="StarSymbol" w:hint="default"/>
      </w:rPr>
    </w:lvl>
    <w:lvl w:ilvl="5">
      <w:numFmt w:val="bullet"/>
      <w:lvlText w:val="•"/>
      <w:lvlJc w:val="left"/>
      <w:pPr>
        <w:ind w:left="0" w:firstLine="0"/>
      </w:pPr>
      <w:rPr>
        <w:rFonts w:ascii="StarSymbol" w:hAnsi="StarSymbol" w:hint="default"/>
      </w:rPr>
    </w:lvl>
    <w:lvl w:ilvl="6">
      <w:numFmt w:val="bullet"/>
      <w:lvlText w:val="•"/>
      <w:lvlJc w:val="left"/>
      <w:pPr>
        <w:ind w:left="0" w:firstLine="0"/>
      </w:pPr>
      <w:rPr>
        <w:rFonts w:ascii="StarSymbol" w:hAnsi="StarSymbol" w:hint="default"/>
      </w:rPr>
    </w:lvl>
    <w:lvl w:ilvl="7">
      <w:numFmt w:val="bullet"/>
      <w:lvlText w:val="•"/>
      <w:lvlJc w:val="left"/>
      <w:pPr>
        <w:ind w:left="0" w:firstLine="0"/>
      </w:pPr>
      <w:rPr>
        <w:rFonts w:ascii="StarSymbol" w:hAnsi="StarSymbol" w:hint="default"/>
      </w:rPr>
    </w:lvl>
    <w:lvl w:ilvl="8">
      <w:numFmt w:val="bullet"/>
      <w:lvlText w:val="•"/>
      <w:lvlJc w:val="left"/>
      <w:pPr>
        <w:ind w:left="0" w:firstLine="0"/>
      </w:pPr>
      <w:rPr>
        <w:rFonts w:ascii="StarSymbol" w:hAnsi="StarSymbol" w:hint="default"/>
      </w:rPr>
    </w:lvl>
  </w:abstractNum>
  <w:abstractNum w:abstractNumId="28">
    <w:nsid w:val="38776633"/>
    <w:multiLevelType w:val="multilevel"/>
    <w:tmpl w:val="0A2CB3B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>
      <w:start w:val="3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2252"/>
        </w:tabs>
        <w:ind w:left="2252" w:hanging="360"/>
      </w:pPr>
    </w:lvl>
    <w:lvl w:ilvl="4">
      <w:start w:val="1"/>
      <w:numFmt w:val="lowerLetter"/>
      <w:lvlText w:val="%5."/>
      <w:lvlJc w:val="left"/>
      <w:pPr>
        <w:tabs>
          <w:tab w:val="num" w:pos="2972"/>
        </w:tabs>
        <w:ind w:left="2972" w:hanging="360"/>
      </w:pPr>
    </w:lvl>
    <w:lvl w:ilvl="5">
      <w:start w:val="1"/>
      <w:numFmt w:val="lowerRoman"/>
      <w:lvlText w:val="%6."/>
      <w:lvlJc w:val="left"/>
      <w:pPr>
        <w:tabs>
          <w:tab w:val="num" w:pos="3692"/>
        </w:tabs>
        <w:ind w:left="3692" w:hanging="180"/>
      </w:pPr>
    </w:lvl>
    <w:lvl w:ilvl="6">
      <w:start w:val="1"/>
      <w:numFmt w:val="decimal"/>
      <w:lvlText w:val="%7."/>
      <w:lvlJc w:val="left"/>
      <w:pPr>
        <w:tabs>
          <w:tab w:val="num" w:pos="4412"/>
        </w:tabs>
        <w:ind w:left="4412" w:hanging="360"/>
      </w:pPr>
    </w:lvl>
    <w:lvl w:ilvl="7">
      <w:start w:val="1"/>
      <w:numFmt w:val="lowerLetter"/>
      <w:lvlText w:val="%8."/>
      <w:lvlJc w:val="left"/>
      <w:pPr>
        <w:tabs>
          <w:tab w:val="num" w:pos="5132"/>
        </w:tabs>
        <w:ind w:left="5132" w:hanging="360"/>
      </w:pPr>
    </w:lvl>
    <w:lvl w:ilvl="8">
      <w:start w:val="1"/>
      <w:numFmt w:val="lowerRoman"/>
      <w:lvlText w:val="%9."/>
      <w:lvlJc w:val="left"/>
      <w:pPr>
        <w:tabs>
          <w:tab w:val="num" w:pos="5852"/>
        </w:tabs>
        <w:ind w:left="5852" w:hanging="180"/>
      </w:pPr>
    </w:lvl>
  </w:abstractNum>
  <w:abstractNum w:abstractNumId="29">
    <w:nsid w:val="3BE33D31"/>
    <w:multiLevelType w:val="multilevel"/>
    <w:tmpl w:val="644C3F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2252"/>
        </w:tabs>
        <w:ind w:left="2252" w:hanging="360"/>
      </w:pPr>
    </w:lvl>
    <w:lvl w:ilvl="4">
      <w:start w:val="1"/>
      <w:numFmt w:val="lowerLetter"/>
      <w:lvlText w:val="%5."/>
      <w:lvlJc w:val="left"/>
      <w:pPr>
        <w:tabs>
          <w:tab w:val="num" w:pos="2972"/>
        </w:tabs>
        <w:ind w:left="2972" w:hanging="360"/>
      </w:pPr>
    </w:lvl>
    <w:lvl w:ilvl="5">
      <w:start w:val="1"/>
      <w:numFmt w:val="lowerRoman"/>
      <w:lvlText w:val="%6."/>
      <w:lvlJc w:val="left"/>
      <w:pPr>
        <w:tabs>
          <w:tab w:val="num" w:pos="3692"/>
        </w:tabs>
        <w:ind w:left="3692" w:hanging="180"/>
      </w:pPr>
    </w:lvl>
    <w:lvl w:ilvl="6">
      <w:start w:val="1"/>
      <w:numFmt w:val="decimal"/>
      <w:lvlText w:val="%7."/>
      <w:lvlJc w:val="left"/>
      <w:pPr>
        <w:tabs>
          <w:tab w:val="num" w:pos="4412"/>
        </w:tabs>
        <w:ind w:left="4412" w:hanging="360"/>
      </w:pPr>
    </w:lvl>
    <w:lvl w:ilvl="7">
      <w:start w:val="1"/>
      <w:numFmt w:val="lowerLetter"/>
      <w:lvlText w:val="%8."/>
      <w:lvlJc w:val="left"/>
      <w:pPr>
        <w:tabs>
          <w:tab w:val="num" w:pos="5132"/>
        </w:tabs>
        <w:ind w:left="5132" w:hanging="360"/>
      </w:pPr>
    </w:lvl>
    <w:lvl w:ilvl="8">
      <w:start w:val="1"/>
      <w:numFmt w:val="lowerRoman"/>
      <w:lvlText w:val="%9."/>
      <w:lvlJc w:val="left"/>
      <w:pPr>
        <w:tabs>
          <w:tab w:val="num" w:pos="5852"/>
        </w:tabs>
        <w:ind w:left="5852" w:hanging="180"/>
      </w:pPr>
    </w:lvl>
  </w:abstractNum>
  <w:abstractNum w:abstractNumId="30">
    <w:nsid w:val="43055CC2"/>
    <w:multiLevelType w:val="hybridMultilevel"/>
    <w:tmpl w:val="E6EEFB12"/>
    <w:lvl w:ilvl="0" w:tplc="2F04F55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>
    <w:nsid w:val="47B6609B"/>
    <w:multiLevelType w:val="hybridMultilevel"/>
    <w:tmpl w:val="D7707278"/>
    <w:lvl w:ilvl="0" w:tplc="DC8A344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D5E4613"/>
    <w:multiLevelType w:val="multilevel"/>
    <w:tmpl w:val="DA36FCEE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hint="default"/>
        <w:color w:val="FFFFFF" w:themeColor="background1"/>
      </w:rPr>
    </w:lvl>
    <w:lvl w:ilvl="1">
      <w:start w:val="1"/>
      <w:numFmt w:val="decimal"/>
      <w:pStyle w:val="Nagwek2"/>
      <w:lvlText w:val="%2."/>
      <w:lvlJc w:val="left"/>
      <w:pPr>
        <w:ind w:left="576" w:hanging="576"/>
      </w:pPr>
      <w:rPr>
        <w:rFonts w:ascii="Arial" w:eastAsia="Calibri" w:hAnsi="Arial" w:cs="Arial" w:hint="default"/>
        <w:b w:val="0"/>
      </w:rPr>
    </w:lvl>
    <w:lvl w:ilvl="2">
      <w:start w:val="1"/>
      <w:numFmt w:val="decimal"/>
      <w:pStyle w:val="Nagwek3"/>
      <w:lvlText w:val="%3)"/>
      <w:lvlJc w:val="left"/>
      <w:pPr>
        <w:ind w:left="1571" w:hanging="720"/>
      </w:pPr>
      <w:rPr>
        <w:rFonts w:ascii="Arial" w:eastAsiaTheme="majorEastAsia" w:hAnsi="Arial" w:cs="Arial"/>
        <w:b w:val="0"/>
        <w:color w:val="auto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3">
    <w:nsid w:val="4E3A56D2"/>
    <w:multiLevelType w:val="hybridMultilevel"/>
    <w:tmpl w:val="1DA6B4E4"/>
    <w:lvl w:ilvl="0" w:tplc="7B80851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7B86652A" w:tentative="1">
      <w:start w:val="1"/>
      <w:numFmt w:val="lowerLetter"/>
      <w:lvlText w:val="%2."/>
      <w:lvlJc w:val="left"/>
      <w:pPr>
        <w:ind w:left="1440" w:hanging="360"/>
      </w:pPr>
    </w:lvl>
    <w:lvl w:ilvl="2" w:tplc="62969EC6" w:tentative="1">
      <w:start w:val="1"/>
      <w:numFmt w:val="lowerRoman"/>
      <w:lvlText w:val="%3."/>
      <w:lvlJc w:val="right"/>
      <w:pPr>
        <w:ind w:left="2160" w:hanging="180"/>
      </w:pPr>
    </w:lvl>
    <w:lvl w:ilvl="3" w:tplc="79E6F0A2" w:tentative="1">
      <w:start w:val="1"/>
      <w:numFmt w:val="decimal"/>
      <w:lvlText w:val="%4."/>
      <w:lvlJc w:val="left"/>
      <w:pPr>
        <w:ind w:left="2880" w:hanging="360"/>
      </w:pPr>
    </w:lvl>
    <w:lvl w:ilvl="4" w:tplc="FFD8A7DE" w:tentative="1">
      <w:start w:val="1"/>
      <w:numFmt w:val="lowerLetter"/>
      <w:lvlText w:val="%5."/>
      <w:lvlJc w:val="left"/>
      <w:pPr>
        <w:ind w:left="3600" w:hanging="360"/>
      </w:pPr>
    </w:lvl>
    <w:lvl w:ilvl="5" w:tplc="87AEC3CE" w:tentative="1">
      <w:start w:val="1"/>
      <w:numFmt w:val="lowerRoman"/>
      <w:lvlText w:val="%6."/>
      <w:lvlJc w:val="right"/>
      <w:pPr>
        <w:ind w:left="4320" w:hanging="180"/>
      </w:pPr>
    </w:lvl>
    <w:lvl w:ilvl="6" w:tplc="72742B1C" w:tentative="1">
      <w:start w:val="1"/>
      <w:numFmt w:val="decimal"/>
      <w:lvlText w:val="%7."/>
      <w:lvlJc w:val="left"/>
      <w:pPr>
        <w:ind w:left="5040" w:hanging="360"/>
      </w:pPr>
    </w:lvl>
    <w:lvl w:ilvl="7" w:tplc="1AEC4824" w:tentative="1">
      <w:start w:val="1"/>
      <w:numFmt w:val="lowerLetter"/>
      <w:lvlText w:val="%8."/>
      <w:lvlJc w:val="left"/>
      <w:pPr>
        <w:ind w:left="5760" w:hanging="360"/>
      </w:pPr>
    </w:lvl>
    <w:lvl w:ilvl="8" w:tplc="FC2CEE6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E5F68D5"/>
    <w:multiLevelType w:val="multilevel"/>
    <w:tmpl w:val="1B1A3BC8"/>
    <w:lvl w:ilvl="0">
      <w:start w:val="1"/>
      <w:numFmt w:val="decimal"/>
      <w:lvlText w:val="%1."/>
      <w:lvlJc w:val="left"/>
      <w:pPr>
        <w:tabs>
          <w:tab w:val="num" w:pos="988"/>
        </w:tabs>
        <w:ind w:left="988" w:hanging="360"/>
      </w:pPr>
      <w:rPr>
        <w:rFonts w:hint="default"/>
      </w:rPr>
    </w:lvl>
    <w:lvl w:ilvl="1">
      <w:start w:val="14"/>
      <w:numFmt w:val="upperRoman"/>
      <w:lvlText w:val="%2&gt;"/>
      <w:lvlJc w:val="left"/>
      <w:pPr>
        <w:tabs>
          <w:tab w:val="num" w:pos="0"/>
        </w:tabs>
        <w:ind w:left="1800" w:hanging="72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2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5">
    <w:nsid w:val="4FF41C13"/>
    <w:multiLevelType w:val="hybridMultilevel"/>
    <w:tmpl w:val="8572D6AC"/>
    <w:lvl w:ilvl="0" w:tplc="15CE06FA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1E330AE"/>
    <w:multiLevelType w:val="hybridMultilevel"/>
    <w:tmpl w:val="1BFC12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8BC7B53"/>
    <w:multiLevelType w:val="hybridMultilevel"/>
    <w:tmpl w:val="BC3489AA"/>
    <w:lvl w:ilvl="0" w:tplc="6A7A4346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99E5531"/>
    <w:multiLevelType w:val="multilevel"/>
    <w:tmpl w:val="528E74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9">
    <w:nsid w:val="5CE61A91"/>
    <w:multiLevelType w:val="multilevel"/>
    <w:tmpl w:val="A7DE95B8"/>
    <w:lvl w:ilvl="0">
      <w:start w:val="1"/>
      <w:numFmt w:val="decimal"/>
      <w:lvlText w:val="%1."/>
      <w:lvlJc w:val="left"/>
      <w:rPr>
        <w:rFonts w:ascii="Arial" w:eastAsia="Segoe UI" w:hAnsi="Arial" w:cs="Tahoma"/>
      </w:rPr>
    </w:lvl>
    <w:lvl w:ilvl="1">
      <w:start w:val="1"/>
      <w:numFmt w:val="decimal"/>
      <w:lvlText w:val="%2)"/>
      <w:lvlJc w:val="left"/>
      <w:rPr>
        <w:rFonts w:ascii="Arial" w:eastAsia="Segoe UI" w:hAnsi="Arial" w:cs="Tahoma"/>
        <w:b w:val="0"/>
      </w:rPr>
    </w:lvl>
    <w:lvl w:ilvl="2">
      <w:start w:val="1"/>
      <w:numFmt w:val="lowerLetter"/>
      <w:lvlText w:val=" %3)"/>
      <w:lvlJc w:val="left"/>
    </w:lvl>
    <w:lvl w:ilvl="3">
      <w:numFmt w:val="bullet"/>
      <w:lvlText w:val="•"/>
      <w:lvlJc w:val="left"/>
      <w:rPr>
        <w:rFonts w:ascii="StarSymbol" w:hAnsi="StarSymbol"/>
      </w:rPr>
    </w:lvl>
    <w:lvl w:ilvl="4">
      <w:numFmt w:val="bullet"/>
      <w:lvlText w:val="•"/>
      <w:lvlJc w:val="left"/>
      <w:rPr>
        <w:rFonts w:ascii="StarSymbol" w:hAnsi="StarSymbol"/>
      </w:rPr>
    </w:lvl>
    <w:lvl w:ilvl="5">
      <w:numFmt w:val="bullet"/>
      <w:lvlText w:val="•"/>
      <w:lvlJc w:val="left"/>
      <w:rPr>
        <w:rFonts w:ascii="StarSymbol" w:hAnsi="StarSymbol"/>
      </w:rPr>
    </w:lvl>
    <w:lvl w:ilvl="6">
      <w:numFmt w:val="bullet"/>
      <w:lvlText w:val="•"/>
      <w:lvlJc w:val="left"/>
      <w:rPr>
        <w:rFonts w:ascii="StarSymbol" w:hAnsi="StarSymbol"/>
      </w:rPr>
    </w:lvl>
    <w:lvl w:ilvl="7">
      <w:numFmt w:val="bullet"/>
      <w:lvlText w:val="•"/>
      <w:lvlJc w:val="left"/>
      <w:rPr>
        <w:rFonts w:ascii="StarSymbol" w:hAnsi="StarSymbol"/>
      </w:rPr>
    </w:lvl>
    <w:lvl w:ilvl="8">
      <w:numFmt w:val="bullet"/>
      <w:lvlText w:val="•"/>
      <w:lvlJc w:val="left"/>
      <w:rPr>
        <w:rFonts w:ascii="StarSymbol" w:hAnsi="StarSymbol"/>
      </w:rPr>
    </w:lvl>
  </w:abstractNum>
  <w:abstractNum w:abstractNumId="40">
    <w:nsid w:val="627C755B"/>
    <w:multiLevelType w:val="hybridMultilevel"/>
    <w:tmpl w:val="E614445C"/>
    <w:lvl w:ilvl="0" w:tplc="08C6CECC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E0B40CEA" w:tentative="1">
      <w:start w:val="1"/>
      <w:numFmt w:val="lowerLetter"/>
      <w:lvlText w:val="%2."/>
      <w:lvlJc w:val="left"/>
      <w:pPr>
        <w:ind w:left="1440" w:hanging="360"/>
      </w:pPr>
    </w:lvl>
    <w:lvl w:ilvl="2" w:tplc="BD98F416" w:tentative="1">
      <w:start w:val="1"/>
      <w:numFmt w:val="lowerRoman"/>
      <w:lvlText w:val="%3."/>
      <w:lvlJc w:val="right"/>
      <w:pPr>
        <w:ind w:left="2160" w:hanging="180"/>
      </w:pPr>
    </w:lvl>
    <w:lvl w:ilvl="3" w:tplc="AB869DDC">
      <w:start w:val="1"/>
      <w:numFmt w:val="decimal"/>
      <w:lvlText w:val="%4."/>
      <w:lvlJc w:val="left"/>
      <w:pPr>
        <w:ind w:left="2880" w:hanging="360"/>
      </w:pPr>
    </w:lvl>
    <w:lvl w:ilvl="4" w:tplc="7D6ABE90" w:tentative="1">
      <w:start w:val="1"/>
      <w:numFmt w:val="lowerLetter"/>
      <w:lvlText w:val="%5."/>
      <w:lvlJc w:val="left"/>
      <w:pPr>
        <w:ind w:left="3600" w:hanging="360"/>
      </w:pPr>
    </w:lvl>
    <w:lvl w:ilvl="5" w:tplc="155E2E2A" w:tentative="1">
      <w:start w:val="1"/>
      <w:numFmt w:val="lowerRoman"/>
      <w:lvlText w:val="%6."/>
      <w:lvlJc w:val="right"/>
      <w:pPr>
        <w:ind w:left="4320" w:hanging="180"/>
      </w:pPr>
    </w:lvl>
    <w:lvl w:ilvl="6" w:tplc="8F08B00C" w:tentative="1">
      <w:start w:val="1"/>
      <w:numFmt w:val="decimal"/>
      <w:lvlText w:val="%7."/>
      <w:lvlJc w:val="left"/>
      <w:pPr>
        <w:ind w:left="5040" w:hanging="360"/>
      </w:pPr>
    </w:lvl>
    <w:lvl w:ilvl="7" w:tplc="3D7AEBFA" w:tentative="1">
      <w:start w:val="1"/>
      <w:numFmt w:val="lowerLetter"/>
      <w:lvlText w:val="%8."/>
      <w:lvlJc w:val="left"/>
      <w:pPr>
        <w:ind w:left="5760" w:hanging="360"/>
      </w:pPr>
    </w:lvl>
    <w:lvl w:ilvl="8" w:tplc="671AE2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5D72878"/>
    <w:multiLevelType w:val="hybridMultilevel"/>
    <w:tmpl w:val="48D2F25E"/>
    <w:lvl w:ilvl="0" w:tplc="04150015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b w:val="0"/>
      </w:r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86D5B45"/>
    <w:multiLevelType w:val="hybridMultilevel"/>
    <w:tmpl w:val="4224E7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B74691F6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A5F0FA4"/>
    <w:multiLevelType w:val="hybridMultilevel"/>
    <w:tmpl w:val="682E2DD8"/>
    <w:lvl w:ilvl="0" w:tplc="04150011">
      <w:start w:val="12"/>
      <w:numFmt w:val="upperRoman"/>
      <w:lvlText w:val="%1."/>
      <w:lvlJc w:val="right"/>
      <w:pPr>
        <w:ind w:left="720" w:hanging="360"/>
      </w:pPr>
      <w:rPr>
        <w:rFonts w:hint="default"/>
        <w:b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D407054"/>
    <w:multiLevelType w:val="multilevel"/>
    <w:tmpl w:val="0F488B7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5">
    <w:nsid w:val="6EC54327"/>
    <w:multiLevelType w:val="multilevel"/>
    <w:tmpl w:val="EC14601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6">
    <w:nsid w:val="73B82EC3"/>
    <w:multiLevelType w:val="multilevel"/>
    <w:tmpl w:val="528E74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47">
    <w:nsid w:val="7645126E"/>
    <w:multiLevelType w:val="hybridMultilevel"/>
    <w:tmpl w:val="61429D30"/>
    <w:lvl w:ilvl="0" w:tplc="402AFF96">
      <w:start w:val="14"/>
      <w:numFmt w:val="upperRoman"/>
      <w:lvlText w:val="%1."/>
      <w:lvlJc w:val="right"/>
      <w:pPr>
        <w:ind w:left="720" w:hanging="360"/>
      </w:pPr>
      <w:rPr>
        <w:rFonts w:hint="default"/>
        <w:b/>
        <w:color w:val="auto"/>
        <w:sz w:val="22"/>
        <w:szCs w:val="22"/>
      </w:rPr>
    </w:lvl>
    <w:lvl w:ilvl="1" w:tplc="B48E1B86" w:tentative="1">
      <w:start w:val="1"/>
      <w:numFmt w:val="lowerLetter"/>
      <w:lvlText w:val="%2."/>
      <w:lvlJc w:val="left"/>
      <w:pPr>
        <w:ind w:left="1440" w:hanging="360"/>
      </w:pPr>
    </w:lvl>
    <w:lvl w:ilvl="2" w:tplc="6548F414" w:tentative="1">
      <w:start w:val="1"/>
      <w:numFmt w:val="lowerRoman"/>
      <w:lvlText w:val="%3."/>
      <w:lvlJc w:val="right"/>
      <w:pPr>
        <w:ind w:left="2160" w:hanging="180"/>
      </w:pPr>
    </w:lvl>
    <w:lvl w:ilvl="3" w:tplc="36A6CD72" w:tentative="1">
      <w:start w:val="1"/>
      <w:numFmt w:val="decimal"/>
      <w:lvlText w:val="%4."/>
      <w:lvlJc w:val="left"/>
      <w:pPr>
        <w:ind w:left="2880" w:hanging="360"/>
      </w:pPr>
    </w:lvl>
    <w:lvl w:ilvl="4" w:tplc="3AB0FF72" w:tentative="1">
      <w:start w:val="1"/>
      <w:numFmt w:val="lowerLetter"/>
      <w:lvlText w:val="%5."/>
      <w:lvlJc w:val="left"/>
      <w:pPr>
        <w:ind w:left="3600" w:hanging="360"/>
      </w:pPr>
    </w:lvl>
    <w:lvl w:ilvl="5" w:tplc="7DB281F2" w:tentative="1">
      <w:start w:val="1"/>
      <w:numFmt w:val="lowerRoman"/>
      <w:lvlText w:val="%6."/>
      <w:lvlJc w:val="right"/>
      <w:pPr>
        <w:ind w:left="4320" w:hanging="180"/>
      </w:pPr>
    </w:lvl>
    <w:lvl w:ilvl="6" w:tplc="C6785F38" w:tentative="1">
      <w:start w:val="1"/>
      <w:numFmt w:val="decimal"/>
      <w:lvlText w:val="%7."/>
      <w:lvlJc w:val="left"/>
      <w:pPr>
        <w:ind w:left="5040" w:hanging="360"/>
      </w:pPr>
    </w:lvl>
    <w:lvl w:ilvl="7" w:tplc="7E142B04" w:tentative="1">
      <w:start w:val="1"/>
      <w:numFmt w:val="lowerLetter"/>
      <w:lvlText w:val="%8."/>
      <w:lvlJc w:val="left"/>
      <w:pPr>
        <w:ind w:left="5760" w:hanging="360"/>
      </w:pPr>
    </w:lvl>
    <w:lvl w:ilvl="8" w:tplc="9B0A3F8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8407237"/>
    <w:multiLevelType w:val="hybridMultilevel"/>
    <w:tmpl w:val="D9F87D0C"/>
    <w:lvl w:ilvl="0" w:tplc="A178F536">
      <w:start w:val="1"/>
      <w:numFmt w:val="decimal"/>
      <w:lvlText w:val="%1."/>
      <w:lvlJc w:val="left"/>
      <w:pPr>
        <w:ind w:left="720" w:hanging="360"/>
      </w:pPr>
      <w:rPr>
        <w:b w:val="0"/>
        <w:strike w:val="0"/>
        <w:dstrike w:val="0"/>
        <w:color w:val="auto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E73442B"/>
    <w:multiLevelType w:val="multilevel"/>
    <w:tmpl w:val="69B844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812"/>
        </w:tabs>
        <w:ind w:left="812" w:hanging="360"/>
      </w:pPr>
      <w:rPr>
        <w:rFonts w:ascii="Arial" w:eastAsia="Calibri" w:hAnsi="Arial" w:cs="Arial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532"/>
        </w:tabs>
        <w:ind w:left="1532" w:hanging="180"/>
      </w:pPr>
    </w:lvl>
    <w:lvl w:ilvl="3">
      <w:start w:val="1"/>
      <w:numFmt w:val="decimal"/>
      <w:lvlText w:val="%4."/>
      <w:lvlJc w:val="left"/>
      <w:pPr>
        <w:tabs>
          <w:tab w:val="num" w:pos="2252"/>
        </w:tabs>
        <w:ind w:left="2252" w:hanging="360"/>
      </w:pPr>
    </w:lvl>
    <w:lvl w:ilvl="4">
      <w:start w:val="1"/>
      <w:numFmt w:val="lowerLetter"/>
      <w:lvlText w:val="%5."/>
      <w:lvlJc w:val="left"/>
      <w:pPr>
        <w:tabs>
          <w:tab w:val="num" w:pos="2972"/>
        </w:tabs>
        <w:ind w:left="2972" w:hanging="360"/>
      </w:pPr>
    </w:lvl>
    <w:lvl w:ilvl="5">
      <w:start w:val="1"/>
      <w:numFmt w:val="lowerRoman"/>
      <w:lvlText w:val="%6."/>
      <w:lvlJc w:val="left"/>
      <w:pPr>
        <w:tabs>
          <w:tab w:val="num" w:pos="3692"/>
        </w:tabs>
        <w:ind w:left="3692" w:hanging="180"/>
      </w:pPr>
    </w:lvl>
    <w:lvl w:ilvl="6">
      <w:start w:val="1"/>
      <w:numFmt w:val="decimal"/>
      <w:lvlText w:val="%7."/>
      <w:lvlJc w:val="left"/>
      <w:pPr>
        <w:tabs>
          <w:tab w:val="num" w:pos="4412"/>
        </w:tabs>
        <w:ind w:left="4412" w:hanging="360"/>
      </w:pPr>
    </w:lvl>
    <w:lvl w:ilvl="7">
      <w:start w:val="1"/>
      <w:numFmt w:val="lowerLetter"/>
      <w:lvlText w:val="%8."/>
      <w:lvlJc w:val="left"/>
      <w:pPr>
        <w:tabs>
          <w:tab w:val="num" w:pos="5132"/>
        </w:tabs>
        <w:ind w:left="5132" w:hanging="360"/>
      </w:pPr>
    </w:lvl>
    <w:lvl w:ilvl="8">
      <w:start w:val="1"/>
      <w:numFmt w:val="lowerRoman"/>
      <w:lvlText w:val="%9."/>
      <w:lvlJc w:val="left"/>
      <w:pPr>
        <w:tabs>
          <w:tab w:val="num" w:pos="5852"/>
        </w:tabs>
        <w:ind w:left="5852" w:hanging="180"/>
      </w:pPr>
    </w:lvl>
  </w:abstractNum>
  <w:num w:numId="1">
    <w:abstractNumId w:val="15"/>
  </w:num>
  <w:num w:numId="2">
    <w:abstractNumId w:val="7"/>
  </w:num>
  <w:num w:numId="3">
    <w:abstractNumId w:val="39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6"/>
  </w:num>
  <w:num w:numId="11">
    <w:abstractNumId w:val="40"/>
  </w:num>
  <w:num w:numId="12">
    <w:abstractNumId w:val="38"/>
  </w:num>
  <w:num w:numId="13">
    <w:abstractNumId w:val="19"/>
  </w:num>
  <w:num w:numId="14">
    <w:abstractNumId w:val="24"/>
  </w:num>
  <w:num w:numId="15">
    <w:abstractNumId w:val="21"/>
  </w:num>
  <w:num w:numId="16">
    <w:abstractNumId w:val="46"/>
  </w:num>
  <w:num w:numId="17">
    <w:abstractNumId w:val="41"/>
  </w:num>
  <w:num w:numId="18">
    <w:abstractNumId w:val="33"/>
  </w:num>
  <w:num w:numId="19">
    <w:abstractNumId w:val="42"/>
  </w:num>
  <w:num w:numId="20">
    <w:abstractNumId w:val="22"/>
  </w:num>
  <w:num w:numId="21">
    <w:abstractNumId w:val="10"/>
  </w:num>
  <w:num w:numId="22">
    <w:abstractNumId w:val="3"/>
    <w:lvlOverride w:ilvl="0">
      <w:startOverride w:val="1"/>
    </w:lvlOverride>
  </w:num>
  <w:num w:numId="23">
    <w:abstractNumId w:val="43"/>
  </w:num>
  <w:num w:numId="24">
    <w:abstractNumId w:val="8"/>
  </w:num>
  <w:num w:numId="25">
    <w:abstractNumId w:val="25"/>
  </w:num>
  <w:num w:numId="26">
    <w:abstractNumId w:val="49"/>
  </w:num>
  <w:num w:numId="27">
    <w:abstractNumId w:val="30"/>
  </w:num>
  <w:num w:numId="28">
    <w:abstractNumId w:val="16"/>
  </w:num>
  <w:num w:numId="29">
    <w:abstractNumId w:val="35"/>
  </w:num>
  <w:num w:numId="30">
    <w:abstractNumId w:val="9"/>
  </w:num>
  <w:num w:numId="31">
    <w:abstractNumId w:val="17"/>
  </w:num>
  <w:num w:numId="32">
    <w:abstractNumId w:val="47"/>
  </w:num>
  <w:num w:numId="33">
    <w:abstractNumId w:val="37"/>
  </w:num>
  <w:num w:numId="34">
    <w:abstractNumId w:val="27"/>
  </w:num>
  <w:num w:numId="35">
    <w:abstractNumId w:val="32"/>
  </w:num>
  <w:num w:numId="36">
    <w:abstractNumId w:val="31"/>
  </w:num>
  <w:num w:numId="37">
    <w:abstractNumId w:val="6"/>
  </w:num>
  <w:num w:numId="38">
    <w:abstractNumId w:val="20"/>
  </w:num>
  <w:num w:numId="39">
    <w:abstractNumId w:val="18"/>
  </w:num>
  <w:num w:numId="40">
    <w:abstractNumId w:val="34"/>
  </w:num>
  <w:num w:numId="41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2"/>
  </w:num>
  <w:num w:numId="43">
    <w:abstractNumId w:val="11"/>
  </w:num>
  <w:num w:numId="44">
    <w:abstractNumId w:val="26"/>
  </w:num>
  <w:num w:numId="45">
    <w:abstractNumId w:val="28"/>
  </w:num>
  <w:num w:numId="46">
    <w:abstractNumId w:val="29"/>
    <w:lvlOverride w:ilvl="0"/>
    <w:lvlOverride w:ilvl="1">
      <w:startOverride w:val="1"/>
    </w:lvlOverride>
  </w:num>
  <w:num w:numId="47">
    <w:abstractNumId w:val="29"/>
  </w:num>
  <w:num w:numId="48">
    <w:abstractNumId w:val="45"/>
    <w:lvlOverride w:ilvl="0">
      <w:startOverride w:val="1"/>
    </w:lvlOverride>
  </w:num>
  <w:num w:numId="49">
    <w:abstractNumId w:val="45"/>
  </w:num>
  <w:num w:numId="50">
    <w:abstractNumId w:val="44"/>
    <w:lvlOverride w:ilvl="0">
      <w:startOverride w:val="1"/>
    </w:lvlOverride>
  </w:num>
  <w:num w:numId="51">
    <w:abstractNumId w:val="44"/>
  </w:num>
  <w:numIdMacAtCleanup w:val="5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autoHyphenation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9365C"/>
    <w:rsid w:val="00013659"/>
    <w:rsid w:val="000738CB"/>
    <w:rsid w:val="00090365"/>
    <w:rsid w:val="000A18DA"/>
    <w:rsid w:val="00143D1A"/>
    <w:rsid w:val="001447A6"/>
    <w:rsid w:val="0016443A"/>
    <w:rsid w:val="001C4C86"/>
    <w:rsid w:val="001C5E90"/>
    <w:rsid w:val="001D0ABC"/>
    <w:rsid w:val="001F624F"/>
    <w:rsid w:val="002821CA"/>
    <w:rsid w:val="0029365C"/>
    <w:rsid w:val="00297873"/>
    <w:rsid w:val="002B707A"/>
    <w:rsid w:val="002C2E11"/>
    <w:rsid w:val="002F67D1"/>
    <w:rsid w:val="0032272B"/>
    <w:rsid w:val="00327879"/>
    <w:rsid w:val="00332509"/>
    <w:rsid w:val="00360EEA"/>
    <w:rsid w:val="00363AD2"/>
    <w:rsid w:val="003D14F0"/>
    <w:rsid w:val="004237B5"/>
    <w:rsid w:val="004313C9"/>
    <w:rsid w:val="00434F71"/>
    <w:rsid w:val="00441D9E"/>
    <w:rsid w:val="0044557E"/>
    <w:rsid w:val="004B18BC"/>
    <w:rsid w:val="004C3CAE"/>
    <w:rsid w:val="0050236C"/>
    <w:rsid w:val="00503E9A"/>
    <w:rsid w:val="00526FAA"/>
    <w:rsid w:val="005A4BC8"/>
    <w:rsid w:val="005C534A"/>
    <w:rsid w:val="00646122"/>
    <w:rsid w:val="0065124C"/>
    <w:rsid w:val="0069245D"/>
    <w:rsid w:val="00692B05"/>
    <w:rsid w:val="006A3716"/>
    <w:rsid w:val="00737868"/>
    <w:rsid w:val="007743BA"/>
    <w:rsid w:val="007C037C"/>
    <w:rsid w:val="007C337B"/>
    <w:rsid w:val="00803B12"/>
    <w:rsid w:val="008353D5"/>
    <w:rsid w:val="00866B23"/>
    <w:rsid w:val="00890CA8"/>
    <w:rsid w:val="00893473"/>
    <w:rsid w:val="008B651C"/>
    <w:rsid w:val="008F0B0D"/>
    <w:rsid w:val="008F1041"/>
    <w:rsid w:val="008F7A17"/>
    <w:rsid w:val="00923187"/>
    <w:rsid w:val="009339D3"/>
    <w:rsid w:val="00935042"/>
    <w:rsid w:val="00942DDA"/>
    <w:rsid w:val="009B4EA5"/>
    <w:rsid w:val="009F51E9"/>
    <w:rsid w:val="00A40445"/>
    <w:rsid w:val="00A4045C"/>
    <w:rsid w:val="00A46B68"/>
    <w:rsid w:val="00A64E94"/>
    <w:rsid w:val="00AA366A"/>
    <w:rsid w:val="00AE712C"/>
    <w:rsid w:val="00B72099"/>
    <w:rsid w:val="00B76873"/>
    <w:rsid w:val="00B90BBA"/>
    <w:rsid w:val="00BC5159"/>
    <w:rsid w:val="00BD48A6"/>
    <w:rsid w:val="00BE1A1B"/>
    <w:rsid w:val="00BE554A"/>
    <w:rsid w:val="00BF215D"/>
    <w:rsid w:val="00C621A6"/>
    <w:rsid w:val="00CE1C93"/>
    <w:rsid w:val="00CE6746"/>
    <w:rsid w:val="00D00890"/>
    <w:rsid w:val="00D247F3"/>
    <w:rsid w:val="00D97375"/>
    <w:rsid w:val="00DE5755"/>
    <w:rsid w:val="00E026A4"/>
    <w:rsid w:val="00E238C6"/>
    <w:rsid w:val="00E418ED"/>
    <w:rsid w:val="00E92771"/>
    <w:rsid w:val="00EC6625"/>
    <w:rsid w:val="00EF5A8E"/>
    <w:rsid w:val="00F13FEF"/>
    <w:rsid w:val="00F5792C"/>
    <w:rsid w:val="00F621B1"/>
    <w:rsid w:val="00F63901"/>
    <w:rsid w:val="00F77BC9"/>
    <w:rsid w:val="00FA7E48"/>
    <w:rsid w:val="00FC1E0E"/>
    <w:rsid w:val="00FD44C0"/>
    <w:rsid w:val="00FE08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Segoe UI" w:hAnsi="Liberation Serif" w:cs="Tahoma"/>
        <w:color w:val="000000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624F"/>
  </w:style>
  <w:style w:type="paragraph" w:styleId="Nagwek1">
    <w:name w:val="heading 1"/>
    <w:basedOn w:val="Normalny"/>
    <w:next w:val="Normalny"/>
    <w:link w:val="Nagwek1Znak"/>
    <w:uiPriority w:val="9"/>
    <w:qFormat/>
    <w:rsid w:val="0065124C"/>
    <w:pPr>
      <w:keepNext/>
      <w:keepLines/>
      <w:widowControl/>
      <w:numPr>
        <w:numId w:val="35"/>
      </w:numPr>
      <w:tabs>
        <w:tab w:val="left" w:pos="1560"/>
      </w:tabs>
      <w:suppressAutoHyphens w:val="0"/>
      <w:autoSpaceDN/>
      <w:spacing w:before="240" w:after="240" w:line="276" w:lineRule="auto"/>
      <w:jc w:val="both"/>
      <w:textAlignment w:val="auto"/>
      <w:outlineLvl w:val="0"/>
    </w:pPr>
    <w:rPr>
      <w:rFonts w:ascii="Arial" w:eastAsiaTheme="majorEastAsia" w:hAnsi="Arial" w:cs="Arial"/>
      <w:bCs/>
      <w:color w:val="31849B" w:themeColor="accent5" w:themeShade="BF"/>
      <w:kern w:val="0"/>
      <w:sz w:val="28"/>
      <w:szCs w:val="32"/>
      <w:lang w:eastAsia="ar-SA" w:bidi="ar-SA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5124C"/>
    <w:pPr>
      <w:widowControl/>
      <w:numPr>
        <w:ilvl w:val="1"/>
        <w:numId w:val="35"/>
      </w:numPr>
      <w:suppressAutoHyphens w:val="0"/>
      <w:autoSpaceDN/>
      <w:spacing w:after="120" w:line="276" w:lineRule="auto"/>
      <w:jc w:val="both"/>
      <w:textAlignment w:val="auto"/>
      <w:outlineLvl w:val="1"/>
    </w:pPr>
    <w:rPr>
      <w:rFonts w:ascii="Arial" w:eastAsia="Calibri" w:hAnsi="Arial" w:cs="Arial"/>
      <w:color w:val="auto"/>
      <w:kern w:val="0"/>
      <w:sz w:val="22"/>
      <w:szCs w:val="22"/>
      <w:lang w:eastAsia="ar-SA" w:bidi="ar-SA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5124C"/>
    <w:pPr>
      <w:widowControl/>
      <w:numPr>
        <w:ilvl w:val="2"/>
        <w:numId w:val="35"/>
      </w:numPr>
      <w:suppressAutoHyphens w:val="0"/>
      <w:autoSpaceDN/>
      <w:spacing w:line="276" w:lineRule="auto"/>
      <w:contextualSpacing/>
      <w:jc w:val="both"/>
      <w:textAlignment w:val="auto"/>
      <w:outlineLvl w:val="2"/>
    </w:pPr>
    <w:rPr>
      <w:rFonts w:ascii="Arial" w:eastAsiaTheme="majorEastAsia" w:hAnsi="Arial" w:cs="Arial"/>
      <w:bCs/>
      <w:color w:val="auto"/>
      <w:kern w:val="0"/>
      <w:sz w:val="22"/>
      <w:szCs w:val="22"/>
      <w:lang w:eastAsia="ar-SA" w:bidi="ar-SA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65124C"/>
    <w:pPr>
      <w:keepNext/>
      <w:keepLines/>
      <w:widowControl/>
      <w:numPr>
        <w:ilvl w:val="3"/>
        <w:numId w:val="35"/>
      </w:numPr>
      <w:suppressAutoHyphens w:val="0"/>
      <w:autoSpaceDN/>
      <w:spacing w:before="40" w:line="276" w:lineRule="auto"/>
      <w:jc w:val="both"/>
      <w:textAlignment w:val="auto"/>
      <w:outlineLvl w:val="3"/>
    </w:pPr>
    <w:rPr>
      <w:rFonts w:asciiTheme="majorHAnsi" w:eastAsiaTheme="majorEastAsia" w:hAnsiTheme="majorHAnsi" w:cstheme="majorBidi"/>
      <w:bCs/>
      <w:i/>
      <w:iCs/>
      <w:color w:val="365F91" w:themeColor="accent1" w:themeShade="BF"/>
      <w:kern w:val="0"/>
      <w:sz w:val="22"/>
      <w:szCs w:val="22"/>
      <w:lang w:eastAsia="ar-SA" w:bidi="ar-SA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5124C"/>
    <w:pPr>
      <w:keepNext/>
      <w:keepLines/>
      <w:widowControl/>
      <w:numPr>
        <w:ilvl w:val="4"/>
        <w:numId w:val="35"/>
      </w:numPr>
      <w:suppressAutoHyphens w:val="0"/>
      <w:autoSpaceDN/>
      <w:spacing w:before="40" w:line="276" w:lineRule="auto"/>
      <w:jc w:val="both"/>
      <w:textAlignment w:val="auto"/>
      <w:outlineLvl w:val="4"/>
    </w:pPr>
    <w:rPr>
      <w:rFonts w:asciiTheme="majorHAnsi" w:eastAsiaTheme="majorEastAsia" w:hAnsiTheme="majorHAnsi" w:cstheme="majorBidi"/>
      <w:bCs/>
      <w:color w:val="365F91" w:themeColor="accent1" w:themeShade="BF"/>
      <w:kern w:val="0"/>
      <w:sz w:val="22"/>
      <w:szCs w:val="22"/>
      <w:lang w:eastAsia="ar-SA" w:bidi="ar-SA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5124C"/>
    <w:pPr>
      <w:keepNext/>
      <w:keepLines/>
      <w:widowControl/>
      <w:numPr>
        <w:ilvl w:val="5"/>
        <w:numId w:val="35"/>
      </w:numPr>
      <w:suppressAutoHyphens w:val="0"/>
      <w:autoSpaceDN/>
      <w:spacing w:before="40" w:line="276" w:lineRule="auto"/>
      <w:jc w:val="both"/>
      <w:textAlignment w:val="auto"/>
      <w:outlineLvl w:val="5"/>
    </w:pPr>
    <w:rPr>
      <w:rFonts w:asciiTheme="majorHAnsi" w:eastAsiaTheme="majorEastAsia" w:hAnsiTheme="majorHAnsi" w:cstheme="majorBidi"/>
      <w:bCs/>
      <w:color w:val="243F60" w:themeColor="accent1" w:themeShade="7F"/>
      <w:kern w:val="0"/>
      <w:sz w:val="22"/>
      <w:szCs w:val="22"/>
      <w:lang w:eastAsia="ar-SA" w:bidi="ar-SA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5124C"/>
    <w:pPr>
      <w:keepNext/>
      <w:keepLines/>
      <w:widowControl/>
      <w:numPr>
        <w:ilvl w:val="6"/>
        <w:numId w:val="35"/>
      </w:numPr>
      <w:suppressAutoHyphens w:val="0"/>
      <w:autoSpaceDN/>
      <w:spacing w:before="40" w:line="276" w:lineRule="auto"/>
      <w:jc w:val="both"/>
      <w:textAlignment w:val="auto"/>
      <w:outlineLvl w:val="6"/>
    </w:pPr>
    <w:rPr>
      <w:rFonts w:asciiTheme="majorHAnsi" w:eastAsiaTheme="majorEastAsia" w:hAnsiTheme="majorHAnsi" w:cstheme="majorBidi"/>
      <w:bCs/>
      <w:i/>
      <w:iCs/>
      <w:color w:val="243F60" w:themeColor="accent1" w:themeShade="7F"/>
      <w:kern w:val="0"/>
      <w:sz w:val="22"/>
      <w:szCs w:val="22"/>
      <w:lang w:eastAsia="ar-SA" w:bidi="ar-SA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5124C"/>
    <w:pPr>
      <w:keepNext/>
      <w:keepLines/>
      <w:widowControl/>
      <w:numPr>
        <w:ilvl w:val="7"/>
        <w:numId w:val="35"/>
      </w:numPr>
      <w:suppressAutoHyphens w:val="0"/>
      <w:autoSpaceDN/>
      <w:spacing w:before="40" w:line="276" w:lineRule="auto"/>
      <w:jc w:val="both"/>
      <w:textAlignment w:val="auto"/>
      <w:outlineLvl w:val="7"/>
    </w:pPr>
    <w:rPr>
      <w:rFonts w:asciiTheme="majorHAnsi" w:eastAsiaTheme="majorEastAsia" w:hAnsiTheme="majorHAnsi" w:cstheme="majorBidi"/>
      <w:bCs/>
      <w:color w:val="272727" w:themeColor="text1" w:themeTint="D8"/>
      <w:kern w:val="0"/>
      <w:sz w:val="21"/>
      <w:szCs w:val="21"/>
      <w:lang w:eastAsia="ar-SA" w:bidi="ar-SA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5124C"/>
    <w:pPr>
      <w:keepNext/>
      <w:keepLines/>
      <w:widowControl/>
      <w:numPr>
        <w:ilvl w:val="8"/>
        <w:numId w:val="35"/>
      </w:numPr>
      <w:suppressAutoHyphens w:val="0"/>
      <w:autoSpaceDN/>
      <w:spacing w:before="40" w:line="276" w:lineRule="auto"/>
      <w:jc w:val="both"/>
      <w:textAlignment w:val="auto"/>
      <w:outlineLvl w:val="8"/>
    </w:pPr>
    <w:rPr>
      <w:rFonts w:asciiTheme="majorHAnsi" w:eastAsiaTheme="majorEastAsia" w:hAnsiTheme="majorHAnsi" w:cstheme="majorBidi"/>
      <w:bCs/>
      <w:i/>
      <w:iCs/>
      <w:color w:val="272727" w:themeColor="text1" w:themeTint="D8"/>
      <w:kern w:val="0"/>
      <w:sz w:val="21"/>
      <w:szCs w:val="21"/>
      <w:lang w:eastAsia="ar-SA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29365C"/>
  </w:style>
  <w:style w:type="paragraph" w:customStyle="1" w:styleId="Heading">
    <w:name w:val="Heading"/>
    <w:basedOn w:val="Standard"/>
    <w:next w:val="Textbody"/>
    <w:rsid w:val="0029365C"/>
    <w:pPr>
      <w:keepNext/>
      <w:spacing w:before="240" w:after="283"/>
    </w:pPr>
    <w:rPr>
      <w:rFonts w:ascii="Liberation Sans" w:eastAsia="Microsoft YaHei" w:hAnsi="Liberation Sans" w:cs="Arial"/>
      <w:sz w:val="28"/>
      <w:szCs w:val="28"/>
    </w:rPr>
  </w:style>
  <w:style w:type="paragraph" w:customStyle="1" w:styleId="Textbody">
    <w:name w:val="Text body"/>
    <w:basedOn w:val="Standard"/>
    <w:rsid w:val="0029365C"/>
    <w:pPr>
      <w:spacing w:after="283" w:line="276" w:lineRule="auto"/>
    </w:pPr>
  </w:style>
  <w:style w:type="paragraph" w:customStyle="1" w:styleId="Nagwek21">
    <w:name w:val="Nagłówek 21"/>
    <w:basedOn w:val="Heading"/>
    <w:next w:val="Textbody"/>
    <w:rsid w:val="0029365C"/>
    <w:pPr>
      <w:spacing w:before="200" w:after="120"/>
      <w:outlineLvl w:val="1"/>
    </w:pPr>
    <w:rPr>
      <w:rFonts w:ascii="Liberation Serif" w:eastAsia="NSimSun" w:hAnsi="Liberation Serif"/>
      <w:b/>
      <w:bCs/>
      <w:sz w:val="36"/>
      <w:szCs w:val="36"/>
    </w:rPr>
  </w:style>
  <w:style w:type="paragraph" w:customStyle="1" w:styleId="Nagwek11">
    <w:name w:val="Nagłówek 11"/>
    <w:basedOn w:val="Heading"/>
    <w:next w:val="Textbody"/>
    <w:rsid w:val="0029365C"/>
    <w:pPr>
      <w:spacing w:after="120"/>
      <w:outlineLvl w:val="0"/>
    </w:pPr>
    <w:rPr>
      <w:rFonts w:ascii="Liberation Serif" w:eastAsia="NSimSun" w:hAnsi="Liberation Serif"/>
      <w:b/>
      <w:bCs/>
      <w:sz w:val="48"/>
      <w:szCs w:val="48"/>
    </w:rPr>
  </w:style>
  <w:style w:type="paragraph" w:customStyle="1" w:styleId="Bezodstpw1">
    <w:name w:val="Bez odstępów1"/>
    <w:rsid w:val="0029365C"/>
    <w:rPr>
      <w:rFonts w:ascii="Times New Roman" w:eastAsia="Times New Roman" w:hAnsi="Times New Roman" w:cs="Times New Roman"/>
      <w:lang w:eastAsia="ar-SA"/>
    </w:rPr>
  </w:style>
  <w:style w:type="character" w:customStyle="1" w:styleId="Internetlink">
    <w:name w:val="Internet link"/>
    <w:rsid w:val="0029365C"/>
    <w:rPr>
      <w:color w:val="000080"/>
      <w:u w:val="single"/>
    </w:rPr>
  </w:style>
  <w:style w:type="character" w:customStyle="1" w:styleId="NumberingSymbols">
    <w:name w:val="Numbering Symbols"/>
    <w:rsid w:val="0029365C"/>
    <w:rPr>
      <w:rFonts w:ascii="Arial" w:hAnsi="Arial"/>
    </w:rPr>
  </w:style>
  <w:style w:type="character" w:customStyle="1" w:styleId="ListLabel12">
    <w:name w:val="ListLabel 12"/>
    <w:rsid w:val="0029365C"/>
    <w:rPr>
      <w:rFonts w:eastAsia="Times New Roman"/>
    </w:rPr>
  </w:style>
  <w:style w:type="character" w:customStyle="1" w:styleId="ListLabel11">
    <w:name w:val="ListLabel 11"/>
    <w:rsid w:val="0029365C"/>
    <w:rPr>
      <w:rFonts w:eastAsia="Times New Roman"/>
    </w:rPr>
  </w:style>
  <w:style w:type="character" w:customStyle="1" w:styleId="VisitedInternetLink">
    <w:name w:val="Visited Internet Link"/>
    <w:basedOn w:val="Domylnaczcionkaakapitu"/>
    <w:rsid w:val="0029365C"/>
    <w:rPr>
      <w:color w:val="800080"/>
      <w:u w:val="single"/>
    </w:rPr>
  </w:style>
  <w:style w:type="character" w:customStyle="1" w:styleId="BulletSymbols">
    <w:name w:val="Bullet Symbols"/>
    <w:rsid w:val="0029365C"/>
    <w:rPr>
      <w:rFonts w:ascii="OpenSymbol" w:eastAsia="OpenSymbol" w:hAnsi="OpenSymbol" w:cs="OpenSymbol"/>
    </w:rPr>
  </w:style>
  <w:style w:type="numbering" w:customStyle="1" w:styleId="WWNum41">
    <w:name w:val="WWNum41"/>
    <w:basedOn w:val="Bezlisty"/>
    <w:rsid w:val="0029365C"/>
    <w:pPr>
      <w:numPr>
        <w:numId w:val="1"/>
      </w:numPr>
    </w:pPr>
  </w:style>
  <w:style w:type="numbering" w:customStyle="1" w:styleId="WWNum40">
    <w:name w:val="WWNum40"/>
    <w:basedOn w:val="Bezlisty"/>
    <w:rsid w:val="0029365C"/>
    <w:pPr>
      <w:numPr>
        <w:numId w:val="2"/>
      </w:numPr>
    </w:pPr>
  </w:style>
  <w:style w:type="paragraph" w:customStyle="1" w:styleId="Default">
    <w:name w:val="Default"/>
    <w:rsid w:val="002B707A"/>
    <w:pPr>
      <w:widowControl/>
      <w:suppressAutoHyphens w:val="0"/>
      <w:autoSpaceDE w:val="0"/>
      <w:adjustRightInd w:val="0"/>
      <w:textAlignment w:val="auto"/>
    </w:pPr>
    <w:rPr>
      <w:rFonts w:ascii="Calibri" w:hAnsi="Calibri" w:cs="Calibri"/>
      <w:kern w:val="0"/>
      <w:lang w:bidi="ar-SA"/>
    </w:rPr>
  </w:style>
  <w:style w:type="paragraph" w:styleId="Akapitzlist">
    <w:name w:val="List Paragraph"/>
    <w:aliases w:val="CW_Lista,List Paragraph,Akapit z listą BS,Kolorowa lista — akcent 11,L1,Numerowanie,Akapit z listą5,T_SZ_List Paragraph,normalny tekst,Colorful List Accent 1,Akapit z listą4,Akapit z listą1,Średnia siatka 1 — akcent 21,sw tekst,Obiekt,lp1"/>
    <w:basedOn w:val="Normalny"/>
    <w:link w:val="AkapitzlistZnak"/>
    <w:uiPriority w:val="34"/>
    <w:qFormat/>
    <w:rsid w:val="001C5E90"/>
    <w:pPr>
      <w:widowControl/>
      <w:autoSpaceDN/>
      <w:spacing w:after="200" w:line="276" w:lineRule="auto"/>
      <w:ind w:left="720"/>
      <w:textAlignment w:val="auto"/>
    </w:pPr>
    <w:rPr>
      <w:rFonts w:ascii="Calibri" w:eastAsia="Calibri" w:hAnsi="Calibri" w:cs="Calibri"/>
      <w:color w:val="auto"/>
      <w:kern w:val="0"/>
      <w:sz w:val="22"/>
      <w:szCs w:val="22"/>
      <w:lang w:eastAsia="ar-SA" w:bidi="ar-SA"/>
    </w:rPr>
  </w:style>
  <w:style w:type="paragraph" w:customStyle="1" w:styleId="pzp">
    <w:name w:val="pzp"/>
    <w:basedOn w:val="Akapitzlist"/>
    <w:uiPriority w:val="99"/>
    <w:rsid w:val="001C5E90"/>
    <w:pPr>
      <w:ind w:left="357" w:hanging="357"/>
      <w:jc w:val="both"/>
    </w:pPr>
    <w:rPr>
      <w:rFonts w:ascii="Arial" w:hAnsi="Arial" w:cs="Arial"/>
    </w:rPr>
  </w:style>
  <w:style w:type="paragraph" w:customStyle="1" w:styleId="divparagraph">
    <w:name w:val="div.paragraph"/>
    <w:uiPriority w:val="99"/>
    <w:rsid w:val="001C5E90"/>
    <w:pPr>
      <w:suppressAutoHyphens w:val="0"/>
      <w:autoSpaceDE w:val="0"/>
      <w:adjustRightInd w:val="0"/>
      <w:spacing w:line="40" w:lineRule="atLeast"/>
      <w:textAlignment w:val="auto"/>
    </w:pPr>
    <w:rPr>
      <w:rFonts w:ascii="Helvetica" w:eastAsiaTheme="minorEastAsia" w:hAnsi="Helvetica" w:cs="Helvetica"/>
      <w:kern w:val="0"/>
      <w:sz w:val="18"/>
      <w:szCs w:val="18"/>
      <w:lang w:eastAsia="pl-PL" w:bidi="ar-SA"/>
    </w:rPr>
  </w:style>
  <w:style w:type="character" w:styleId="Hipercze">
    <w:name w:val="Hyperlink"/>
    <w:basedOn w:val="Domylnaczcionkaakapitu"/>
    <w:unhideWhenUsed/>
    <w:rsid w:val="001C5E90"/>
    <w:rPr>
      <w:color w:val="0000FF"/>
      <w:u w:val="single"/>
    </w:rPr>
  </w:style>
  <w:style w:type="character" w:customStyle="1" w:styleId="AkapitzlistZnak">
    <w:name w:val="Akapit z listą Znak"/>
    <w:aliases w:val="CW_Lista Znak,List Paragraph Znak,Akapit z listą BS Znak,Kolorowa lista — akcent 11 Znak,L1 Znak,Numerowanie Znak,Akapit z listą5 Znak,T_SZ_List Paragraph Znak,normalny tekst Znak,Colorful List Accent 1 Znak,Akapit z listą4 Znak"/>
    <w:link w:val="Akapitzlist"/>
    <w:uiPriority w:val="34"/>
    <w:qFormat/>
    <w:locked/>
    <w:rsid w:val="001C5E90"/>
    <w:rPr>
      <w:rFonts w:ascii="Calibri" w:eastAsia="Calibri" w:hAnsi="Calibri" w:cs="Calibri"/>
      <w:color w:val="auto"/>
      <w:kern w:val="0"/>
      <w:sz w:val="22"/>
      <w:szCs w:val="22"/>
      <w:lang w:eastAsia="ar-SA" w:bidi="ar-SA"/>
    </w:rPr>
  </w:style>
  <w:style w:type="character" w:styleId="Odwoaniedokomentarza">
    <w:name w:val="annotation reference"/>
    <w:uiPriority w:val="99"/>
    <w:semiHidden/>
    <w:unhideWhenUsed/>
    <w:rsid w:val="009339D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339D3"/>
    <w:pPr>
      <w:widowControl/>
      <w:autoSpaceDN/>
      <w:spacing w:after="200" w:line="276" w:lineRule="auto"/>
      <w:textAlignment w:val="auto"/>
    </w:pPr>
    <w:rPr>
      <w:rFonts w:ascii="Calibri" w:eastAsia="Calibri" w:hAnsi="Calibri" w:cs="Times New Roman"/>
      <w:color w:val="auto"/>
      <w:kern w:val="0"/>
      <w:sz w:val="20"/>
      <w:szCs w:val="20"/>
      <w:lang w:eastAsia="ar-SA" w:bidi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339D3"/>
    <w:rPr>
      <w:rFonts w:ascii="Calibri" w:eastAsia="Calibri" w:hAnsi="Calibri" w:cs="Times New Roman"/>
      <w:color w:val="auto"/>
      <w:kern w:val="0"/>
      <w:sz w:val="20"/>
      <w:szCs w:val="20"/>
      <w:lang w:eastAsia="ar-SA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339D3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39D3"/>
    <w:rPr>
      <w:rFonts w:ascii="Tahoma" w:hAnsi="Tahoma" w:cs="Mangal"/>
      <w:sz w:val="16"/>
      <w:szCs w:val="14"/>
    </w:rPr>
  </w:style>
  <w:style w:type="paragraph" w:customStyle="1" w:styleId="divpoint">
    <w:name w:val="div.point"/>
    <w:uiPriority w:val="99"/>
    <w:rsid w:val="004C3CAE"/>
    <w:pPr>
      <w:suppressAutoHyphens w:val="0"/>
      <w:autoSpaceDE w:val="0"/>
      <w:adjustRightInd w:val="0"/>
      <w:spacing w:line="40" w:lineRule="atLeast"/>
      <w:textAlignment w:val="auto"/>
    </w:pPr>
    <w:rPr>
      <w:rFonts w:ascii="Helvetica" w:eastAsiaTheme="minorEastAsia" w:hAnsi="Helvetica" w:cs="Helvetica"/>
      <w:kern w:val="0"/>
      <w:sz w:val="18"/>
      <w:szCs w:val="18"/>
      <w:lang w:eastAsia="pl-PL" w:bidi="ar-SA"/>
    </w:rPr>
  </w:style>
  <w:style w:type="paragraph" w:styleId="Nagwek">
    <w:name w:val="header"/>
    <w:basedOn w:val="Normalny"/>
    <w:link w:val="NagwekZnak"/>
    <w:uiPriority w:val="99"/>
    <w:semiHidden/>
    <w:unhideWhenUsed/>
    <w:rsid w:val="006A3716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6A3716"/>
    <w:rPr>
      <w:rFonts w:cs="Mangal"/>
      <w:szCs w:val="21"/>
    </w:rPr>
  </w:style>
  <w:style w:type="paragraph" w:styleId="Stopka">
    <w:name w:val="footer"/>
    <w:basedOn w:val="Normalny"/>
    <w:link w:val="StopkaZnak"/>
    <w:uiPriority w:val="99"/>
    <w:unhideWhenUsed/>
    <w:rsid w:val="006A3716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6A3716"/>
    <w:rPr>
      <w:rFonts w:cs="Mangal"/>
      <w:szCs w:val="21"/>
    </w:rPr>
  </w:style>
  <w:style w:type="character" w:customStyle="1" w:styleId="czeinternetowe">
    <w:name w:val="Łącze internetowe"/>
    <w:basedOn w:val="Domylnaczcionkaakapitu"/>
    <w:unhideWhenUsed/>
    <w:rsid w:val="00BC5159"/>
    <w:rPr>
      <w:color w:val="0000FF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65124C"/>
    <w:rPr>
      <w:rFonts w:ascii="Arial" w:eastAsiaTheme="majorEastAsia" w:hAnsi="Arial" w:cs="Arial"/>
      <w:bCs/>
      <w:color w:val="31849B" w:themeColor="accent5" w:themeShade="BF"/>
      <w:kern w:val="0"/>
      <w:sz w:val="28"/>
      <w:szCs w:val="32"/>
      <w:lang w:eastAsia="ar-SA" w:bidi="ar-SA"/>
    </w:rPr>
  </w:style>
  <w:style w:type="character" w:customStyle="1" w:styleId="Nagwek2Znak">
    <w:name w:val="Nagłówek 2 Znak"/>
    <w:basedOn w:val="Domylnaczcionkaakapitu"/>
    <w:link w:val="Nagwek2"/>
    <w:uiPriority w:val="9"/>
    <w:rsid w:val="0065124C"/>
    <w:rPr>
      <w:rFonts w:ascii="Arial" w:eastAsia="Calibri" w:hAnsi="Arial" w:cs="Arial"/>
      <w:color w:val="auto"/>
      <w:kern w:val="0"/>
      <w:sz w:val="22"/>
      <w:szCs w:val="22"/>
      <w:lang w:eastAsia="ar-SA" w:bidi="ar-SA"/>
    </w:rPr>
  </w:style>
  <w:style w:type="character" w:customStyle="1" w:styleId="Nagwek3Znak">
    <w:name w:val="Nagłówek 3 Znak"/>
    <w:basedOn w:val="Domylnaczcionkaakapitu"/>
    <w:link w:val="Nagwek3"/>
    <w:uiPriority w:val="9"/>
    <w:rsid w:val="0065124C"/>
    <w:rPr>
      <w:rFonts w:ascii="Arial" w:eastAsiaTheme="majorEastAsia" w:hAnsi="Arial" w:cs="Arial"/>
      <w:bCs/>
      <w:color w:val="auto"/>
      <w:kern w:val="0"/>
      <w:sz w:val="22"/>
      <w:szCs w:val="22"/>
      <w:lang w:eastAsia="ar-SA" w:bidi="ar-SA"/>
    </w:rPr>
  </w:style>
  <w:style w:type="character" w:customStyle="1" w:styleId="Nagwek4Znak">
    <w:name w:val="Nagłówek 4 Znak"/>
    <w:basedOn w:val="Domylnaczcionkaakapitu"/>
    <w:link w:val="Nagwek4"/>
    <w:uiPriority w:val="9"/>
    <w:rsid w:val="0065124C"/>
    <w:rPr>
      <w:rFonts w:asciiTheme="majorHAnsi" w:eastAsiaTheme="majorEastAsia" w:hAnsiTheme="majorHAnsi" w:cstheme="majorBidi"/>
      <w:bCs/>
      <w:i/>
      <w:iCs/>
      <w:color w:val="365F91" w:themeColor="accent1" w:themeShade="BF"/>
      <w:kern w:val="0"/>
      <w:sz w:val="22"/>
      <w:szCs w:val="22"/>
      <w:lang w:eastAsia="ar-SA" w:bidi="ar-SA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5124C"/>
    <w:rPr>
      <w:rFonts w:asciiTheme="majorHAnsi" w:eastAsiaTheme="majorEastAsia" w:hAnsiTheme="majorHAnsi" w:cstheme="majorBidi"/>
      <w:bCs/>
      <w:color w:val="365F91" w:themeColor="accent1" w:themeShade="BF"/>
      <w:kern w:val="0"/>
      <w:sz w:val="22"/>
      <w:szCs w:val="22"/>
      <w:lang w:eastAsia="ar-SA" w:bidi="ar-SA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5124C"/>
    <w:rPr>
      <w:rFonts w:asciiTheme="majorHAnsi" w:eastAsiaTheme="majorEastAsia" w:hAnsiTheme="majorHAnsi" w:cstheme="majorBidi"/>
      <w:bCs/>
      <w:color w:val="243F60" w:themeColor="accent1" w:themeShade="7F"/>
      <w:kern w:val="0"/>
      <w:sz w:val="22"/>
      <w:szCs w:val="22"/>
      <w:lang w:eastAsia="ar-SA" w:bidi="ar-SA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5124C"/>
    <w:rPr>
      <w:rFonts w:asciiTheme="majorHAnsi" w:eastAsiaTheme="majorEastAsia" w:hAnsiTheme="majorHAnsi" w:cstheme="majorBidi"/>
      <w:bCs/>
      <w:i/>
      <w:iCs/>
      <w:color w:val="243F60" w:themeColor="accent1" w:themeShade="7F"/>
      <w:kern w:val="0"/>
      <w:sz w:val="22"/>
      <w:szCs w:val="22"/>
      <w:lang w:eastAsia="ar-SA" w:bidi="ar-SA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5124C"/>
    <w:rPr>
      <w:rFonts w:asciiTheme="majorHAnsi" w:eastAsiaTheme="majorEastAsia" w:hAnsiTheme="majorHAnsi" w:cstheme="majorBidi"/>
      <w:bCs/>
      <w:color w:val="272727" w:themeColor="text1" w:themeTint="D8"/>
      <w:kern w:val="0"/>
      <w:sz w:val="21"/>
      <w:szCs w:val="21"/>
      <w:lang w:eastAsia="ar-SA" w:bidi="ar-SA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5124C"/>
    <w:rPr>
      <w:rFonts w:asciiTheme="majorHAnsi" w:eastAsiaTheme="majorEastAsia" w:hAnsiTheme="majorHAnsi" w:cstheme="majorBidi"/>
      <w:bCs/>
      <w:i/>
      <w:iCs/>
      <w:color w:val="272727" w:themeColor="text1" w:themeTint="D8"/>
      <w:kern w:val="0"/>
      <w:sz w:val="21"/>
      <w:szCs w:val="21"/>
      <w:lang w:eastAsia="ar-SA" w:bidi="ar-SA"/>
    </w:rPr>
  </w:style>
  <w:style w:type="character" w:styleId="Wyrnienieintensywne">
    <w:name w:val="Intense Emphasis"/>
    <w:basedOn w:val="Domylnaczcionkaakapitu"/>
    <w:uiPriority w:val="21"/>
    <w:qFormat/>
    <w:rsid w:val="0065124C"/>
    <w:rPr>
      <w:i/>
      <w:iCs/>
      <w:color w:val="4F81BD" w:themeColor="accent1"/>
    </w:rPr>
  </w:style>
  <w:style w:type="paragraph" w:customStyle="1" w:styleId="v1msolistparagraph">
    <w:name w:val="v1msolistparagraph"/>
    <w:basedOn w:val="Normalny"/>
    <w:rsid w:val="0065124C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  <w:color w:val="auto"/>
      <w:kern w:val="0"/>
      <w:lang w:eastAsia="pl-PL" w:bidi="ar-SA"/>
    </w:rPr>
  </w:style>
  <w:style w:type="paragraph" w:customStyle="1" w:styleId="BodyText21">
    <w:name w:val="Body Text 21"/>
    <w:basedOn w:val="Normalny"/>
    <w:rsid w:val="00143D1A"/>
    <w:pPr>
      <w:widowControl/>
      <w:suppressAutoHyphens w:val="0"/>
      <w:autoSpaceDN/>
      <w:spacing w:line="276" w:lineRule="auto"/>
      <w:ind w:left="284"/>
      <w:jc w:val="both"/>
      <w:textAlignment w:val="auto"/>
    </w:pPr>
    <w:rPr>
      <w:rFonts w:ascii="Arial" w:eastAsia="SimSun" w:hAnsi="Arial" w:cs="Arial"/>
      <w:bCs/>
      <w:color w:val="auto"/>
      <w:kern w:val="2"/>
      <w:sz w:val="22"/>
      <w:szCs w:val="22"/>
      <w:lang w:eastAsia="ar-SA" w:bidi="ar-SA"/>
    </w:rPr>
  </w:style>
  <w:style w:type="character" w:styleId="Pogrubienie">
    <w:name w:val="Strong"/>
    <w:basedOn w:val="Domylnaczcionkaakapitu"/>
    <w:uiPriority w:val="22"/>
    <w:qFormat/>
    <w:rsid w:val="00B90BB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73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78187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10662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613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0241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5113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386021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725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758639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359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153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85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38682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65534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988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617344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5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mowienia@gpkmelgiew.pl" TargetMode="External"/><Relationship Id="rId13" Type="http://schemas.openxmlformats.org/officeDocument/2006/relationships/hyperlink" Target="https://sip.lex.pl/" TargetMode="External"/><Relationship Id="rId18" Type="http://schemas.openxmlformats.org/officeDocument/2006/relationships/hyperlink" Target="https://sip.lex.pl/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://gpkmelgiew.pl/" TargetMode="External"/><Relationship Id="rId12" Type="http://schemas.openxmlformats.org/officeDocument/2006/relationships/hyperlink" Target="https://sip.lex.pl/" TargetMode="External"/><Relationship Id="rId17" Type="http://schemas.openxmlformats.org/officeDocument/2006/relationships/hyperlink" Target="https://sip.lex.pl/" TargetMode="External"/><Relationship Id="rId2" Type="http://schemas.openxmlformats.org/officeDocument/2006/relationships/styles" Target="styles.xml"/><Relationship Id="rId16" Type="http://schemas.openxmlformats.org/officeDocument/2006/relationships/hyperlink" Target="https://ezamowienia.ms.gov.pl" TargetMode="External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zamowienia@gpkmelgiew.pl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sip.lex.pl/" TargetMode="External"/><Relationship Id="rId10" Type="http://schemas.openxmlformats.org/officeDocument/2006/relationships/hyperlink" Target="https://ezamowienia.gov.pl/pl/regulamin/" TargetMode="External"/><Relationship Id="rId19" Type="http://schemas.openxmlformats.org/officeDocument/2006/relationships/hyperlink" Target="mailto:gpk.melgiew@gmail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zamowienia.gov.pl" TargetMode="External"/><Relationship Id="rId14" Type="http://schemas.openxmlformats.org/officeDocument/2006/relationships/hyperlink" Target="mailto:zamowienia@gpkmelgiew.pl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548</TotalTime>
  <Pages>17</Pages>
  <Words>6820</Words>
  <Characters>40924</Characters>
  <Application>Microsoft Office Word</Application>
  <DocSecurity>0</DocSecurity>
  <Lines>341</Lines>
  <Paragraphs>95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</dc:creator>
  <cp:lastModifiedBy>MK Radca JKZ</cp:lastModifiedBy>
  <cp:revision>51</cp:revision>
  <dcterms:created xsi:type="dcterms:W3CDTF">2022-01-11T21:06:00Z</dcterms:created>
  <dcterms:modified xsi:type="dcterms:W3CDTF">2024-10-02T20:49:00Z</dcterms:modified>
</cp:coreProperties>
</file>