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D9BDF" w14:textId="2B0F9D29" w:rsidR="00D76E32" w:rsidRPr="007E0150" w:rsidRDefault="00CE2893" w:rsidP="00D76E32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E2893">
        <w:rPr>
          <w:rFonts w:ascii="Times New Roman" w:hAnsi="Times New Roman" w:cs="Times New Roman"/>
          <w:b/>
          <w:sz w:val="21"/>
          <w:szCs w:val="21"/>
        </w:rPr>
        <w:t>PN/14/2024</w:t>
      </w:r>
    </w:p>
    <w:p w14:paraId="0C21797B" w14:textId="77777777" w:rsidR="00D76E32" w:rsidRPr="007E0150" w:rsidRDefault="00D76E32" w:rsidP="00D76E32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107889">
        <w:rPr>
          <w:rFonts w:ascii="Times New Roman" w:hAnsi="Times New Roman" w:cs="Times New Roman"/>
          <w:b/>
          <w:sz w:val="21"/>
          <w:szCs w:val="21"/>
        </w:rPr>
        <w:t>6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7B3E1163" w14:textId="77777777" w:rsidR="00D76E32" w:rsidRPr="007E0150" w:rsidRDefault="00D76E32" w:rsidP="00D76E32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172DFB87" w14:textId="77777777" w:rsidR="00D76E32" w:rsidRPr="00144C08" w:rsidRDefault="00D76E32" w:rsidP="00D76E32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5A17278F" w14:textId="77777777" w:rsidR="00D76E32" w:rsidRPr="00144C08" w:rsidRDefault="00D76E32" w:rsidP="00D76E32">
      <w:pPr>
        <w:spacing w:after="0" w:line="240" w:lineRule="auto"/>
        <w:ind w:left="595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455577A9" w14:textId="77777777" w:rsidR="00D76E32" w:rsidRPr="00144C08" w:rsidRDefault="00D76E32" w:rsidP="00D76E32">
      <w:pPr>
        <w:spacing w:line="240" w:lineRule="auto"/>
        <w:ind w:left="5954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adres)</w:t>
      </w:r>
    </w:p>
    <w:p w14:paraId="7ADC58A5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7241B25E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5D64A6E0" w14:textId="77777777" w:rsidR="00D76E32" w:rsidRPr="00144C08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144C0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7962BA69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5B964295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2E853276" w14:textId="77777777" w:rsidR="00D76E32" w:rsidRPr="00144C08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46ED94A9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36CEF4A" w14:textId="77777777" w:rsidR="003E4BD6" w:rsidRPr="003E4BD6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NARZĘDZI, WYPOSAŻENIA ZAKŁADU LUB URZĄDZEŃ TECHNICZNYCH</w:t>
      </w:r>
    </w:p>
    <w:p w14:paraId="25249FD5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1000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2455"/>
        <w:gridCol w:w="2982"/>
        <w:gridCol w:w="1755"/>
        <w:gridCol w:w="2105"/>
      </w:tblGrid>
      <w:tr w:rsidR="00107889" w:rsidRPr="003E4BD6" w14:paraId="35E04A47" w14:textId="77777777" w:rsidTr="00107889">
        <w:trPr>
          <w:cantSplit/>
          <w:trHeight w:val="624"/>
        </w:trPr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147FD4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8AC7F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  <w:p w14:paraId="1A7E8517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48E10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</w:t>
            </w: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pojazdu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 sprzętu</w:t>
            </w:r>
          </w:p>
        </w:tc>
        <w:tc>
          <w:tcPr>
            <w:tcW w:w="2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8AB2F6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Marka, model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05538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21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22B9F" w14:textId="77777777" w:rsidR="00107889" w:rsidRPr="003E4BD6" w:rsidRDefault="00107889" w:rsidP="003E4BD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E4B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107889" w:rsidRPr="003E4BD6" w14:paraId="500EFEE7" w14:textId="77777777" w:rsidTr="00107889">
        <w:trPr>
          <w:cantSplit/>
          <w:trHeight w:val="290"/>
        </w:trPr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E65A0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D912E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7547A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079BA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AB142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5592790E" w14:textId="77777777" w:rsidTr="00107889">
        <w:trPr>
          <w:cantSplit/>
          <w:trHeight w:val="48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5BA28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3935A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C8E971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076BB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C63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F7F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720B545E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3AE740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661EF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7E603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FF947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D9C3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0AD75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366CEA7B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B090E9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410BE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F2F130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B7FB4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D7E2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DB7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4EDE1AF1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C40A3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8596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8B6485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C0574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A0364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DB69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5DA4E045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BC7A8D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63563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2AD959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128FD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3CEA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B006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78C7F6F3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CAE48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6B342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47C02B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41F9F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BCC1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EF1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889" w:rsidRPr="003E4BD6" w14:paraId="5BBD19B8" w14:textId="77777777" w:rsidTr="00107889">
        <w:trPr>
          <w:cantSplit/>
          <w:trHeight w:val="391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9AE8E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8A552D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F28626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141BC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B2A6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4C9E" w14:textId="77777777" w:rsidR="00107889" w:rsidRPr="003E4BD6" w:rsidRDefault="00107889" w:rsidP="003E4BD6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909D43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BD6">
        <w:rPr>
          <w:rFonts w:ascii="Times New Roman" w:eastAsia="Times New Roman" w:hAnsi="Times New Roman" w:cs="Times New Roman"/>
          <w:sz w:val="20"/>
          <w:szCs w:val="20"/>
          <w:lang w:eastAsia="pl-PL"/>
        </w:rPr>
        <w:t>* niepotrzebnie skreślić.</w:t>
      </w:r>
    </w:p>
    <w:p w14:paraId="46EDB8A7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8D1CA0B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40D21A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8C8FB93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67FED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A90A33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8F91CEC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B5082"/>
    <w:rsid w:val="00107889"/>
    <w:rsid w:val="00200302"/>
    <w:rsid w:val="003E4BD6"/>
    <w:rsid w:val="003F0E91"/>
    <w:rsid w:val="00447252"/>
    <w:rsid w:val="0052534D"/>
    <w:rsid w:val="007D7851"/>
    <w:rsid w:val="00A765EA"/>
    <w:rsid w:val="00CE2893"/>
    <w:rsid w:val="00D7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55B6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8</cp:revision>
  <dcterms:created xsi:type="dcterms:W3CDTF">2021-07-29T06:00:00Z</dcterms:created>
  <dcterms:modified xsi:type="dcterms:W3CDTF">2024-10-01T09:39:00Z</dcterms:modified>
</cp:coreProperties>
</file>