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A8C2E" w14:textId="77777777" w:rsidR="00F319E6" w:rsidRPr="000369EC" w:rsidRDefault="00F319E6" w:rsidP="00FF6381">
      <w:pPr>
        <w:spacing w:line="276" w:lineRule="auto"/>
        <w:rPr>
          <w:b/>
          <w:color w:val="FF0000"/>
          <w:sz w:val="40"/>
          <w:szCs w:val="40"/>
        </w:rPr>
      </w:pPr>
    </w:p>
    <w:p w14:paraId="3890AD5C" w14:textId="77777777" w:rsidR="00F319E6" w:rsidRPr="00F60896" w:rsidRDefault="00F319E6" w:rsidP="00FF6381">
      <w:pPr>
        <w:spacing w:line="276" w:lineRule="auto"/>
        <w:jc w:val="center"/>
        <w:rPr>
          <w:b/>
          <w:sz w:val="40"/>
          <w:szCs w:val="40"/>
        </w:rPr>
      </w:pPr>
      <w:r w:rsidRPr="00F60896">
        <w:rPr>
          <w:b/>
          <w:sz w:val="40"/>
          <w:szCs w:val="40"/>
        </w:rPr>
        <w:t>SPECYFIKACJA WARUNKÓW ZAMÓWIENIA</w:t>
      </w:r>
    </w:p>
    <w:p w14:paraId="30B4D123" w14:textId="77777777" w:rsidR="00F319E6" w:rsidRPr="00F60896" w:rsidRDefault="00F319E6" w:rsidP="00FF6381">
      <w:pPr>
        <w:spacing w:line="276" w:lineRule="auto"/>
        <w:rPr>
          <w:b/>
          <w:sz w:val="28"/>
          <w:szCs w:val="28"/>
        </w:rPr>
      </w:pPr>
    </w:p>
    <w:p w14:paraId="23C80B40" w14:textId="77777777" w:rsidR="00F319E6" w:rsidRPr="00F60896" w:rsidRDefault="00F319E6" w:rsidP="00FF6381">
      <w:pPr>
        <w:spacing w:line="276" w:lineRule="auto"/>
        <w:jc w:val="center"/>
        <w:rPr>
          <w:b/>
        </w:rPr>
      </w:pPr>
      <w:r w:rsidRPr="00F60896">
        <w:rPr>
          <w:b/>
        </w:rPr>
        <w:t>ZAMAWIAJĄCY:</w:t>
      </w:r>
    </w:p>
    <w:p w14:paraId="4C64606E" w14:textId="77777777" w:rsidR="00F319E6" w:rsidRPr="00F60896" w:rsidRDefault="00F319E6" w:rsidP="00FF6381">
      <w:pPr>
        <w:spacing w:after="120" w:line="276" w:lineRule="auto"/>
        <w:jc w:val="center"/>
        <w:rPr>
          <w:b/>
          <w:sz w:val="32"/>
          <w:szCs w:val="32"/>
        </w:rPr>
      </w:pPr>
      <w:r w:rsidRPr="00F60896">
        <w:rPr>
          <w:b/>
          <w:sz w:val="32"/>
          <w:szCs w:val="32"/>
        </w:rPr>
        <w:t>Gmina Ruda Maleniecka</w:t>
      </w:r>
    </w:p>
    <w:p w14:paraId="41D42F0E" w14:textId="77777777" w:rsidR="00F319E6" w:rsidRPr="00F60896" w:rsidRDefault="00F319E6" w:rsidP="00FF6381">
      <w:pPr>
        <w:spacing w:line="276" w:lineRule="auto"/>
        <w:jc w:val="center"/>
        <w:rPr>
          <w:b/>
        </w:rPr>
      </w:pPr>
    </w:p>
    <w:p w14:paraId="041E16CA" w14:textId="546DCCAF" w:rsidR="00F319E6" w:rsidRPr="00F60896" w:rsidRDefault="001A5035" w:rsidP="00FF6381">
      <w:pPr>
        <w:spacing w:after="120" w:line="276" w:lineRule="auto"/>
        <w:jc w:val="both"/>
      </w:pPr>
      <w:r>
        <w:t>ogłasza</w:t>
      </w:r>
      <w:r w:rsidR="00F319E6" w:rsidRPr="00F60896">
        <w:t xml:space="preserve"> postępowani</w:t>
      </w:r>
      <w:r>
        <w:t>e</w:t>
      </w:r>
      <w:r w:rsidR="00F319E6" w:rsidRPr="00F60896">
        <w:t xml:space="preserve"> o udzielenie zamówienia publicznego prowadzon</w:t>
      </w:r>
      <w:r>
        <w:t>e</w:t>
      </w:r>
      <w:r w:rsidR="00F319E6" w:rsidRPr="00F60896">
        <w:t xml:space="preserve"> w trybie podstawowym bez negocjacji o wartości zamówienia nie przekraczającej progów unijnych </w:t>
      </w:r>
      <w:r w:rsidR="00473B39">
        <w:br/>
      </w:r>
      <w:r w:rsidR="00F319E6" w:rsidRPr="00F60896">
        <w:t>o jakich stanowi art. 3 ustawy z 11 września 2019</w:t>
      </w:r>
      <w:r w:rsidR="004D2A38" w:rsidRPr="00F60896">
        <w:t xml:space="preserve"> </w:t>
      </w:r>
      <w:r w:rsidR="00F319E6" w:rsidRPr="00F60896">
        <w:t xml:space="preserve">r. – Prawo zamówień publicznych </w:t>
      </w:r>
      <w:r w:rsidR="00C32987" w:rsidRPr="00C32987">
        <w:t xml:space="preserve">(Dz. U. </w:t>
      </w:r>
      <w:r w:rsidR="00C32987">
        <w:br/>
      </w:r>
      <w:r w:rsidR="00C32987" w:rsidRPr="00C32987">
        <w:t>z 2024 r. poz. 1320 t.j. ze zm.)</w:t>
      </w:r>
      <w:r w:rsidR="00F319E6" w:rsidRPr="00F60896">
        <w:t xml:space="preserve"> –  na </w:t>
      </w:r>
      <w:r w:rsidR="003F11BF">
        <w:t>usługę</w:t>
      </w:r>
      <w:r w:rsidR="00F319E6" w:rsidRPr="00F60896">
        <w:t xml:space="preserve"> w zakresie zadania: </w:t>
      </w:r>
    </w:p>
    <w:p w14:paraId="115CE9AD" w14:textId="77777777" w:rsidR="00F319E6" w:rsidRDefault="00F319E6" w:rsidP="00FF6381">
      <w:pPr>
        <w:spacing w:after="120" w:line="276" w:lineRule="auto"/>
        <w:jc w:val="both"/>
      </w:pPr>
    </w:p>
    <w:p w14:paraId="551FCF86" w14:textId="77777777" w:rsidR="00C00217" w:rsidRPr="00F60896" w:rsidRDefault="00C00217" w:rsidP="00FF6381">
      <w:pPr>
        <w:spacing w:after="120" w:line="276" w:lineRule="auto"/>
        <w:jc w:val="both"/>
      </w:pPr>
    </w:p>
    <w:p w14:paraId="0F784B5E" w14:textId="6E2C9E81" w:rsidR="00F319E6" w:rsidRDefault="00C00217" w:rsidP="00C00217">
      <w:pPr>
        <w:spacing w:line="276" w:lineRule="auto"/>
        <w:jc w:val="center"/>
        <w:rPr>
          <w:rFonts w:eastAsia="Lucida Sans Unicode"/>
          <w:b/>
          <w:i/>
          <w:sz w:val="32"/>
          <w:szCs w:val="32"/>
          <w:lang w:eastAsia="en-US"/>
        </w:rPr>
      </w:pPr>
      <w:bookmarkStart w:id="0" w:name="_Hlk176437613"/>
      <w:r w:rsidRPr="00C00217">
        <w:rPr>
          <w:rFonts w:eastAsia="Lucida Sans Unicode"/>
          <w:b/>
          <w:i/>
          <w:sz w:val="32"/>
          <w:szCs w:val="32"/>
          <w:lang w:eastAsia="en-US"/>
        </w:rPr>
        <w:t>Sporządzenie planu ogólnego Gminy Ruda Maleniecka</w:t>
      </w:r>
    </w:p>
    <w:bookmarkEnd w:id="0"/>
    <w:p w14:paraId="160ECD71" w14:textId="77777777" w:rsidR="00C00217" w:rsidRDefault="00C00217" w:rsidP="00C00217">
      <w:pPr>
        <w:spacing w:line="276" w:lineRule="auto"/>
        <w:jc w:val="center"/>
      </w:pPr>
    </w:p>
    <w:p w14:paraId="20D03A0B" w14:textId="77777777" w:rsidR="00C00217" w:rsidRPr="00F60896" w:rsidRDefault="00C00217" w:rsidP="00C00217">
      <w:pPr>
        <w:spacing w:line="276" w:lineRule="auto"/>
        <w:jc w:val="center"/>
      </w:pPr>
    </w:p>
    <w:p w14:paraId="14F00F25" w14:textId="77777777" w:rsidR="00F319E6" w:rsidRPr="00F60896" w:rsidRDefault="00F319E6" w:rsidP="00FF6381">
      <w:pPr>
        <w:spacing w:line="276" w:lineRule="auto"/>
      </w:pPr>
    </w:p>
    <w:p w14:paraId="5881C88B" w14:textId="77777777" w:rsidR="00F319E6" w:rsidRPr="00F60896" w:rsidRDefault="00F319E6" w:rsidP="00FF6381">
      <w:pPr>
        <w:spacing w:line="276" w:lineRule="auto"/>
        <w:jc w:val="center"/>
        <w:rPr>
          <w:b/>
        </w:rPr>
      </w:pPr>
      <w:r w:rsidRPr="00F60896">
        <w:rPr>
          <w:b/>
        </w:rPr>
        <w:t>Przedmiotowe postępowanie prowadzone jest przy użyciu środków komunikacji elektronicznej.</w:t>
      </w:r>
    </w:p>
    <w:p w14:paraId="71CD023F" w14:textId="77777777" w:rsidR="003F3DF0" w:rsidRPr="00F60896" w:rsidRDefault="003F3DF0" w:rsidP="00FF6381">
      <w:pPr>
        <w:spacing w:line="276" w:lineRule="auto"/>
        <w:jc w:val="center"/>
        <w:rPr>
          <w:b/>
        </w:rPr>
      </w:pPr>
      <w:r w:rsidRPr="00F60896">
        <w:rPr>
          <w:b/>
        </w:rPr>
        <w:t xml:space="preserve">Składanie ofert następuje na Platformie e-Zamówienia pod adresem: </w:t>
      </w:r>
      <w:hyperlink r:id="rId8" w:history="1">
        <w:r w:rsidRPr="00F60896">
          <w:rPr>
            <w:rStyle w:val="Hipercze"/>
            <w:b/>
            <w:color w:val="auto"/>
          </w:rPr>
          <w:t>https://ezamowienia.gov.pl</w:t>
        </w:r>
      </w:hyperlink>
      <w:r w:rsidRPr="00F60896">
        <w:rPr>
          <w:b/>
        </w:rPr>
        <w:t xml:space="preserve"> </w:t>
      </w:r>
    </w:p>
    <w:p w14:paraId="0069A85F" w14:textId="77777777" w:rsidR="00F319E6" w:rsidRPr="00F60896" w:rsidRDefault="00F319E6" w:rsidP="00FF6381">
      <w:pPr>
        <w:spacing w:line="276" w:lineRule="auto"/>
      </w:pPr>
    </w:p>
    <w:p w14:paraId="706CEA6C" w14:textId="77777777" w:rsidR="00F319E6" w:rsidRDefault="00F319E6" w:rsidP="00FF6381">
      <w:pPr>
        <w:spacing w:line="276" w:lineRule="auto"/>
      </w:pPr>
    </w:p>
    <w:p w14:paraId="3E777A86" w14:textId="77777777" w:rsidR="00C00217" w:rsidRPr="00F60896" w:rsidRDefault="00C00217" w:rsidP="00FF6381">
      <w:pPr>
        <w:spacing w:line="276" w:lineRule="auto"/>
      </w:pPr>
    </w:p>
    <w:p w14:paraId="1D6A2DFE" w14:textId="77777777" w:rsidR="00F319E6" w:rsidRPr="00F60896" w:rsidRDefault="00F319E6" w:rsidP="00FF6381">
      <w:pPr>
        <w:spacing w:line="276" w:lineRule="auto"/>
      </w:pPr>
    </w:p>
    <w:p w14:paraId="0D733BC6" w14:textId="683496B1" w:rsidR="00F319E6" w:rsidRPr="00F60896" w:rsidRDefault="00F319E6" w:rsidP="00FF6381">
      <w:pPr>
        <w:spacing w:line="276" w:lineRule="auto"/>
        <w:rPr>
          <w:b/>
        </w:rPr>
      </w:pPr>
      <w:r w:rsidRPr="00F60896">
        <w:t xml:space="preserve">Nr postępowania: </w:t>
      </w:r>
      <w:r w:rsidR="00BE72D1" w:rsidRPr="00F60896">
        <w:rPr>
          <w:b/>
          <w:bCs/>
        </w:rPr>
        <w:t>ZP</w:t>
      </w:r>
      <w:r w:rsidRPr="00F60896">
        <w:rPr>
          <w:b/>
          <w:bCs/>
        </w:rPr>
        <w:t>.271</w:t>
      </w:r>
      <w:r w:rsidR="000B2CC2">
        <w:rPr>
          <w:b/>
          <w:bCs/>
        </w:rPr>
        <w:t>.1</w:t>
      </w:r>
      <w:r w:rsidR="00856D7D">
        <w:rPr>
          <w:b/>
          <w:bCs/>
        </w:rPr>
        <w:t>4</w:t>
      </w:r>
      <w:r w:rsidR="00F60896" w:rsidRPr="00F60896">
        <w:rPr>
          <w:b/>
          <w:bCs/>
        </w:rPr>
        <w:t>.</w:t>
      </w:r>
      <w:r w:rsidRPr="00F60896">
        <w:rPr>
          <w:b/>
          <w:bCs/>
        </w:rPr>
        <w:t>202</w:t>
      </w:r>
      <w:r w:rsidR="00BE72D1" w:rsidRPr="00F60896">
        <w:rPr>
          <w:b/>
          <w:bCs/>
        </w:rPr>
        <w:t>4</w:t>
      </w:r>
    </w:p>
    <w:p w14:paraId="18C8CDE2" w14:textId="77777777" w:rsidR="00F319E6" w:rsidRPr="00F60896" w:rsidRDefault="00F319E6" w:rsidP="00FF6381">
      <w:pPr>
        <w:spacing w:line="276" w:lineRule="auto"/>
      </w:pPr>
    </w:p>
    <w:p w14:paraId="6A8F1E5B" w14:textId="77777777" w:rsidR="00F319E6" w:rsidRPr="00F60896" w:rsidRDefault="00F319E6" w:rsidP="00FF6381">
      <w:pPr>
        <w:spacing w:line="276" w:lineRule="auto"/>
      </w:pPr>
    </w:p>
    <w:p w14:paraId="0F8C7F4C" w14:textId="77777777" w:rsidR="00F319E6" w:rsidRPr="00F60896" w:rsidRDefault="00F319E6" w:rsidP="00FF6381">
      <w:pPr>
        <w:spacing w:line="276" w:lineRule="auto"/>
        <w:ind w:left="4248" w:firstLine="708"/>
        <w:jc w:val="center"/>
      </w:pPr>
      <w:r w:rsidRPr="00F60896">
        <w:t>Zatwierdzam:</w:t>
      </w:r>
    </w:p>
    <w:p w14:paraId="7EBB96F0" w14:textId="77777777" w:rsidR="00F319E6" w:rsidRDefault="00F319E6" w:rsidP="00FF6381">
      <w:pPr>
        <w:spacing w:line="276" w:lineRule="auto"/>
        <w:rPr>
          <w:color w:val="FF0000"/>
        </w:rPr>
      </w:pPr>
    </w:p>
    <w:p w14:paraId="7179FE5C" w14:textId="6C022035" w:rsidR="004507C0" w:rsidRDefault="00FF0AF6" w:rsidP="004507C0">
      <w:pPr>
        <w:spacing w:line="276" w:lineRule="auto"/>
        <w:ind w:left="5664"/>
        <w:rPr>
          <w:b/>
          <w:bCs/>
        </w:rPr>
      </w:pPr>
      <w:r>
        <w:rPr>
          <w:b/>
          <w:bCs/>
        </w:rPr>
        <w:t xml:space="preserve">  </w:t>
      </w:r>
      <w:r w:rsidRPr="00FF0AF6">
        <w:rPr>
          <w:b/>
          <w:bCs/>
        </w:rPr>
        <w:t xml:space="preserve">   </w:t>
      </w:r>
      <w:r>
        <w:rPr>
          <w:b/>
          <w:bCs/>
        </w:rPr>
        <w:t xml:space="preserve"> </w:t>
      </w:r>
      <w:r w:rsidRPr="00FF0AF6">
        <w:rPr>
          <w:b/>
          <w:bCs/>
        </w:rPr>
        <w:t xml:space="preserve"> </w:t>
      </w:r>
      <w:r w:rsidR="004250D6" w:rsidRPr="004250D6">
        <w:rPr>
          <w:b/>
          <w:bCs/>
        </w:rPr>
        <w:t xml:space="preserve">  </w:t>
      </w:r>
    </w:p>
    <w:p w14:paraId="74545FFE" w14:textId="4C169BC9" w:rsidR="00145250" w:rsidRDefault="00B3745B" w:rsidP="00BD746D">
      <w:pPr>
        <w:spacing w:line="276" w:lineRule="auto"/>
        <w:ind w:left="5664"/>
        <w:rPr>
          <w:b/>
          <w:bCs/>
        </w:rPr>
      </w:pPr>
      <w:r>
        <w:rPr>
          <w:b/>
          <w:bCs/>
        </w:rPr>
        <w:t xml:space="preserve">  Wójt Gminy </w:t>
      </w:r>
    </w:p>
    <w:p w14:paraId="37E0150B" w14:textId="46650A23" w:rsidR="00B3745B" w:rsidRDefault="00B3745B" w:rsidP="00BD746D">
      <w:pPr>
        <w:spacing w:line="276" w:lineRule="auto"/>
        <w:ind w:left="5664"/>
        <w:rPr>
          <w:b/>
          <w:bCs/>
        </w:rPr>
      </w:pPr>
      <w:r>
        <w:rPr>
          <w:b/>
          <w:bCs/>
        </w:rPr>
        <w:t xml:space="preserve">Jolanta Orman </w:t>
      </w:r>
    </w:p>
    <w:p w14:paraId="75A52394" w14:textId="64046F3B" w:rsidR="00B3745B" w:rsidRDefault="00B3745B" w:rsidP="00BD746D">
      <w:pPr>
        <w:spacing w:line="276" w:lineRule="auto"/>
        <w:ind w:left="5664"/>
        <w:rPr>
          <w:b/>
          <w:bCs/>
        </w:rPr>
      </w:pPr>
      <w:r>
        <w:rPr>
          <w:b/>
          <w:bCs/>
        </w:rPr>
        <w:t xml:space="preserve">         /-/</w:t>
      </w:r>
    </w:p>
    <w:p w14:paraId="142A428B" w14:textId="77777777" w:rsidR="00BD746D" w:rsidRPr="008231F2" w:rsidRDefault="00BD746D" w:rsidP="00BD746D">
      <w:pPr>
        <w:spacing w:line="276" w:lineRule="auto"/>
        <w:ind w:left="5664"/>
        <w:rPr>
          <w:b/>
          <w:bCs/>
        </w:rPr>
      </w:pPr>
    </w:p>
    <w:p w14:paraId="36F5DDA4" w14:textId="77777777" w:rsidR="00C00217" w:rsidRDefault="00C00217" w:rsidP="00FF6381">
      <w:pPr>
        <w:spacing w:line="276" w:lineRule="auto"/>
        <w:rPr>
          <w:color w:val="FF0000"/>
        </w:rPr>
      </w:pPr>
    </w:p>
    <w:p w14:paraId="215547F6" w14:textId="77777777" w:rsidR="00B3745B" w:rsidRDefault="00B3745B" w:rsidP="00FF6381">
      <w:pPr>
        <w:spacing w:line="276" w:lineRule="auto"/>
        <w:rPr>
          <w:color w:val="FF0000"/>
        </w:rPr>
      </w:pPr>
    </w:p>
    <w:p w14:paraId="5EF5088F" w14:textId="77777777" w:rsidR="00C00217" w:rsidRDefault="00C00217" w:rsidP="00FF6381">
      <w:pPr>
        <w:spacing w:line="276" w:lineRule="auto"/>
        <w:rPr>
          <w:color w:val="FF0000"/>
        </w:rPr>
      </w:pPr>
    </w:p>
    <w:p w14:paraId="73D1A707" w14:textId="77777777" w:rsidR="00145250" w:rsidRPr="000369EC" w:rsidRDefault="00145250" w:rsidP="00FF6381">
      <w:pPr>
        <w:spacing w:line="276" w:lineRule="auto"/>
        <w:rPr>
          <w:color w:val="FF0000"/>
        </w:rPr>
      </w:pPr>
    </w:p>
    <w:p w14:paraId="7D9A6F51" w14:textId="77777777" w:rsidR="00F319E6" w:rsidRPr="000369EC" w:rsidRDefault="00F319E6" w:rsidP="00FF6381">
      <w:pPr>
        <w:spacing w:line="276" w:lineRule="auto"/>
        <w:rPr>
          <w:color w:val="FF0000"/>
        </w:rPr>
      </w:pPr>
    </w:p>
    <w:p w14:paraId="3563114D" w14:textId="4EEA3970" w:rsidR="00C00217" w:rsidRPr="003F11BF" w:rsidRDefault="00F319E6" w:rsidP="00FF6381">
      <w:pPr>
        <w:spacing w:line="276" w:lineRule="auto"/>
      </w:pPr>
      <w:r w:rsidRPr="003F11BF">
        <w:t xml:space="preserve">Ruda Maleniecka, </w:t>
      </w:r>
      <w:r w:rsidR="003F11BF">
        <w:t>27.09.</w:t>
      </w:r>
      <w:r w:rsidRPr="003F11BF">
        <w:t>202</w:t>
      </w:r>
      <w:r w:rsidR="00BE72D1" w:rsidRPr="003F11BF">
        <w:t xml:space="preserve">4 </w:t>
      </w:r>
      <w:r w:rsidRPr="003F11BF">
        <w:t>r.</w:t>
      </w:r>
    </w:p>
    <w:p w14:paraId="38BDF9C8" w14:textId="6AF78981" w:rsidR="00F319E6" w:rsidRPr="00F60896" w:rsidRDefault="00F319E6" w:rsidP="00FF6381">
      <w:pPr>
        <w:spacing w:line="276" w:lineRule="auto"/>
        <w:rPr>
          <w:b/>
          <w:sz w:val="28"/>
          <w:szCs w:val="28"/>
        </w:rPr>
      </w:pPr>
      <w:r w:rsidRPr="00F60896">
        <w:rPr>
          <w:b/>
          <w:sz w:val="28"/>
          <w:szCs w:val="28"/>
        </w:rPr>
        <w:lastRenderedPageBreak/>
        <w:t>I.  Nazwa i adres Zamawiającego</w:t>
      </w:r>
    </w:p>
    <w:p w14:paraId="6B2446BE" w14:textId="77777777" w:rsidR="00F319E6" w:rsidRPr="00F60896" w:rsidRDefault="00F319E6" w:rsidP="00FF6381">
      <w:pPr>
        <w:spacing w:line="276" w:lineRule="auto"/>
      </w:pPr>
      <w:r w:rsidRPr="00F60896">
        <w:t>Gmina Ruda Maleniecka</w:t>
      </w:r>
    </w:p>
    <w:p w14:paraId="69BAE619" w14:textId="77777777" w:rsidR="00F319E6" w:rsidRPr="00F60896" w:rsidRDefault="00F319E6" w:rsidP="00FF6381">
      <w:pPr>
        <w:spacing w:line="276" w:lineRule="auto"/>
      </w:pPr>
      <w:r w:rsidRPr="00F60896">
        <w:t>Ruda Maleniecka 99A</w:t>
      </w:r>
    </w:p>
    <w:p w14:paraId="421A4FAF" w14:textId="77777777" w:rsidR="00F319E6" w:rsidRPr="00F60896" w:rsidRDefault="00F319E6" w:rsidP="00FF6381">
      <w:pPr>
        <w:spacing w:line="276" w:lineRule="auto"/>
      </w:pPr>
      <w:r w:rsidRPr="00F60896">
        <w:t>26-242 Ruda Maleniecka</w:t>
      </w:r>
    </w:p>
    <w:p w14:paraId="066FB70F" w14:textId="2FDA45AF" w:rsidR="00F319E6" w:rsidRPr="00F60896" w:rsidRDefault="00F319E6" w:rsidP="00FF6381">
      <w:pPr>
        <w:spacing w:line="276" w:lineRule="auto"/>
      </w:pPr>
      <w:r w:rsidRPr="00F60896">
        <w:t>Tel. 41 373 13 40, Faks: 41 373 13</w:t>
      </w:r>
      <w:r w:rsidR="00186613" w:rsidRPr="00F60896">
        <w:t xml:space="preserve"> </w:t>
      </w:r>
      <w:r w:rsidRPr="00F60896">
        <w:t>41</w:t>
      </w:r>
    </w:p>
    <w:p w14:paraId="06CE5CB2" w14:textId="77777777" w:rsidR="00F319E6" w:rsidRPr="00F60896" w:rsidRDefault="00F319E6" w:rsidP="00FF6381">
      <w:pPr>
        <w:spacing w:line="276" w:lineRule="auto"/>
      </w:pPr>
      <w:r w:rsidRPr="00F60896">
        <w:t>NIP 658-187-20-92</w:t>
      </w:r>
    </w:p>
    <w:p w14:paraId="35C6CC84" w14:textId="77777777" w:rsidR="00F319E6" w:rsidRPr="00F60896" w:rsidRDefault="00F319E6" w:rsidP="00FF6381">
      <w:pPr>
        <w:spacing w:line="276" w:lineRule="auto"/>
      </w:pPr>
      <w:r w:rsidRPr="00F60896">
        <w:t>Regon 291010659</w:t>
      </w:r>
    </w:p>
    <w:p w14:paraId="26A0B21B" w14:textId="77777777" w:rsidR="00F319E6" w:rsidRPr="00F60896" w:rsidRDefault="00F319E6" w:rsidP="00FF6381">
      <w:pPr>
        <w:spacing w:line="276" w:lineRule="auto"/>
      </w:pPr>
      <w:r w:rsidRPr="00F60896">
        <w:t>Godziny pracy: od poniedziałku do piątku 7:30 – 15:30</w:t>
      </w:r>
    </w:p>
    <w:p w14:paraId="74D6E62E" w14:textId="77777777" w:rsidR="00186613" w:rsidRPr="00F60896" w:rsidRDefault="00F319E6" w:rsidP="00FF6381">
      <w:pPr>
        <w:spacing w:line="276" w:lineRule="auto"/>
      </w:pPr>
      <w:r w:rsidRPr="00F60896">
        <w:t xml:space="preserve">Adres strony internetowej Zamawiającego: </w:t>
      </w:r>
    </w:p>
    <w:p w14:paraId="7DDD7A97" w14:textId="56855B6E" w:rsidR="00F319E6" w:rsidRPr="00F60896" w:rsidRDefault="00000000" w:rsidP="00FF6381">
      <w:pPr>
        <w:spacing w:line="276" w:lineRule="auto"/>
      </w:pPr>
      <w:hyperlink r:id="rId9" w:history="1">
        <w:r w:rsidR="00186613" w:rsidRPr="00F60896">
          <w:rPr>
            <w:rStyle w:val="Hipercze"/>
            <w:color w:val="auto"/>
          </w:rPr>
          <w:t>http://samorzad.gov.pl/web/gmina-ruda-maleniecka</w:t>
        </w:r>
      </w:hyperlink>
      <w:r w:rsidR="00F319E6" w:rsidRPr="00F60896">
        <w:t xml:space="preserve"> </w:t>
      </w:r>
    </w:p>
    <w:p w14:paraId="34B4E951" w14:textId="77777777" w:rsidR="00F319E6" w:rsidRPr="00F60896" w:rsidRDefault="00F319E6" w:rsidP="00FF6381">
      <w:pPr>
        <w:spacing w:line="276" w:lineRule="auto"/>
      </w:pPr>
      <w:r w:rsidRPr="00F60896">
        <w:t xml:space="preserve">Adres poczty elektronicznej Zamawiającego: </w:t>
      </w:r>
      <w:hyperlink r:id="rId10" w:history="1">
        <w:r w:rsidRPr="00F60896">
          <w:rPr>
            <w:rStyle w:val="Hipercze"/>
            <w:color w:val="auto"/>
          </w:rPr>
          <w:t>urzad.gminy@rudamaleniecka.pl</w:t>
        </w:r>
      </w:hyperlink>
    </w:p>
    <w:p w14:paraId="1B67A903" w14:textId="77777777" w:rsidR="00F319E6" w:rsidRPr="00F60896" w:rsidRDefault="00F319E6" w:rsidP="00FF6381">
      <w:pPr>
        <w:spacing w:line="276" w:lineRule="auto"/>
      </w:pPr>
    </w:p>
    <w:p w14:paraId="16FC358C" w14:textId="77777777" w:rsidR="00F51953" w:rsidRPr="00F60896" w:rsidRDefault="00F51953" w:rsidP="00FF6381">
      <w:pPr>
        <w:spacing w:line="276" w:lineRule="auto"/>
        <w:jc w:val="both"/>
        <w:rPr>
          <w:rStyle w:val="Hipercze"/>
          <w:b/>
          <w:color w:val="auto"/>
        </w:rPr>
      </w:pPr>
      <w:r w:rsidRPr="00F60896">
        <w:rPr>
          <w:b/>
        </w:rPr>
        <w:t xml:space="preserve">Adres strony internetowej prowadzonego postępowania:  </w:t>
      </w:r>
      <w:hyperlink r:id="rId11" w:history="1"/>
    </w:p>
    <w:p w14:paraId="32F10E8E" w14:textId="759727B1" w:rsidR="00F205EB" w:rsidRDefault="00000000" w:rsidP="00FF6381">
      <w:pPr>
        <w:spacing w:line="276" w:lineRule="auto"/>
        <w:jc w:val="both"/>
      </w:pPr>
      <w:hyperlink r:id="rId12" w:history="1">
        <w:r w:rsidR="00F205EB" w:rsidRPr="00C76D5E">
          <w:rPr>
            <w:rStyle w:val="Hipercze"/>
          </w:rPr>
          <w:t>https://ezamowienia.gov.pl/mp-client/tenders/ocds-148610-ee394bef-7f3a-457d-a4e7-adec02dce2a2</w:t>
        </w:r>
      </w:hyperlink>
    </w:p>
    <w:p w14:paraId="40170A80" w14:textId="3A1AD884" w:rsidR="00F51953" w:rsidRPr="00F60896" w:rsidRDefault="00F51953" w:rsidP="00FF6381">
      <w:pPr>
        <w:spacing w:line="276" w:lineRule="auto"/>
        <w:jc w:val="both"/>
        <w:rPr>
          <w:bCs/>
        </w:rPr>
      </w:pPr>
      <w:r w:rsidRPr="00F60896">
        <w:rPr>
          <w:rStyle w:val="Hipercze"/>
          <w:bCs/>
          <w:color w:val="auto"/>
          <w:u w:val="none"/>
        </w:rPr>
        <w:t>Na tej stronie udostępniane będą zmiany i wyjaśnienia treści SWZ oraz inne dokumenty bezpośrednio związane z postępowaniem o udzielenie zamówienia.</w:t>
      </w:r>
    </w:p>
    <w:p w14:paraId="6CD8B940" w14:textId="77777777" w:rsidR="00F319E6" w:rsidRPr="00F60896" w:rsidRDefault="00F319E6" w:rsidP="00FF6381">
      <w:pPr>
        <w:spacing w:line="276" w:lineRule="auto"/>
        <w:rPr>
          <w:b/>
        </w:rPr>
      </w:pPr>
    </w:p>
    <w:p w14:paraId="5147BB4B" w14:textId="77777777" w:rsidR="00F319E6" w:rsidRPr="00F60896" w:rsidRDefault="00F319E6" w:rsidP="00FF6381">
      <w:pPr>
        <w:spacing w:line="276" w:lineRule="auto"/>
        <w:rPr>
          <w:b/>
        </w:rPr>
      </w:pPr>
      <w:r w:rsidRPr="00F60896">
        <w:rPr>
          <w:b/>
        </w:rPr>
        <w:t>Komunikacja elektroniczna pomiędzy Zamawiającym a Wykonawcami – przy użyciu:</w:t>
      </w:r>
    </w:p>
    <w:p w14:paraId="47E90D94" w14:textId="4883DC24" w:rsidR="00F319E6" w:rsidRPr="00F60896" w:rsidRDefault="00131BBD" w:rsidP="00FF6381">
      <w:pPr>
        <w:spacing w:line="276" w:lineRule="auto"/>
        <w:rPr>
          <w:b/>
        </w:rPr>
      </w:pPr>
      <w:r w:rsidRPr="00F60896">
        <w:rPr>
          <w:b/>
        </w:rPr>
        <w:t xml:space="preserve">- platformy e-Zamówienia </w:t>
      </w:r>
      <w:r w:rsidR="00F319E6" w:rsidRPr="00F60896">
        <w:rPr>
          <w:b/>
        </w:rPr>
        <w:t xml:space="preserve">pod adresem: </w:t>
      </w:r>
      <w:r w:rsidRPr="00F60896">
        <w:rPr>
          <w:b/>
          <w:u w:val="single"/>
        </w:rPr>
        <w:t>https://ezamowienia.gov.pl/pl/</w:t>
      </w:r>
    </w:p>
    <w:p w14:paraId="6133EF36" w14:textId="24F3BF3A" w:rsidR="00F319E6" w:rsidRPr="00F60896" w:rsidRDefault="00F319E6" w:rsidP="00FF6381">
      <w:pPr>
        <w:spacing w:line="276" w:lineRule="auto"/>
        <w:rPr>
          <w:b/>
        </w:rPr>
      </w:pPr>
      <w:r w:rsidRPr="00F60896">
        <w:rPr>
          <w:b/>
        </w:rPr>
        <w:t xml:space="preserve">-  poczty elektronicznej –  </w:t>
      </w:r>
      <w:hyperlink r:id="rId13" w:history="1">
        <w:r w:rsidR="005B328F" w:rsidRPr="00934F2F">
          <w:rPr>
            <w:rStyle w:val="Hipercze"/>
            <w:b/>
          </w:rPr>
          <w:t>monika.piwowarczyk@rudamaleniecka.pl</w:t>
        </w:r>
      </w:hyperlink>
      <w:r w:rsidR="00C52658" w:rsidRPr="00F60896">
        <w:rPr>
          <w:b/>
        </w:rPr>
        <w:t xml:space="preserve"> </w:t>
      </w:r>
    </w:p>
    <w:p w14:paraId="206CDE4F" w14:textId="77777777" w:rsidR="00F319E6" w:rsidRPr="00F60896" w:rsidRDefault="00F319E6" w:rsidP="00FF6381">
      <w:pPr>
        <w:spacing w:line="276" w:lineRule="auto"/>
      </w:pPr>
    </w:p>
    <w:p w14:paraId="0B994190" w14:textId="77777777" w:rsidR="00F319E6" w:rsidRPr="00F60896" w:rsidRDefault="00F319E6" w:rsidP="00FF6381">
      <w:pPr>
        <w:spacing w:after="120" w:line="276" w:lineRule="auto"/>
        <w:rPr>
          <w:b/>
          <w:sz w:val="28"/>
          <w:szCs w:val="28"/>
        </w:rPr>
      </w:pPr>
      <w:r w:rsidRPr="00F60896">
        <w:rPr>
          <w:b/>
          <w:sz w:val="28"/>
          <w:szCs w:val="28"/>
        </w:rPr>
        <w:t xml:space="preserve">II. Ochrona Danych osobowych </w:t>
      </w:r>
    </w:p>
    <w:p w14:paraId="1174E205" w14:textId="77777777" w:rsidR="00F319E6" w:rsidRPr="00F60896" w:rsidRDefault="00F319E6" w:rsidP="00FF6381">
      <w:pPr>
        <w:spacing w:line="276" w:lineRule="auto"/>
        <w:jc w:val="both"/>
        <w:rPr>
          <w:b/>
        </w:rPr>
      </w:pPr>
      <w:r w:rsidRPr="00F60896">
        <w:rPr>
          <w:b/>
        </w:rPr>
        <w:t>Obowiązek informacyjny wynikający z art. 13 i 14 RODO dla zamówień udzielanych                  w trybie ustawy z dnia 11.09.2019r. – Prawo zamówień publicznych</w:t>
      </w:r>
    </w:p>
    <w:p w14:paraId="4C0F8FD7" w14:textId="77777777" w:rsidR="00F319E6" w:rsidRPr="00F60896" w:rsidRDefault="00F319E6" w:rsidP="00FF6381">
      <w:pPr>
        <w:spacing w:line="276" w:lineRule="auto"/>
        <w:ind w:left="1418" w:hanging="1418"/>
      </w:pPr>
      <w:r w:rsidRPr="00F60896">
        <w:rPr>
          <w:b/>
        </w:rPr>
        <w:t>Definicje:</w:t>
      </w:r>
    </w:p>
    <w:p w14:paraId="0C0E0386" w14:textId="77777777" w:rsidR="00F319E6" w:rsidRPr="00F60896" w:rsidRDefault="00F319E6" w:rsidP="00FF6381">
      <w:pPr>
        <w:spacing w:line="276" w:lineRule="auto"/>
        <w:ind w:left="1418" w:hanging="1418"/>
        <w:jc w:val="both"/>
      </w:pPr>
      <w:r w:rsidRPr="00F60896">
        <w:rPr>
          <w:b/>
        </w:rPr>
        <w:t>„RODO”</w:t>
      </w:r>
      <w:r w:rsidRPr="00F60896">
        <w:tab/>
        <w:t xml:space="preserve">- Rozporządzenie Parlamentu Europejskiego i Rady (UE) 2016/679 z dnia </w:t>
      </w:r>
      <w:r w:rsidRPr="00F60896">
        <w:br/>
        <w:t xml:space="preserve">27 kwietnia 2016 r. w sprawie ochrony osób fizycznych w związku </w:t>
      </w:r>
      <w:r w:rsidRPr="00F60896">
        <w:br/>
        <w:t xml:space="preserve">z przetwarzaniem danych osobowych i w sprawie swobodnego przepływu takich danych oraz uchylenia dyrektywy 95/46/WE (ogólne rozporządzenie </w:t>
      </w:r>
      <w:r w:rsidRPr="00F60896">
        <w:br/>
        <w:t>o ochronie danych - Dz. Urz. UE L 119 z 04.05.2016, str. 1)</w:t>
      </w:r>
    </w:p>
    <w:p w14:paraId="10A9EC0C" w14:textId="23579F2D" w:rsidR="00F319E6" w:rsidRPr="00F60896" w:rsidRDefault="00F319E6" w:rsidP="00FF6381">
      <w:pPr>
        <w:spacing w:line="276" w:lineRule="auto"/>
        <w:ind w:left="1418" w:hanging="1418"/>
        <w:jc w:val="both"/>
      </w:pPr>
      <w:r w:rsidRPr="00F60896">
        <w:rPr>
          <w:b/>
        </w:rPr>
        <w:t>"Ustawa Pzp"</w:t>
      </w:r>
      <w:r w:rsidRPr="00F60896">
        <w:t xml:space="preserve"> - </w:t>
      </w:r>
      <w:r w:rsidRPr="00F60896">
        <w:rPr>
          <w:bCs/>
          <w:kern w:val="36"/>
        </w:rPr>
        <w:t xml:space="preserve">Ustawa z dnia 11 września 2019 r. - Prawo zamówień publicznych </w:t>
      </w:r>
      <w:r w:rsidR="00C32987" w:rsidRPr="00C32987">
        <w:rPr>
          <w:bCs/>
          <w:kern w:val="36"/>
        </w:rPr>
        <w:t xml:space="preserve">(Dz. U. </w:t>
      </w:r>
      <w:r w:rsidR="00C32987">
        <w:rPr>
          <w:bCs/>
          <w:kern w:val="36"/>
        </w:rPr>
        <w:br/>
      </w:r>
      <w:r w:rsidR="00C32987" w:rsidRPr="00C32987">
        <w:rPr>
          <w:bCs/>
          <w:kern w:val="36"/>
        </w:rPr>
        <w:t>z 2024 r. poz. 1320 t.j. ze zm.)</w:t>
      </w:r>
      <w:r w:rsidR="00C32987">
        <w:rPr>
          <w:bCs/>
          <w:kern w:val="36"/>
        </w:rPr>
        <w:t>.</w:t>
      </w:r>
    </w:p>
    <w:p w14:paraId="61D13CF5" w14:textId="77777777" w:rsidR="00F319E6" w:rsidRPr="00F60896" w:rsidRDefault="00F319E6" w:rsidP="00FF6381">
      <w:pPr>
        <w:spacing w:line="276" w:lineRule="auto"/>
        <w:jc w:val="both"/>
        <w:rPr>
          <w:b/>
        </w:rPr>
      </w:pPr>
    </w:p>
    <w:p w14:paraId="331C707A" w14:textId="77777777" w:rsidR="00F319E6" w:rsidRPr="00F60896" w:rsidRDefault="00F319E6" w:rsidP="00FF6381">
      <w:pPr>
        <w:spacing w:line="276" w:lineRule="auto"/>
        <w:jc w:val="both"/>
        <w:rPr>
          <w:b/>
        </w:rPr>
      </w:pPr>
      <w:r w:rsidRPr="00F60896">
        <w:rPr>
          <w:b/>
        </w:rPr>
        <w:t xml:space="preserve">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513BA41" w14:textId="77777777" w:rsidR="00F319E6" w:rsidRPr="00F60896" w:rsidRDefault="00F319E6" w:rsidP="00FF6381">
      <w:pPr>
        <w:pStyle w:val="Tekstpodstawowy"/>
        <w:spacing w:after="0" w:line="276" w:lineRule="auto"/>
        <w:jc w:val="both"/>
        <w:rPr>
          <w:sz w:val="24"/>
          <w:szCs w:val="24"/>
        </w:rPr>
      </w:pPr>
    </w:p>
    <w:p w14:paraId="40DD49D2" w14:textId="77777777" w:rsidR="00F319E6" w:rsidRPr="00F60896" w:rsidRDefault="00F319E6">
      <w:pPr>
        <w:widowControl w:val="0"/>
        <w:numPr>
          <w:ilvl w:val="0"/>
          <w:numId w:val="4"/>
        </w:numPr>
        <w:suppressAutoHyphens/>
        <w:autoSpaceDN w:val="0"/>
        <w:spacing w:line="276" w:lineRule="auto"/>
        <w:ind w:left="357" w:hanging="357"/>
        <w:jc w:val="both"/>
        <w:textAlignment w:val="baseline"/>
      </w:pPr>
      <w:r w:rsidRPr="00F60896">
        <w:t xml:space="preserve">Administratorem Pani/Pana danych osobowych jest Urząd Gminy Ruda Maleniecka                      z siedzibą w Rudzie Malenieckiej, Ruda Maleniecka 99a, 26-242 Ruda Maleniecka, adres           e-mail: </w:t>
      </w:r>
      <w:hyperlink r:id="rId14" w:history="1">
        <w:r w:rsidRPr="00F60896">
          <w:rPr>
            <w:rStyle w:val="Hipercze"/>
            <w:color w:val="auto"/>
          </w:rPr>
          <w:t>urzad.gminy@rudamaleniecka.pl</w:t>
        </w:r>
      </w:hyperlink>
      <w:r w:rsidRPr="00F60896">
        <w:rPr>
          <w:bCs/>
        </w:rPr>
        <w:t>.</w:t>
      </w:r>
    </w:p>
    <w:p w14:paraId="0465E0F3" w14:textId="77777777" w:rsidR="00F319E6" w:rsidRPr="00F60896" w:rsidRDefault="00F319E6">
      <w:pPr>
        <w:widowControl w:val="0"/>
        <w:numPr>
          <w:ilvl w:val="0"/>
          <w:numId w:val="4"/>
        </w:numPr>
        <w:suppressAutoHyphens/>
        <w:autoSpaceDN w:val="0"/>
        <w:spacing w:line="276" w:lineRule="auto"/>
        <w:ind w:left="357" w:hanging="357"/>
        <w:jc w:val="both"/>
        <w:textAlignment w:val="baseline"/>
      </w:pPr>
      <w:r w:rsidRPr="00F60896">
        <w:lastRenderedPageBreak/>
        <w:t xml:space="preserve">Administrator wyznaczył Inspektora Ochrony Danych, z którym można skontaktować się pod adresem: Ruda Maleniecka 99a, 26-242 Ruda Maleniecka, adres e-mail: </w:t>
      </w:r>
      <w:hyperlink r:id="rId15" w:history="1">
        <w:r w:rsidRPr="00F60896">
          <w:rPr>
            <w:rStyle w:val="Hipercze"/>
            <w:color w:val="auto"/>
          </w:rPr>
          <w:t>iod@kwiecienipartnerzy.pl</w:t>
        </w:r>
      </w:hyperlink>
      <w:r w:rsidRPr="00F60896">
        <w:t>.</w:t>
      </w:r>
    </w:p>
    <w:p w14:paraId="53736DB8" w14:textId="77777777" w:rsidR="00F319E6" w:rsidRPr="00F60896" w:rsidRDefault="00F319E6">
      <w:pPr>
        <w:widowControl w:val="0"/>
        <w:numPr>
          <w:ilvl w:val="0"/>
          <w:numId w:val="4"/>
        </w:numPr>
        <w:suppressAutoHyphens/>
        <w:autoSpaceDN w:val="0"/>
        <w:spacing w:line="276" w:lineRule="auto"/>
        <w:ind w:left="357" w:hanging="357"/>
        <w:jc w:val="both"/>
        <w:textAlignment w:val="baseline"/>
        <w:rPr>
          <w:rFonts w:eastAsia="Andale Sans UI"/>
          <w:kern w:val="3"/>
          <w:lang w:bidi="en-US"/>
        </w:rPr>
      </w:pPr>
      <w:r w:rsidRPr="00F60896">
        <w:t>Pani/Pana dane osobowe przetwarzane będą na podstawie art. 6 ust. 1 lit. c RODO w celu związanym z przedmiotowym postępowaniem o udzielenie zamówienia publicznego.</w:t>
      </w:r>
    </w:p>
    <w:p w14:paraId="0E450277" w14:textId="2D79E3D1" w:rsidR="00F319E6" w:rsidRPr="00F60896" w:rsidRDefault="00F319E6">
      <w:pPr>
        <w:widowControl w:val="0"/>
        <w:numPr>
          <w:ilvl w:val="0"/>
          <w:numId w:val="4"/>
        </w:numPr>
        <w:suppressAutoHyphens/>
        <w:autoSpaceDN w:val="0"/>
        <w:spacing w:line="276" w:lineRule="auto"/>
        <w:ind w:left="357" w:hanging="357"/>
        <w:jc w:val="both"/>
        <w:textAlignment w:val="baseline"/>
        <w:rPr>
          <w:rFonts w:eastAsia="Andale Sans UI"/>
          <w:kern w:val="3"/>
          <w:lang w:bidi="en-US"/>
        </w:rPr>
      </w:pPr>
      <w:r w:rsidRPr="00F60896">
        <w:t>Administrator może przetwarzać dane osób, od których bezpośrednio ich nie pozyskał,</w:t>
      </w:r>
      <w:r w:rsidR="00EF1C1A" w:rsidRPr="00F60896">
        <w:br/>
      </w:r>
      <w:r w:rsidRPr="00F60896">
        <w:t xml:space="preserve"> w następujących zakresach: imię, nazwisko, adres, adres e-mail, numer telefonu kontaktowego, informacje o zajmowanym stanowisku w strukturach, rodzaj i wymiar zawartej umowy oraz jej czasookres. Zakres danych osobowych, które są przetwarzane, zależy od indywidualnej sytuacji i potrzeby. </w:t>
      </w:r>
    </w:p>
    <w:p w14:paraId="087C41D0" w14:textId="71C9CFFF" w:rsidR="00F319E6" w:rsidRPr="00F60896" w:rsidRDefault="00F319E6">
      <w:pPr>
        <w:widowControl w:val="0"/>
        <w:numPr>
          <w:ilvl w:val="0"/>
          <w:numId w:val="4"/>
        </w:numPr>
        <w:suppressAutoHyphens/>
        <w:autoSpaceDN w:val="0"/>
        <w:spacing w:line="276" w:lineRule="auto"/>
        <w:ind w:left="357" w:hanging="357"/>
        <w:jc w:val="both"/>
        <w:textAlignment w:val="baseline"/>
        <w:rPr>
          <w:rFonts w:eastAsia="Andale Sans UI"/>
          <w:kern w:val="3"/>
          <w:lang w:bidi="en-US"/>
        </w:rPr>
      </w:pPr>
      <w:r w:rsidRPr="00F60896">
        <w:t xml:space="preserve">Odbiorcami Pani/Pana danych osobowych będą osoby lub podmioty, którym udostępniona zostanie dokumentacja postępowania w oparciu o art. 18 oraz art. 74 ustawy z dnia </w:t>
      </w:r>
      <w:r w:rsidR="006C71B7" w:rsidRPr="00F60896">
        <w:br/>
      </w:r>
      <w:r w:rsidRPr="00F60896">
        <w:t>11 września 2019 r. – Prawo zamówień publicznych, dalej „ustawa Pzp”.</w:t>
      </w:r>
    </w:p>
    <w:p w14:paraId="21F56CFB" w14:textId="412634F1" w:rsidR="00F319E6" w:rsidRPr="00F60896" w:rsidRDefault="00F319E6">
      <w:pPr>
        <w:pStyle w:val="Akapitzlist"/>
        <w:numPr>
          <w:ilvl w:val="0"/>
          <w:numId w:val="4"/>
        </w:numPr>
        <w:spacing w:line="276" w:lineRule="auto"/>
        <w:jc w:val="both"/>
      </w:pPr>
      <w:r w:rsidRPr="00F60896">
        <w:t xml:space="preserve">Pani/Pana dane osobowe będą przechowywane, zgodnie z art. 78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(Dz.U.2011.14.67 z dnia 2011.01.20) teczki aktowe będą przechowywane w archiwum zakładowym przez okres </w:t>
      </w:r>
      <w:r w:rsidR="006C71B7" w:rsidRPr="00F60896">
        <w:br/>
      </w:r>
      <w:r w:rsidRPr="00F60896">
        <w:t>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5F62974C" w14:textId="77777777" w:rsidR="00F319E6" w:rsidRPr="00F60896" w:rsidRDefault="00F319E6">
      <w:pPr>
        <w:pStyle w:val="Akapitzlist"/>
        <w:numPr>
          <w:ilvl w:val="0"/>
          <w:numId w:val="4"/>
        </w:numPr>
        <w:spacing w:line="276" w:lineRule="auto"/>
        <w:jc w:val="both"/>
      </w:pPr>
      <w:r w:rsidRPr="00F60896">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4532EB3" w14:textId="77777777" w:rsidR="00F319E6" w:rsidRPr="00F60896" w:rsidRDefault="00F319E6">
      <w:pPr>
        <w:pStyle w:val="Akapitzlist"/>
        <w:numPr>
          <w:ilvl w:val="0"/>
          <w:numId w:val="4"/>
        </w:numPr>
        <w:spacing w:line="276" w:lineRule="auto"/>
        <w:jc w:val="both"/>
      </w:pPr>
      <w:r w:rsidRPr="00F60896">
        <w:t xml:space="preserve">W odniesieniu do Pani/Pana danych osobowych decyzje nie będą podejmowane </w:t>
      </w:r>
      <w:r w:rsidRPr="00F60896">
        <w:br/>
        <w:t>w sposób zautomatyzowany, stosowanie do art. 22 RODO.</w:t>
      </w:r>
    </w:p>
    <w:p w14:paraId="66337F0A" w14:textId="77777777" w:rsidR="00F319E6" w:rsidRPr="00F60896" w:rsidRDefault="00F319E6">
      <w:pPr>
        <w:pStyle w:val="Akapitzlist"/>
        <w:numPr>
          <w:ilvl w:val="0"/>
          <w:numId w:val="4"/>
        </w:numPr>
        <w:spacing w:line="276" w:lineRule="auto"/>
        <w:jc w:val="both"/>
      </w:pPr>
      <w:r w:rsidRPr="00F60896">
        <w:t>Posiada Pani/Pan:</w:t>
      </w:r>
    </w:p>
    <w:p w14:paraId="609D7FB1" w14:textId="77777777" w:rsidR="00F319E6" w:rsidRPr="00F60896" w:rsidRDefault="00F319E6" w:rsidP="00FF6381">
      <w:pPr>
        <w:pStyle w:val="Akapitzlist"/>
        <w:numPr>
          <w:ilvl w:val="0"/>
          <w:numId w:val="1"/>
        </w:numPr>
        <w:spacing w:line="276" w:lineRule="auto"/>
        <w:ind w:left="709" w:hanging="283"/>
        <w:jc w:val="both"/>
      </w:pPr>
      <w:r w:rsidRPr="00F60896">
        <w:t>na podstawie art. 15 RODO prawo dostępu do danych osobowych Pani/Pana dotyczących;</w:t>
      </w:r>
    </w:p>
    <w:p w14:paraId="15389A12" w14:textId="77777777" w:rsidR="00F319E6" w:rsidRPr="00F60896" w:rsidRDefault="00F319E6" w:rsidP="00FF6381">
      <w:pPr>
        <w:pStyle w:val="Akapitzlist"/>
        <w:numPr>
          <w:ilvl w:val="0"/>
          <w:numId w:val="1"/>
        </w:numPr>
        <w:spacing w:line="276" w:lineRule="auto"/>
        <w:ind w:left="709" w:hanging="283"/>
        <w:jc w:val="both"/>
      </w:pPr>
      <w:r w:rsidRPr="00F60896">
        <w:t xml:space="preserve">na podstawie art. 16 RODO prawo do sprostowania Pani/Pana danych osobowych </w:t>
      </w:r>
      <w:r w:rsidRPr="00F60896">
        <w:rPr>
          <w:b/>
        </w:rPr>
        <w:t>*</w:t>
      </w:r>
      <w:r w:rsidRPr="00F60896">
        <w:t>;</w:t>
      </w:r>
    </w:p>
    <w:p w14:paraId="377B662D" w14:textId="77777777" w:rsidR="00F319E6" w:rsidRPr="00F60896" w:rsidRDefault="00F319E6" w:rsidP="00FF6381">
      <w:pPr>
        <w:pStyle w:val="Akapitzlist"/>
        <w:numPr>
          <w:ilvl w:val="0"/>
          <w:numId w:val="1"/>
        </w:numPr>
        <w:spacing w:line="276" w:lineRule="auto"/>
        <w:ind w:left="709" w:hanging="283"/>
        <w:jc w:val="both"/>
      </w:pPr>
      <w:r w:rsidRPr="00F60896">
        <w:t xml:space="preserve">na podstawie art. 18 RODO prawo żądania od administratora ograniczenia przetwarzania danych osobowych z zastrzeżeniem przypadków, o których mowa w art. 18 ust. 2 RODO **;  </w:t>
      </w:r>
    </w:p>
    <w:p w14:paraId="140BAAAF" w14:textId="77777777" w:rsidR="00F319E6" w:rsidRPr="00F60896" w:rsidRDefault="00F319E6" w:rsidP="00FF6381">
      <w:pPr>
        <w:pStyle w:val="Akapitzlist"/>
        <w:numPr>
          <w:ilvl w:val="0"/>
          <w:numId w:val="1"/>
        </w:numPr>
        <w:spacing w:line="276" w:lineRule="auto"/>
        <w:ind w:left="709" w:hanging="283"/>
        <w:jc w:val="both"/>
      </w:pPr>
      <w:r w:rsidRPr="00F60896">
        <w:t>prawo do wniesienia skargi do Prezesa Urzędu Ochrony Danych Osobowych, gdy uzna Pani/Pan, że przetwarzanie danych osobowych Pani/Pana dotyczących narusza przepisy RODO.</w:t>
      </w:r>
    </w:p>
    <w:p w14:paraId="1E9FC95A" w14:textId="77777777" w:rsidR="00F319E6" w:rsidRPr="00F60896" w:rsidRDefault="00F319E6">
      <w:pPr>
        <w:pStyle w:val="Akapitzlist"/>
        <w:numPr>
          <w:ilvl w:val="0"/>
          <w:numId w:val="4"/>
        </w:numPr>
        <w:spacing w:line="276" w:lineRule="auto"/>
        <w:jc w:val="both"/>
      </w:pPr>
      <w:r w:rsidRPr="00F60896">
        <w:t>Nie przysługuje Pani/Panu:</w:t>
      </w:r>
    </w:p>
    <w:p w14:paraId="72FC4A00" w14:textId="77777777" w:rsidR="00F319E6" w:rsidRPr="00F60896" w:rsidRDefault="00F319E6" w:rsidP="00FF6381">
      <w:pPr>
        <w:pStyle w:val="Akapitzlist"/>
        <w:numPr>
          <w:ilvl w:val="0"/>
          <w:numId w:val="2"/>
        </w:numPr>
        <w:spacing w:line="276" w:lineRule="auto"/>
        <w:ind w:left="709" w:hanging="283"/>
        <w:jc w:val="both"/>
      </w:pPr>
      <w:r w:rsidRPr="00F60896">
        <w:t>w związku z art. 17 ust. 3 lit. b, d lub e RODO prawo do usunięcia danych osobowych;</w:t>
      </w:r>
    </w:p>
    <w:p w14:paraId="53AFC6B4" w14:textId="77777777" w:rsidR="00F319E6" w:rsidRPr="00F60896" w:rsidRDefault="00F319E6" w:rsidP="00FF6381">
      <w:pPr>
        <w:pStyle w:val="Akapitzlist"/>
        <w:numPr>
          <w:ilvl w:val="0"/>
          <w:numId w:val="2"/>
        </w:numPr>
        <w:spacing w:line="276" w:lineRule="auto"/>
        <w:ind w:left="709" w:hanging="283"/>
        <w:jc w:val="both"/>
        <w:rPr>
          <w:b/>
        </w:rPr>
      </w:pPr>
      <w:r w:rsidRPr="00F60896">
        <w:t>prawo do przenoszenia danych osobowych, o którym mowa w art. 20 RODO;</w:t>
      </w:r>
    </w:p>
    <w:p w14:paraId="1966C607" w14:textId="77777777" w:rsidR="00F319E6" w:rsidRPr="00F60896" w:rsidRDefault="00F319E6" w:rsidP="00FF6381">
      <w:pPr>
        <w:pStyle w:val="Akapitzlist"/>
        <w:numPr>
          <w:ilvl w:val="0"/>
          <w:numId w:val="2"/>
        </w:numPr>
        <w:spacing w:line="276" w:lineRule="auto"/>
        <w:ind w:left="709" w:hanging="283"/>
        <w:jc w:val="both"/>
      </w:pPr>
      <w:r w:rsidRPr="00F60896">
        <w:lastRenderedPageBreak/>
        <w:t xml:space="preserve">na podstawie art. 21 RODO prawo sprzeciwu, wobec przetwarzania danych osobowych, gdyż podstawą prawną przetwarzania Pani/Pana danych osobowych jest art. 6 ust. 1 lit. c RODO. </w:t>
      </w:r>
    </w:p>
    <w:p w14:paraId="16C7BDD5" w14:textId="77777777" w:rsidR="00F319E6" w:rsidRPr="00F60896" w:rsidRDefault="00F319E6" w:rsidP="00FF6381">
      <w:pPr>
        <w:pStyle w:val="Akapitzlist"/>
        <w:spacing w:line="276" w:lineRule="auto"/>
        <w:ind w:left="0"/>
        <w:jc w:val="both"/>
      </w:pPr>
      <w:r w:rsidRPr="00F60896">
        <w:t>Wystąpienie z żądaniem, o którym mowa w art. 18 ust. 1 rozporządzenia 2016/679, nie ogranicza przetwarzania danych osobowych do czasu zakończenia postępowania o udzielenie zamówienia publicznego.</w:t>
      </w:r>
    </w:p>
    <w:p w14:paraId="07CA4C34" w14:textId="77777777" w:rsidR="00F319E6" w:rsidRPr="00F60896" w:rsidRDefault="00F319E6" w:rsidP="00FF6381">
      <w:pPr>
        <w:pStyle w:val="Akapitzlist"/>
        <w:spacing w:line="276" w:lineRule="auto"/>
        <w:ind w:left="0"/>
        <w:jc w:val="both"/>
      </w:pPr>
      <w:r w:rsidRPr="00F60896">
        <w:t xml:space="preserve">W trakcie oraz po zakończeniu postępowania o udzielenie zamówienia publicznego, </w:t>
      </w:r>
      <w:r w:rsidRPr="00F60896">
        <w:b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6DA26BA" w14:textId="77777777" w:rsidR="00F319E6" w:rsidRPr="00F60896" w:rsidRDefault="00F319E6" w:rsidP="00FF6381">
      <w:pPr>
        <w:pStyle w:val="Akapitzlist"/>
        <w:spacing w:line="276" w:lineRule="auto"/>
        <w:ind w:left="0"/>
        <w:jc w:val="both"/>
      </w:pPr>
    </w:p>
    <w:p w14:paraId="2A0CA47C" w14:textId="37876989" w:rsidR="00F319E6" w:rsidRPr="00F60896" w:rsidRDefault="00F319E6" w:rsidP="00FF6381">
      <w:pPr>
        <w:pStyle w:val="Akapitzlist"/>
        <w:spacing w:after="120" w:line="276" w:lineRule="auto"/>
        <w:ind w:left="0"/>
        <w:jc w:val="both"/>
        <w:rPr>
          <w:i/>
          <w:sz w:val="20"/>
          <w:szCs w:val="20"/>
        </w:rPr>
      </w:pPr>
      <w:r w:rsidRPr="00F60896">
        <w:rPr>
          <w:i/>
          <w:sz w:val="20"/>
          <w:szCs w:val="20"/>
        </w:rPr>
        <w:t xml:space="preserve">*Wyjaśnienie: Skorzystanie z prawa do sprostowania nie może skutkować zmianą wyniku postępowania </w:t>
      </w:r>
      <w:r w:rsidR="00186613" w:rsidRPr="00F60896">
        <w:rPr>
          <w:i/>
          <w:sz w:val="20"/>
          <w:szCs w:val="20"/>
        </w:rPr>
        <w:t xml:space="preserve">                           </w:t>
      </w:r>
      <w:r w:rsidRPr="00F60896">
        <w:rPr>
          <w:i/>
          <w:sz w:val="20"/>
          <w:szCs w:val="20"/>
        </w:rPr>
        <w:t>o udzielenie zamówienia publicznego ani zmianą postanowień umowy w zakresie niezgodnym z ustawą Pzp oraz nie może naruszać integralności protokołu oraz jego załączników.</w:t>
      </w:r>
    </w:p>
    <w:p w14:paraId="420EE6B7" w14:textId="2CE6D56E" w:rsidR="00F319E6" w:rsidRPr="00F60896" w:rsidRDefault="00F319E6" w:rsidP="00FF6381">
      <w:pPr>
        <w:spacing w:line="276" w:lineRule="auto"/>
        <w:jc w:val="both"/>
        <w:rPr>
          <w:i/>
          <w:sz w:val="20"/>
          <w:szCs w:val="20"/>
        </w:rPr>
      </w:pPr>
      <w:r w:rsidRPr="00F60896">
        <w:rPr>
          <w:i/>
          <w:sz w:val="20"/>
          <w:szCs w:val="20"/>
        </w:rPr>
        <w:t xml:space="preserve">**Wyjaśnienie: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r w:rsidR="00186613" w:rsidRPr="00F60896">
        <w:rPr>
          <w:i/>
          <w:sz w:val="20"/>
          <w:szCs w:val="20"/>
        </w:rPr>
        <w:t xml:space="preserve">                     </w:t>
      </w:r>
      <w:r w:rsidRPr="00F60896">
        <w:rPr>
          <w:i/>
          <w:sz w:val="20"/>
          <w:szCs w:val="20"/>
        </w:rPr>
        <w:t>a także nie ogranicza przetwarzania danych osobowych do czasu zakończenia postępowania o udzielenie zamówienia.</w:t>
      </w:r>
    </w:p>
    <w:p w14:paraId="67B0E136" w14:textId="77777777" w:rsidR="00F319E6" w:rsidRPr="00C00217" w:rsidRDefault="00F319E6" w:rsidP="00FF6381">
      <w:pPr>
        <w:spacing w:line="276" w:lineRule="auto"/>
        <w:rPr>
          <w:b/>
        </w:rPr>
      </w:pPr>
    </w:p>
    <w:p w14:paraId="07BCD5CC" w14:textId="77777777" w:rsidR="00F319E6" w:rsidRPr="00C00217" w:rsidRDefault="00F319E6" w:rsidP="00FF6381">
      <w:pPr>
        <w:spacing w:line="276" w:lineRule="auto"/>
        <w:rPr>
          <w:b/>
          <w:sz w:val="28"/>
          <w:szCs w:val="28"/>
        </w:rPr>
      </w:pPr>
      <w:r w:rsidRPr="00C00217">
        <w:rPr>
          <w:b/>
          <w:sz w:val="28"/>
          <w:szCs w:val="28"/>
        </w:rPr>
        <w:t>III. Tryb udzielenia zamówienia</w:t>
      </w:r>
    </w:p>
    <w:p w14:paraId="6F87E979" w14:textId="1B2D33CA" w:rsidR="00C470FD" w:rsidRPr="00C00217" w:rsidRDefault="00F319E6">
      <w:pPr>
        <w:pStyle w:val="Akapitzlist"/>
        <w:numPr>
          <w:ilvl w:val="0"/>
          <w:numId w:val="6"/>
        </w:numPr>
        <w:spacing w:line="276" w:lineRule="auto"/>
        <w:jc w:val="both"/>
      </w:pPr>
      <w:r w:rsidRPr="00C00217">
        <w:t>Niniejsze postępowanie prowadzone jest w trybie podstawowym, opartym na wymaganiach wskazanych w art. 275 pkt 1 ustawy z 11 września 2019</w:t>
      </w:r>
      <w:r w:rsidR="007B6008" w:rsidRPr="00C00217">
        <w:t xml:space="preserve"> </w:t>
      </w:r>
      <w:r w:rsidRPr="00C00217">
        <w:t xml:space="preserve">r. – Prawo zamówień publicznych </w:t>
      </w:r>
      <w:r w:rsidR="00C32987" w:rsidRPr="00C00217">
        <w:t xml:space="preserve">(Dz. U. z 2024 r. poz. 1320 t.j. ze zm.) </w:t>
      </w:r>
      <w:r w:rsidRPr="00C00217">
        <w:t>oraz aktów wykonawczych do tej ustawy.</w:t>
      </w:r>
      <w:r w:rsidR="00C470FD" w:rsidRPr="00C00217">
        <w:t xml:space="preserve"> </w:t>
      </w:r>
      <w:r w:rsidRPr="00C00217">
        <w:t>W przypadku jakichkolwiek wątpliwości, niejasności, wykonawca winien przyjąć, że w pierwszej kolejności mają zastosowanie przepisy ustawy Pzp i aktów wykonawczych,</w:t>
      </w:r>
      <w:r w:rsidR="00C470FD" w:rsidRPr="00C00217">
        <w:t xml:space="preserve"> </w:t>
      </w:r>
      <w:r w:rsidRPr="00C00217">
        <w:t>a w drugiej kolejności zapisy niniejszej SWZ oraz treść</w:t>
      </w:r>
      <w:r w:rsidR="00C470FD" w:rsidRPr="00C00217">
        <w:t xml:space="preserve"> </w:t>
      </w:r>
      <w:r w:rsidRPr="00C00217">
        <w:t>ogłoszenia o zamówieniu.</w:t>
      </w:r>
    </w:p>
    <w:p w14:paraId="35F16D22" w14:textId="45F17998" w:rsidR="00F319E6" w:rsidRPr="00C00217" w:rsidRDefault="00F319E6" w:rsidP="00C00217">
      <w:pPr>
        <w:pStyle w:val="Akapitzlist"/>
        <w:numPr>
          <w:ilvl w:val="0"/>
          <w:numId w:val="6"/>
        </w:numPr>
        <w:spacing w:after="240" w:line="276" w:lineRule="auto"/>
        <w:jc w:val="both"/>
      </w:pPr>
      <w:r w:rsidRPr="00C00217">
        <w:t xml:space="preserve">Szacunkowa wartość przedmiotowego zamówienia nie przekracza progów unijnych, </w:t>
      </w:r>
      <w:r w:rsidR="00473B39" w:rsidRPr="00C00217">
        <w:br/>
      </w:r>
      <w:r w:rsidRPr="00C00217">
        <w:t>o jakich mowa w art.3 ustawy Pzp.</w:t>
      </w:r>
    </w:p>
    <w:p w14:paraId="09F492FD" w14:textId="77777777" w:rsidR="00F319E6" w:rsidRPr="00C00217" w:rsidRDefault="00F319E6" w:rsidP="00FF6381">
      <w:pPr>
        <w:spacing w:after="120" w:line="276" w:lineRule="auto"/>
        <w:jc w:val="both"/>
        <w:rPr>
          <w:b/>
          <w:sz w:val="28"/>
          <w:szCs w:val="28"/>
        </w:rPr>
      </w:pPr>
      <w:r w:rsidRPr="00C00217">
        <w:rPr>
          <w:b/>
          <w:sz w:val="28"/>
          <w:szCs w:val="28"/>
        </w:rPr>
        <w:t>IV.  Informacje ogólne</w:t>
      </w:r>
    </w:p>
    <w:p w14:paraId="78591FEC" w14:textId="019DC976" w:rsidR="00D115EC" w:rsidRPr="00C00217" w:rsidRDefault="00D115EC">
      <w:pPr>
        <w:pStyle w:val="Akapitzlist"/>
        <w:numPr>
          <w:ilvl w:val="2"/>
          <w:numId w:val="7"/>
        </w:numPr>
        <w:spacing w:after="240" w:line="276" w:lineRule="auto"/>
        <w:ind w:left="709" w:hanging="283"/>
        <w:jc w:val="both"/>
      </w:pPr>
      <w:r w:rsidRPr="00C00217">
        <w:t xml:space="preserve">Zamawiający </w:t>
      </w:r>
      <w:r w:rsidRPr="00C00217">
        <w:rPr>
          <w:b/>
          <w:bCs/>
        </w:rPr>
        <w:t xml:space="preserve">nie dokonuje podziału </w:t>
      </w:r>
      <w:r w:rsidR="00486FAD" w:rsidRPr="00C00217">
        <w:rPr>
          <w:b/>
          <w:bCs/>
        </w:rPr>
        <w:t xml:space="preserve">zamówienia </w:t>
      </w:r>
      <w:r w:rsidRPr="00C00217">
        <w:rPr>
          <w:b/>
          <w:bCs/>
        </w:rPr>
        <w:t>na części, tym samym nie dopuszcza składania ofert częściowych</w:t>
      </w:r>
      <w:r w:rsidR="00F319E6" w:rsidRPr="00C00217">
        <w:t>, o których mowa w art. 7 pkt 15 ustawy Pzp.</w:t>
      </w:r>
      <w:r w:rsidR="00B554BC" w:rsidRPr="00C00217">
        <w:t xml:space="preserve"> </w:t>
      </w:r>
      <w:r w:rsidR="00F319E6" w:rsidRPr="00C00217">
        <w:t xml:space="preserve">Zamówienie realizowane będzie w ramach jednego zadania, </w:t>
      </w:r>
      <w:r w:rsidR="00696A9E" w:rsidRPr="00C00217">
        <w:t xml:space="preserve">które </w:t>
      </w:r>
      <w:r w:rsidR="00F319E6" w:rsidRPr="00C00217">
        <w:t xml:space="preserve">stanowi </w:t>
      </w:r>
      <w:r w:rsidR="00F60896" w:rsidRPr="00C00217">
        <w:t>spójną technicznie i technologicznie całość</w:t>
      </w:r>
      <w:r w:rsidR="00F319E6" w:rsidRPr="00C00217">
        <w:t xml:space="preserve">. </w:t>
      </w:r>
      <w:r w:rsidRPr="00C00217">
        <w:t xml:space="preserve">Decyzja co do podziału zamówienia na określoną ilość części należy, zgodnie z brzmieniem art. 91 ust. 1 ustawy Pzp, do praw Zamawiającego, a nie jego obowiązków. Zachowując tym samym swobodę autonomicznego podejmowania decyzji w tej kwestii oraz mając na uwadze swoje potrzeby jak również specyfikę przedmiotu zamówienia, Zamawiający nie dokonał podziału zamówienia publicznego na części, ponieważ:  </w:t>
      </w:r>
    </w:p>
    <w:p w14:paraId="4CC307FA" w14:textId="62BDBEA6" w:rsidR="00F319E6" w:rsidRDefault="00D115EC">
      <w:pPr>
        <w:pStyle w:val="Akapitzlist"/>
        <w:numPr>
          <w:ilvl w:val="2"/>
          <w:numId w:val="28"/>
        </w:numPr>
        <w:spacing w:after="240" w:line="276" w:lineRule="auto"/>
        <w:ind w:left="993" w:hanging="284"/>
        <w:jc w:val="both"/>
      </w:pPr>
      <w:r w:rsidRPr="00C00217">
        <w:lastRenderedPageBreak/>
        <w:t>w</w:t>
      </w:r>
      <w:r w:rsidR="00F319E6" w:rsidRPr="00C00217">
        <w:t>artość zamówienia jest poniżej progów unijnych, a zatem nie mieści się</w:t>
      </w:r>
      <w:r w:rsidR="00924DF4" w:rsidRPr="00C00217">
        <w:t xml:space="preserve"> </w:t>
      </w:r>
      <w:r w:rsidR="00F319E6" w:rsidRPr="00C00217">
        <w:t>w kategorii dużych zamówień. Swobodnie umożliwia dostęp dla małych i średnich przedsiębiorstw</w:t>
      </w:r>
      <w:r w:rsidRPr="00C00217">
        <w:t>,</w:t>
      </w:r>
    </w:p>
    <w:p w14:paraId="1C234806" w14:textId="357693CC" w:rsidR="00D115EC" w:rsidRPr="00370E9B" w:rsidRDefault="007939CD" w:rsidP="007939CD">
      <w:pPr>
        <w:pStyle w:val="Akapitzlist"/>
        <w:numPr>
          <w:ilvl w:val="2"/>
          <w:numId w:val="28"/>
        </w:numPr>
        <w:spacing w:after="240" w:line="276" w:lineRule="auto"/>
        <w:ind w:left="993" w:hanging="284"/>
        <w:jc w:val="both"/>
      </w:pPr>
      <w:r>
        <w:t>s</w:t>
      </w:r>
      <w:r w:rsidRPr="007939CD">
        <w:t>porządzenie planu ogólnego obejmuje różne etapy, które są ze sobą ściśle powiązane</w:t>
      </w:r>
      <w:r>
        <w:t xml:space="preserve">. </w:t>
      </w:r>
      <w:r w:rsidRPr="007939CD">
        <w:t xml:space="preserve">Podział zamówienia wymagałby dodatkowych działań organizacyjnych związanych z </w:t>
      </w:r>
      <w:r w:rsidRPr="00370E9B">
        <w:t>koordynacją pracy różnych wykonawców realizujących poszczególne części zamówienia, co rodziłoby zagrożenie braku spójności działań i ich wpływ na należyte wykonanie usługi,</w:t>
      </w:r>
      <w:r w:rsidR="003F10ED" w:rsidRPr="00370E9B">
        <w:t xml:space="preserve"> </w:t>
      </w:r>
      <w:r w:rsidR="00D12178" w:rsidRPr="00370E9B">
        <w:t xml:space="preserve">  </w:t>
      </w:r>
    </w:p>
    <w:p w14:paraId="32F7CD5C" w14:textId="5A0DE8EA" w:rsidR="00D12178" w:rsidRPr="00370E9B" w:rsidRDefault="00D115EC">
      <w:pPr>
        <w:pStyle w:val="Akapitzlist"/>
        <w:numPr>
          <w:ilvl w:val="2"/>
          <w:numId w:val="28"/>
        </w:numPr>
        <w:spacing w:after="240" w:line="276" w:lineRule="auto"/>
        <w:ind w:left="993" w:hanging="284"/>
        <w:jc w:val="both"/>
      </w:pPr>
      <w:r w:rsidRPr="00370E9B">
        <w:t>podział taki spowodowałby nadmierne trudności techniczne</w:t>
      </w:r>
      <w:r w:rsidR="005B328F" w:rsidRPr="00370E9B">
        <w:t xml:space="preserve"> w wykonaniu zamówienia </w:t>
      </w:r>
      <w:r w:rsidR="00D12178" w:rsidRPr="00370E9B">
        <w:t>co przełożyłoby się na jego jakość</w:t>
      </w:r>
      <w:r w:rsidR="007939CD" w:rsidRPr="00370E9B">
        <w:t>.</w:t>
      </w:r>
    </w:p>
    <w:p w14:paraId="7115D0A4" w14:textId="594A4724" w:rsidR="00F319E6" w:rsidRPr="00370E9B" w:rsidRDefault="00F319E6">
      <w:pPr>
        <w:pStyle w:val="Akapitzlist"/>
        <w:numPr>
          <w:ilvl w:val="2"/>
          <w:numId w:val="7"/>
        </w:numPr>
        <w:spacing w:after="240" w:line="276" w:lineRule="auto"/>
        <w:ind w:left="709" w:hanging="283"/>
        <w:jc w:val="both"/>
      </w:pPr>
      <w:r w:rsidRPr="00370E9B">
        <w:t>Zamawiający nie dopuszcza możliwości ani nie wymaga składania ofert wariantowych,                    o których mowa w art. 92 ustawy Pzp.</w:t>
      </w:r>
    </w:p>
    <w:p w14:paraId="6CF22713" w14:textId="521AA17A" w:rsidR="00F319E6" w:rsidRPr="00370E9B" w:rsidRDefault="00F319E6">
      <w:pPr>
        <w:pStyle w:val="Akapitzlist"/>
        <w:numPr>
          <w:ilvl w:val="2"/>
          <w:numId w:val="7"/>
        </w:numPr>
        <w:spacing w:after="240" w:line="276" w:lineRule="auto"/>
        <w:ind w:left="709" w:hanging="283"/>
        <w:jc w:val="both"/>
      </w:pPr>
      <w:r w:rsidRPr="00370E9B">
        <w:t xml:space="preserve">Zamawiający nie przewiduje udzielania zamówień, o których mowa w art. 214 ust. 1 pkt 7 </w:t>
      </w:r>
      <w:r w:rsidR="00186613" w:rsidRPr="00370E9B">
        <w:t xml:space="preserve"> </w:t>
      </w:r>
      <w:r w:rsidRPr="00370E9B">
        <w:t>i 8 ustawy Pzp.</w:t>
      </w:r>
    </w:p>
    <w:p w14:paraId="6A14D334" w14:textId="77777777" w:rsidR="006871DD" w:rsidRPr="00370E9B" w:rsidRDefault="00F319E6">
      <w:pPr>
        <w:pStyle w:val="Akapitzlist"/>
        <w:numPr>
          <w:ilvl w:val="2"/>
          <w:numId w:val="7"/>
        </w:numPr>
        <w:spacing w:after="240" w:line="276" w:lineRule="auto"/>
        <w:ind w:left="709" w:hanging="283"/>
        <w:jc w:val="both"/>
      </w:pPr>
      <w:r w:rsidRPr="00370E9B">
        <w:t>Zamawiający nie przewiduje wyboru najkorzystniejszej oferty z możliwością prowadzenia negocjacji.</w:t>
      </w:r>
    </w:p>
    <w:p w14:paraId="2CFDD811" w14:textId="452B944B" w:rsidR="006871DD" w:rsidRPr="00370E9B" w:rsidRDefault="00F319E6">
      <w:pPr>
        <w:pStyle w:val="Akapitzlist"/>
        <w:numPr>
          <w:ilvl w:val="2"/>
          <w:numId w:val="7"/>
        </w:numPr>
        <w:spacing w:after="240" w:line="276" w:lineRule="auto"/>
        <w:ind w:left="709" w:hanging="283"/>
        <w:jc w:val="both"/>
      </w:pPr>
      <w:r w:rsidRPr="00370E9B">
        <w:t xml:space="preserve">Zamawiający nie przewiduje przeprowadzenia aukcji elektronicznej, o której mowa </w:t>
      </w:r>
      <w:r w:rsidR="00473B39" w:rsidRPr="00370E9B">
        <w:br/>
      </w:r>
      <w:r w:rsidRPr="00370E9B">
        <w:t>w art. 308 ust. 1 ustawy Pzp.</w:t>
      </w:r>
    </w:p>
    <w:p w14:paraId="26CC1708" w14:textId="77777777" w:rsidR="006871DD" w:rsidRPr="00370E9B" w:rsidRDefault="00F319E6">
      <w:pPr>
        <w:pStyle w:val="Akapitzlist"/>
        <w:numPr>
          <w:ilvl w:val="2"/>
          <w:numId w:val="7"/>
        </w:numPr>
        <w:spacing w:after="240" w:line="276" w:lineRule="auto"/>
        <w:ind w:left="709" w:hanging="283"/>
        <w:jc w:val="both"/>
      </w:pPr>
      <w:r w:rsidRPr="00370E9B">
        <w:t>Zamawiający nie przewiduje złożenia oferty w postaci katalogów elektronicznych</w:t>
      </w:r>
    </w:p>
    <w:p w14:paraId="566F8914" w14:textId="77777777" w:rsidR="006871DD" w:rsidRPr="00370E9B" w:rsidRDefault="00F319E6">
      <w:pPr>
        <w:pStyle w:val="Akapitzlist"/>
        <w:numPr>
          <w:ilvl w:val="2"/>
          <w:numId w:val="7"/>
        </w:numPr>
        <w:spacing w:after="240" w:line="276" w:lineRule="auto"/>
        <w:ind w:left="709" w:hanging="283"/>
        <w:jc w:val="both"/>
      </w:pPr>
      <w:r w:rsidRPr="00370E9B">
        <w:t>Zamawiający nie prowadzi postępowania w celu zawarcia umowy ramowej, o której mowa</w:t>
      </w:r>
      <w:r w:rsidR="005B775A" w:rsidRPr="00370E9B">
        <w:t xml:space="preserve"> </w:t>
      </w:r>
      <w:r w:rsidRPr="00370E9B">
        <w:t>w art. 311 – 315 ustawy Pzp.</w:t>
      </w:r>
    </w:p>
    <w:p w14:paraId="40D3C386" w14:textId="77777777" w:rsidR="006871DD" w:rsidRPr="00370E9B" w:rsidRDefault="00F319E6">
      <w:pPr>
        <w:pStyle w:val="Akapitzlist"/>
        <w:numPr>
          <w:ilvl w:val="2"/>
          <w:numId w:val="7"/>
        </w:numPr>
        <w:spacing w:after="240" w:line="276" w:lineRule="auto"/>
        <w:ind w:left="709" w:hanging="283"/>
        <w:jc w:val="both"/>
      </w:pPr>
      <w:r w:rsidRPr="00370E9B">
        <w:t>Zamawiający nie zastrzega możliwości ubiegania się o udzielenie zamówienia wyłącznie przez wykonawców, o których mowa w art. 94 ustawy Pzp.</w:t>
      </w:r>
    </w:p>
    <w:p w14:paraId="05CD31C9" w14:textId="77777777" w:rsidR="006871DD" w:rsidRPr="00370E9B" w:rsidRDefault="00F319E6">
      <w:pPr>
        <w:pStyle w:val="Akapitzlist"/>
        <w:numPr>
          <w:ilvl w:val="2"/>
          <w:numId w:val="7"/>
        </w:numPr>
        <w:spacing w:after="240" w:line="276" w:lineRule="auto"/>
        <w:ind w:left="709" w:hanging="283"/>
        <w:jc w:val="both"/>
      </w:pPr>
      <w:r w:rsidRPr="00370E9B">
        <w:t>Zamawiający nie określa dodatkowych wymagań związanych z zatrudnianiem osób,</w:t>
      </w:r>
      <w:r w:rsidR="001441DF" w:rsidRPr="00370E9B">
        <w:t xml:space="preserve"> </w:t>
      </w:r>
      <w:r w:rsidR="001441DF" w:rsidRPr="00370E9B">
        <w:br/>
      </w:r>
      <w:r w:rsidRPr="00370E9B">
        <w:t>o których mowa w art. 96 ust. 2 pkt 2) ustawy Pzp.</w:t>
      </w:r>
    </w:p>
    <w:p w14:paraId="2E7FDA88" w14:textId="77777777" w:rsidR="006871DD" w:rsidRPr="00370E9B" w:rsidRDefault="00F319E6">
      <w:pPr>
        <w:pStyle w:val="Akapitzlist"/>
        <w:numPr>
          <w:ilvl w:val="2"/>
          <w:numId w:val="7"/>
        </w:numPr>
        <w:spacing w:after="240" w:line="276" w:lineRule="auto"/>
        <w:ind w:left="709" w:hanging="283"/>
        <w:jc w:val="both"/>
      </w:pPr>
      <w:r w:rsidRPr="00370E9B">
        <w:t>Zamawiający nie przewiduje rozliczenia w walutach obcych.</w:t>
      </w:r>
    </w:p>
    <w:p w14:paraId="074BA1AF" w14:textId="631F72F7" w:rsidR="006871DD" w:rsidRPr="00370E9B" w:rsidRDefault="00F319E6">
      <w:pPr>
        <w:pStyle w:val="Akapitzlist"/>
        <w:numPr>
          <w:ilvl w:val="2"/>
          <w:numId w:val="7"/>
        </w:numPr>
        <w:spacing w:after="240" w:line="276" w:lineRule="auto"/>
        <w:ind w:left="709" w:hanging="283"/>
        <w:jc w:val="both"/>
      </w:pPr>
      <w:r w:rsidRPr="00370E9B">
        <w:t>Zamawiający nie przewiduje zwrotu kosztów udziału w postępowaniu.</w:t>
      </w:r>
    </w:p>
    <w:p w14:paraId="5AFBF0F5" w14:textId="77777777" w:rsidR="006871DD" w:rsidRPr="00370E9B" w:rsidRDefault="00F319E6">
      <w:pPr>
        <w:pStyle w:val="Akapitzlist"/>
        <w:numPr>
          <w:ilvl w:val="2"/>
          <w:numId w:val="7"/>
        </w:numPr>
        <w:spacing w:after="240" w:line="276" w:lineRule="auto"/>
        <w:ind w:left="709" w:hanging="283"/>
        <w:jc w:val="both"/>
      </w:pPr>
      <w:r w:rsidRPr="00370E9B">
        <w:t>Zamawiający nie przewiduje udzielania zaliczek na poczet wykonania zamówienia.</w:t>
      </w:r>
    </w:p>
    <w:p w14:paraId="1AB36EDB" w14:textId="77777777" w:rsidR="000F09C7" w:rsidRPr="00370E9B" w:rsidRDefault="00F319E6">
      <w:pPr>
        <w:pStyle w:val="Akapitzlist"/>
        <w:numPr>
          <w:ilvl w:val="2"/>
          <w:numId w:val="7"/>
        </w:numPr>
        <w:spacing w:after="240" w:line="276" w:lineRule="auto"/>
        <w:ind w:left="709" w:hanging="283"/>
        <w:jc w:val="both"/>
      </w:pPr>
      <w:r w:rsidRPr="00370E9B">
        <w:t xml:space="preserve">Zamawiający przewiduje </w:t>
      </w:r>
      <w:r w:rsidR="006871DD" w:rsidRPr="00370E9B">
        <w:t>jedną płatnoś</w:t>
      </w:r>
      <w:r w:rsidR="000F09C7" w:rsidRPr="00370E9B">
        <w:t>ć końcową</w:t>
      </w:r>
      <w:r w:rsidRPr="00370E9B">
        <w:t>.</w:t>
      </w:r>
    </w:p>
    <w:p w14:paraId="02AEDEFF" w14:textId="56C8B530" w:rsidR="004339FD" w:rsidRPr="00370E9B" w:rsidRDefault="00F319E6">
      <w:pPr>
        <w:pStyle w:val="Akapitzlist"/>
        <w:numPr>
          <w:ilvl w:val="2"/>
          <w:numId w:val="7"/>
        </w:numPr>
        <w:spacing w:after="240" w:line="276" w:lineRule="auto"/>
        <w:ind w:left="709" w:hanging="283"/>
        <w:jc w:val="both"/>
      </w:pPr>
      <w:r w:rsidRPr="00370E9B">
        <w:t>Zamawiający nie przewiduje możliwości unieważnienia przedmiotowego postępowania, jeżeli środki, które Zamawiający zamierzał przeznaczyć na sfinansowanie zamówienia, nie zostaną mu przyznane (art. 310 pkt 1 ustawy Pzp).</w:t>
      </w:r>
    </w:p>
    <w:p w14:paraId="16828809" w14:textId="77777777" w:rsidR="000F09C7" w:rsidRPr="00370E9B" w:rsidRDefault="00F319E6">
      <w:pPr>
        <w:pStyle w:val="Akapitzlist"/>
        <w:numPr>
          <w:ilvl w:val="2"/>
          <w:numId w:val="7"/>
        </w:numPr>
        <w:spacing w:after="240" w:line="276" w:lineRule="auto"/>
        <w:ind w:left="709" w:hanging="283"/>
        <w:jc w:val="both"/>
      </w:pPr>
      <w:r w:rsidRPr="00370E9B">
        <w:rPr>
          <w:b/>
          <w:bCs/>
        </w:rPr>
        <w:t>Tajemnica</w:t>
      </w:r>
      <w:r w:rsidRPr="00370E9B">
        <w:rPr>
          <w:b/>
        </w:rPr>
        <w:t xml:space="preserve"> przedsiębiorstwa</w:t>
      </w:r>
    </w:p>
    <w:p w14:paraId="7EAB880C" w14:textId="77777777" w:rsidR="000F09C7" w:rsidRPr="00370E9B" w:rsidRDefault="00F319E6">
      <w:pPr>
        <w:pStyle w:val="Akapitzlist"/>
        <w:numPr>
          <w:ilvl w:val="0"/>
          <w:numId w:val="8"/>
        </w:numPr>
        <w:spacing w:after="240" w:line="276" w:lineRule="auto"/>
        <w:jc w:val="both"/>
      </w:pPr>
      <w:r w:rsidRPr="00370E9B">
        <w:t xml:space="preserve">Zamawiający nie ujawnia informacji stanowiących tajemnicę przedsiębiorstwa </w:t>
      </w:r>
      <w:r w:rsidR="00AF428E" w:rsidRPr="00370E9B">
        <w:t xml:space="preserve">                                </w:t>
      </w:r>
      <w:r w:rsidRPr="00370E9B">
        <w:t xml:space="preserve">w rozumieniu przepisów ustawy </w:t>
      </w:r>
      <w:r w:rsidRPr="00370E9B">
        <w:rPr>
          <w:bCs/>
        </w:rPr>
        <w:t>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639FEF2E" w14:textId="19DAEC64" w:rsidR="00F319E6" w:rsidRPr="00370E9B" w:rsidRDefault="00F319E6">
      <w:pPr>
        <w:pStyle w:val="Akapitzlist"/>
        <w:numPr>
          <w:ilvl w:val="0"/>
          <w:numId w:val="8"/>
        </w:numPr>
        <w:spacing w:after="240" w:line="276" w:lineRule="auto"/>
        <w:jc w:val="both"/>
      </w:pPr>
      <w:r w:rsidRPr="00370E9B">
        <w:rPr>
          <w:bCs/>
        </w:rPr>
        <w:t>Wykonawca nie może zastrzec informacji, o których mowa w art. 222 ust. 5 ustawy Pzp.</w:t>
      </w:r>
    </w:p>
    <w:p w14:paraId="09A7AABB" w14:textId="77777777" w:rsidR="00F319E6" w:rsidRPr="00370E9B" w:rsidRDefault="00F319E6" w:rsidP="00FF6381">
      <w:pPr>
        <w:pStyle w:val="Default"/>
        <w:spacing w:line="276" w:lineRule="auto"/>
        <w:rPr>
          <w:bCs/>
          <w:i/>
          <w:iCs/>
          <w:color w:val="auto"/>
        </w:rPr>
      </w:pPr>
      <w:r w:rsidRPr="00370E9B">
        <w:rPr>
          <w:bCs/>
          <w:i/>
          <w:iCs/>
          <w:color w:val="auto"/>
        </w:rPr>
        <w:t>„Art. 222.</w:t>
      </w:r>
    </w:p>
    <w:p w14:paraId="004D7472" w14:textId="77777777" w:rsidR="00F319E6" w:rsidRPr="00370E9B" w:rsidRDefault="00F319E6" w:rsidP="00FF6381">
      <w:pPr>
        <w:pStyle w:val="Default"/>
        <w:spacing w:line="276" w:lineRule="auto"/>
        <w:ind w:left="284" w:hanging="284"/>
        <w:jc w:val="both"/>
        <w:rPr>
          <w:bCs/>
          <w:i/>
          <w:iCs/>
          <w:color w:val="auto"/>
        </w:rPr>
      </w:pPr>
      <w:r w:rsidRPr="00370E9B">
        <w:rPr>
          <w:bCs/>
          <w:i/>
          <w:iCs/>
          <w:color w:val="auto"/>
        </w:rPr>
        <w:t>5. Zamawiający, niezwłocznie po otwarciu ofert, udostępnia na stronie internetowej prowadzonego postępowania informacje o:</w:t>
      </w:r>
    </w:p>
    <w:p w14:paraId="3678E8D8" w14:textId="77777777" w:rsidR="00F319E6" w:rsidRPr="00370E9B" w:rsidRDefault="00F319E6" w:rsidP="00FF6381">
      <w:pPr>
        <w:pStyle w:val="Default"/>
        <w:spacing w:line="276" w:lineRule="auto"/>
        <w:ind w:left="567" w:hanging="284"/>
        <w:jc w:val="both"/>
        <w:rPr>
          <w:bCs/>
          <w:i/>
          <w:iCs/>
          <w:color w:val="auto"/>
        </w:rPr>
      </w:pPr>
      <w:r w:rsidRPr="00370E9B">
        <w:rPr>
          <w:bCs/>
          <w:i/>
          <w:iCs/>
          <w:color w:val="auto"/>
        </w:rPr>
        <w:lastRenderedPageBreak/>
        <w:t>1)</w:t>
      </w:r>
      <w:r w:rsidRPr="00370E9B">
        <w:rPr>
          <w:bCs/>
          <w:i/>
          <w:iCs/>
          <w:color w:val="auto"/>
        </w:rPr>
        <w:tab/>
        <w:t>nazwach albo imionach i nazwiskach oraz siedzibach lub miejscach prowadzonej działalności gospodarczej albo miejscach zamieszkania wykonawców, których oferty zostały otwarte;</w:t>
      </w:r>
    </w:p>
    <w:p w14:paraId="57897F7C" w14:textId="77777777" w:rsidR="00F319E6" w:rsidRPr="00370E9B" w:rsidRDefault="00F319E6" w:rsidP="00FF6381">
      <w:pPr>
        <w:pStyle w:val="Default"/>
        <w:spacing w:after="120" w:line="276" w:lineRule="auto"/>
        <w:ind w:left="567" w:hanging="284"/>
        <w:jc w:val="both"/>
        <w:rPr>
          <w:bCs/>
          <w:i/>
          <w:iCs/>
          <w:color w:val="auto"/>
        </w:rPr>
      </w:pPr>
      <w:r w:rsidRPr="00370E9B">
        <w:rPr>
          <w:bCs/>
          <w:i/>
          <w:iCs/>
          <w:color w:val="auto"/>
        </w:rPr>
        <w:t>2)</w:t>
      </w:r>
      <w:r w:rsidRPr="00370E9B">
        <w:rPr>
          <w:bCs/>
          <w:i/>
          <w:iCs/>
          <w:color w:val="auto"/>
        </w:rPr>
        <w:tab/>
        <w:t>cenach lub kosztach zawartych w ofertach.”</w:t>
      </w:r>
    </w:p>
    <w:p w14:paraId="50EC982E" w14:textId="0D4DBD95" w:rsidR="00F319E6" w:rsidRPr="00370E9B" w:rsidRDefault="00F319E6">
      <w:pPr>
        <w:pStyle w:val="Akapitzlist"/>
        <w:numPr>
          <w:ilvl w:val="0"/>
          <w:numId w:val="8"/>
        </w:numPr>
        <w:spacing w:line="276" w:lineRule="auto"/>
        <w:ind w:hanging="357"/>
        <w:jc w:val="both"/>
      </w:pPr>
      <w:r w:rsidRPr="00370E9B">
        <w:t>Zastrzeżenie informacji może dotyczyć nie tylko oferty, ale i innych dokumentów czy informacji składanych przez wykonawcę w postępowaniu. Dla skuteczności dokonanego zastrzeżenia należy wypełnić następujące warunki:</w:t>
      </w:r>
    </w:p>
    <w:p w14:paraId="477D8E5C" w14:textId="6C70DB47" w:rsidR="004339FD" w:rsidRPr="00370E9B" w:rsidRDefault="00696A9E">
      <w:pPr>
        <w:pStyle w:val="Default"/>
        <w:numPr>
          <w:ilvl w:val="0"/>
          <w:numId w:val="20"/>
        </w:numPr>
        <w:spacing w:line="276" w:lineRule="auto"/>
        <w:ind w:hanging="357"/>
        <w:jc w:val="both"/>
        <w:rPr>
          <w:bCs/>
          <w:color w:val="auto"/>
        </w:rPr>
      </w:pPr>
      <w:r w:rsidRPr="00370E9B">
        <w:rPr>
          <w:bCs/>
          <w:color w:val="auto"/>
        </w:rPr>
        <w:t>i</w:t>
      </w:r>
      <w:r w:rsidR="00F319E6" w:rsidRPr="00370E9B">
        <w:rPr>
          <w:bCs/>
          <w:color w:val="auto"/>
        </w:rPr>
        <w:t xml:space="preserve">nformacje stanowiące tajemnicę przedsiębiorstwa w całości lub części danego dokumentu powinny być złożone w oddzielnej części oferty (przykładowo </w:t>
      </w:r>
      <w:r w:rsidR="00473B39" w:rsidRPr="00370E9B">
        <w:rPr>
          <w:bCs/>
          <w:color w:val="auto"/>
        </w:rPr>
        <w:br/>
      </w:r>
      <w:r w:rsidR="00F319E6" w:rsidRPr="00370E9B">
        <w:rPr>
          <w:bCs/>
          <w:color w:val="auto"/>
        </w:rPr>
        <w:t xml:space="preserve">w odrębnym pliku, dokumencie elektronicznym) i jednoznacznie oznaczone </w:t>
      </w:r>
      <w:r w:rsidR="00473B39" w:rsidRPr="00370E9B">
        <w:rPr>
          <w:bCs/>
          <w:color w:val="auto"/>
        </w:rPr>
        <w:br/>
      </w:r>
      <w:r w:rsidR="00F319E6" w:rsidRPr="00370E9B">
        <w:rPr>
          <w:bCs/>
          <w:color w:val="auto"/>
        </w:rPr>
        <w:t xml:space="preserve">w nazwie pliku, dokumencie czy jego fragmencie. Przykładowo w nazwie pliku oznaczenie: </w:t>
      </w:r>
      <w:r w:rsidR="00F319E6" w:rsidRPr="00370E9B">
        <w:rPr>
          <w:b/>
          <w:color w:val="auto"/>
        </w:rPr>
        <w:t>TP</w:t>
      </w:r>
      <w:r w:rsidR="00F319E6" w:rsidRPr="00370E9B">
        <w:rPr>
          <w:bCs/>
          <w:color w:val="auto"/>
        </w:rPr>
        <w:t xml:space="preserve"> lub </w:t>
      </w:r>
      <w:r w:rsidR="00F319E6" w:rsidRPr="00370E9B">
        <w:rPr>
          <w:b/>
          <w:color w:val="auto"/>
        </w:rPr>
        <w:t>tajemnica</w:t>
      </w:r>
      <w:r w:rsidR="00F319E6" w:rsidRPr="00370E9B">
        <w:rPr>
          <w:bCs/>
          <w:color w:val="auto"/>
        </w:rPr>
        <w:t>.</w:t>
      </w:r>
      <w:r w:rsidR="002E7BE7" w:rsidRPr="00370E9B">
        <w:rPr>
          <w:bCs/>
          <w:color w:val="auto"/>
        </w:rPr>
        <w:t xml:space="preserve"> </w:t>
      </w:r>
      <w:r w:rsidR="00F319E6" w:rsidRPr="00370E9B">
        <w:rPr>
          <w:bCs/>
          <w:color w:val="auto"/>
        </w:rPr>
        <w:t>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r w:rsidRPr="00370E9B">
        <w:rPr>
          <w:bCs/>
          <w:color w:val="auto"/>
        </w:rPr>
        <w:t>,</w:t>
      </w:r>
    </w:p>
    <w:p w14:paraId="7DBF6DEB" w14:textId="501F174A" w:rsidR="00F319E6" w:rsidRPr="00370E9B" w:rsidRDefault="00696A9E">
      <w:pPr>
        <w:pStyle w:val="Default"/>
        <w:numPr>
          <w:ilvl w:val="0"/>
          <w:numId w:val="20"/>
        </w:numPr>
        <w:spacing w:line="276" w:lineRule="auto"/>
        <w:ind w:hanging="357"/>
        <w:jc w:val="both"/>
        <w:rPr>
          <w:bCs/>
          <w:iCs/>
          <w:color w:val="auto"/>
        </w:rPr>
      </w:pPr>
      <w:r w:rsidRPr="00370E9B">
        <w:rPr>
          <w:bCs/>
          <w:color w:val="auto"/>
        </w:rPr>
        <w:t>w</w:t>
      </w:r>
      <w:r w:rsidR="00F319E6" w:rsidRPr="00370E9B">
        <w:rPr>
          <w:bCs/>
          <w:color w:val="auto"/>
        </w:rPr>
        <w:t>ykonawca ma obowiązek równocześnie z dokonanym zastrzeżeniem wykazać, że zastrzeżone informacje stanowią tajemnice przedsiębiorstwa. Wymagania w tym względzie normuje definicja tajemnicy przedsiębiorstwa:</w:t>
      </w:r>
    </w:p>
    <w:p w14:paraId="33E8BE11" w14:textId="77777777" w:rsidR="00F319E6" w:rsidRPr="00370E9B" w:rsidRDefault="00F319E6" w:rsidP="00FF6381">
      <w:pPr>
        <w:pStyle w:val="Default"/>
        <w:spacing w:line="276" w:lineRule="auto"/>
        <w:ind w:left="1134" w:hanging="284"/>
        <w:jc w:val="both"/>
        <w:rPr>
          <w:bCs/>
          <w:i/>
          <w:iCs/>
          <w:color w:val="auto"/>
          <w:sz w:val="22"/>
          <w:szCs w:val="22"/>
        </w:rPr>
      </w:pPr>
      <w:r w:rsidRPr="00370E9B">
        <w:rPr>
          <w:b/>
          <w:i/>
          <w:iCs/>
          <w:color w:val="auto"/>
        </w:rPr>
        <w:t>Ustawa o zwalczaniu nieuczciwej konkurencji (</w:t>
      </w:r>
      <w:r w:rsidRPr="00370E9B">
        <w:rPr>
          <w:bCs/>
          <w:i/>
          <w:iCs/>
          <w:color w:val="auto"/>
          <w:sz w:val="22"/>
          <w:szCs w:val="22"/>
        </w:rPr>
        <w:t>Dz.U. z 2022, poz.1233)</w:t>
      </w:r>
    </w:p>
    <w:p w14:paraId="1059AC4D" w14:textId="1BFE9AB5" w:rsidR="00F319E6" w:rsidRPr="00370E9B" w:rsidRDefault="00F319E6" w:rsidP="00FF6381">
      <w:pPr>
        <w:pStyle w:val="Default"/>
        <w:spacing w:line="276" w:lineRule="auto"/>
        <w:jc w:val="both"/>
        <w:rPr>
          <w:bCs/>
          <w:i/>
          <w:iCs/>
          <w:color w:val="auto"/>
        </w:rPr>
      </w:pPr>
      <w:r w:rsidRPr="00370E9B">
        <w:rPr>
          <w:bCs/>
          <w:i/>
          <w:iCs/>
          <w:color w:val="auto"/>
        </w:rPr>
        <w:t>„Art. 11.</w:t>
      </w:r>
      <w:r w:rsidR="004339FD" w:rsidRPr="00370E9B">
        <w:rPr>
          <w:bCs/>
          <w:i/>
          <w:iCs/>
          <w:color w:val="auto"/>
        </w:rPr>
        <w:t xml:space="preserve"> </w:t>
      </w:r>
      <w:r w:rsidRPr="00370E9B">
        <w:rPr>
          <w:bCs/>
          <w:i/>
          <w:iCs/>
          <w:color w:val="auto"/>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B772B57" w14:textId="77777777" w:rsidR="004339FD" w:rsidRPr="00370E9B" w:rsidRDefault="004339FD" w:rsidP="00FF6381">
      <w:pPr>
        <w:pStyle w:val="Default"/>
        <w:spacing w:line="276" w:lineRule="auto"/>
        <w:jc w:val="both"/>
        <w:rPr>
          <w:bCs/>
          <w:i/>
          <w:iCs/>
          <w:color w:val="auto"/>
        </w:rPr>
      </w:pPr>
    </w:p>
    <w:p w14:paraId="5B33C464" w14:textId="026C5E79" w:rsidR="00F319E6" w:rsidRPr="00370E9B" w:rsidRDefault="004339FD">
      <w:pPr>
        <w:pStyle w:val="Akapitzlist"/>
        <w:numPr>
          <w:ilvl w:val="0"/>
          <w:numId w:val="8"/>
        </w:numPr>
        <w:spacing w:line="276" w:lineRule="auto"/>
        <w:ind w:hanging="357"/>
        <w:jc w:val="both"/>
      </w:pPr>
      <w:r w:rsidRPr="00370E9B">
        <w:t>Dodatkowe wymagania odnoś</w:t>
      </w:r>
      <w:r w:rsidR="003F11BF">
        <w:t>nie</w:t>
      </w:r>
      <w:r w:rsidRPr="00370E9B">
        <w:t xml:space="preserve"> tajemnicy przedsiębiorstwa zawarte są w pkt 18 ppkt 2</w:t>
      </w:r>
      <w:r w:rsidR="00986379" w:rsidRPr="00370E9B">
        <w:t>5</w:t>
      </w:r>
      <w:r w:rsidRPr="00370E9B">
        <w:t xml:space="preserve"> i </w:t>
      </w:r>
      <w:r w:rsidR="00986379" w:rsidRPr="00370E9B">
        <w:t>29</w:t>
      </w:r>
      <w:r w:rsidRPr="00370E9B">
        <w:t xml:space="preserve"> SWZ. </w:t>
      </w:r>
    </w:p>
    <w:p w14:paraId="6C020691" w14:textId="2ABC0A1A" w:rsidR="00F319E6" w:rsidRPr="00370E9B" w:rsidRDefault="00F319E6">
      <w:pPr>
        <w:pStyle w:val="Akapitzlist"/>
        <w:numPr>
          <w:ilvl w:val="2"/>
          <w:numId w:val="7"/>
        </w:numPr>
        <w:spacing w:after="240" w:line="276" w:lineRule="auto"/>
        <w:ind w:left="709" w:hanging="283"/>
        <w:jc w:val="both"/>
        <w:rPr>
          <w:b/>
        </w:rPr>
      </w:pPr>
      <w:r w:rsidRPr="00370E9B">
        <w:rPr>
          <w:b/>
        </w:rPr>
        <w:t xml:space="preserve">Środki </w:t>
      </w:r>
      <w:r w:rsidRPr="00370E9B">
        <w:rPr>
          <w:b/>
          <w:bCs/>
        </w:rPr>
        <w:t>ochrony</w:t>
      </w:r>
      <w:r w:rsidRPr="00370E9B">
        <w:rPr>
          <w:b/>
        </w:rPr>
        <w:t xml:space="preserve"> prawnej</w:t>
      </w:r>
    </w:p>
    <w:p w14:paraId="2588E58A" w14:textId="40991181" w:rsidR="000F09C7" w:rsidRPr="00370E9B" w:rsidRDefault="00F319E6">
      <w:pPr>
        <w:pStyle w:val="Akapitzlist"/>
        <w:numPr>
          <w:ilvl w:val="0"/>
          <w:numId w:val="9"/>
        </w:numPr>
        <w:spacing w:after="120" w:line="276" w:lineRule="auto"/>
        <w:ind w:left="567" w:hanging="283"/>
        <w:jc w:val="both"/>
      </w:pPr>
      <w:r w:rsidRPr="00370E9B">
        <w:t xml:space="preserve">Środki ochrony prawnej określone w niniejszym punkcie przysługują wykonawcom, </w:t>
      </w:r>
      <w:r w:rsidR="00473B39" w:rsidRPr="00370E9B">
        <w:br/>
      </w:r>
      <w:r w:rsidRPr="00370E9B">
        <w:t>a także innemu podmiotowi, jeżeli ma lub miał interes w uzyskaniu zamówienia oraz poniósł lub może ponieść szkodę w wyniku naruszenia przez zamawiającego przepisów ustawy Pzp.</w:t>
      </w:r>
    </w:p>
    <w:p w14:paraId="64D16D08" w14:textId="31802FA6" w:rsidR="00F319E6" w:rsidRPr="00370E9B" w:rsidRDefault="00F319E6">
      <w:pPr>
        <w:pStyle w:val="Akapitzlist"/>
        <w:numPr>
          <w:ilvl w:val="0"/>
          <w:numId w:val="9"/>
        </w:numPr>
        <w:spacing w:after="120" w:line="276" w:lineRule="auto"/>
        <w:ind w:left="567" w:hanging="283"/>
        <w:jc w:val="both"/>
      </w:pPr>
      <w:r w:rsidRPr="00370E9B">
        <w:t xml:space="preserve"> Środki ochrony prawnej wobec ogłoszenia wszczynającego postępowanie o udzielenie zamówienia oraz dokumentów zamówienia przysługują również organizacjom wpisanym na listę, o której mowa w art. 469 pkt 15 ustawy Pzp</w:t>
      </w:r>
      <w:r w:rsidR="00696A9E" w:rsidRPr="00370E9B">
        <w:t xml:space="preserve"> </w:t>
      </w:r>
      <w:r w:rsidRPr="00370E9B">
        <w:t>oraz Rzecznikowi Małych i Średnich Przedsiębiorców.</w:t>
      </w:r>
    </w:p>
    <w:p w14:paraId="5150BC73" w14:textId="42844054" w:rsidR="00F319E6" w:rsidRPr="00370E9B" w:rsidRDefault="00F319E6">
      <w:pPr>
        <w:pStyle w:val="Akapitzlist"/>
        <w:numPr>
          <w:ilvl w:val="0"/>
          <w:numId w:val="9"/>
        </w:numPr>
        <w:spacing w:after="120" w:line="276" w:lineRule="auto"/>
        <w:ind w:left="567" w:hanging="283"/>
        <w:jc w:val="both"/>
      </w:pPr>
      <w:r w:rsidRPr="00370E9B">
        <w:t>Odwołanie przysługuje na:</w:t>
      </w:r>
    </w:p>
    <w:p w14:paraId="215A5AE0" w14:textId="3493B5CA" w:rsidR="00F319E6" w:rsidRPr="00370E9B" w:rsidRDefault="00F319E6">
      <w:pPr>
        <w:pStyle w:val="Akapitzlist"/>
        <w:numPr>
          <w:ilvl w:val="2"/>
          <w:numId w:val="21"/>
        </w:numPr>
        <w:spacing w:line="276" w:lineRule="auto"/>
        <w:ind w:left="993" w:hanging="284"/>
        <w:jc w:val="both"/>
      </w:pPr>
      <w:r w:rsidRPr="00370E9B">
        <w:t>niezgodną z przepisami ustawy czynność zamawiającego, podjętą w postępowaniu</w:t>
      </w:r>
      <w:r w:rsidR="001F435F" w:rsidRPr="00370E9B">
        <w:t xml:space="preserve"> </w:t>
      </w:r>
      <w:r w:rsidR="001F435F" w:rsidRPr="00370E9B">
        <w:br/>
      </w:r>
      <w:r w:rsidRPr="00370E9B">
        <w:t>o udzielenie zamówienia, w tym na projektowane postanowienia umowy,</w:t>
      </w:r>
    </w:p>
    <w:p w14:paraId="215567D1" w14:textId="6F93B658" w:rsidR="000F09C7" w:rsidRPr="00370E9B" w:rsidRDefault="00F319E6">
      <w:pPr>
        <w:pStyle w:val="Akapitzlist"/>
        <w:numPr>
          <w:ilvl w:val="2"/>
          <w:numId w:val="21"/>
        </w:numPr>
        <w:spacing w:after="120" w:line="276" w:lineRule="auto"/>
        <w:ind w:left="993" w:hanging="284"/>
        <w:jc w:val="both"/>
      </w:pPr>
      <w:r w:rsidRPr="00370E9B">
        <w:t>zaniechanie czynności w postępowaniu o udzielenie zamówienia, do której zamawiający był obowiązany na podstawie ustawy Pzp.</w:t>
      </w:r>
    </w:p>
    <w:p w14:paraId="65FD9DC4" w14:textId="3ABDBF1D" w:rsidR="00F319E6" w:rsidRPr="00370E9B" w:rsidRDefault="00F319E6">
      <w:pPr>
        <w:pStyle w:val="Akapitzlist"/>
        <w:numPr>
          <w:ilvl w:val="0"/>
          <w:numId w:val="9"/>
        </w:numPr>
        <w:spacing w:after="120" w:line="276" w:lineRule="auto"/>
        <w:ind w:left="567" w:hanging="283"/>
        <w:jc w:val="both"/>
      </w:pPr>
      <w:r w:rsidRPr="00370E9B">
        <w:lastRenderedPageBreak/>
        <w:t>Odwołanie wnosi się do Prezesa Izby. Odwołujący przekazuje kopie odwołania zamawiającemu przed upływem terminu do wniesienia odwołania w taki sposób, aby mógł on zapoznać się z jego treścią przed upływem tego terminu.</w:t>
      </w:r>
    </w:p>
    <w:p w14:paraId="4D9A6170" w14:textId="12EF1B67" w:rsidR="00F319E6" w:rsidRPr="00370E9B" w:rsidRDefault="00F319E6">
      <w:pPr>
        <w:pStyle w:val="Akapitzlist"/>
        <w:numPr>
          <w:ilvl w:val="0"/>
          <w:numId w:val="9"/>
        </w:numPr>
        <w:spacing w:after="120" w:line="276" w:lineRule="auto"/>
        <w:ind w:left="567" w:hanging="283"/>
        <w:jc w:val="both"/>
      </w:pPr>
      <w:r w:rsidRPr="00370E9B">
        <w:t>Odwołanie wobec treści ogłoszenia lub treści SWZ wnosi się w terminie 5 dni od dnia zamieszczenia ogłoszenia w Biuletynie Zamówień Publicznych lub treści SWZ na stronie internetowej prowadzonego postępowania.</w:t>
      </w:r>
    </w:p>
    <w:p w14:paraId="3698DB7B" w14:textId="7229B9A9" w:rsidR="00F319E6" w:rsidRPr="00370E9B" w:rsidRDefault="00F319E6">
      <w:pPr>
        <w:pStyle w:val="Akapitzlist"/>
        <w:numPr>
          <w:ilvl w:val="0"/>
          <w:numId w:val="9"/>
        </w:numPr>
        <w:spacing w:after="120" w:line="276" w:lineRule="auto"/>
        <w:ind w:left="567" w:hanging="283"/>
        <w:jc w:val="both"/>
      </w:pPr>
      <w:r w:rsidRPr="00370E9B">
        <w:t>Odwołanie wnosi się w terminie:</w:t>
      </w:r>
    </w:p>
    <w:p w14:paraId="2128D6B3" w14:textId="5A8D4C9C" w:rsidR="00F319E6" w:rsidRPr="00370E9B" w:rsidRDefault="00F319E6">
      <w:pPr>
        <w:pStyle w:val="Akapitzlist"/>
        <w:numPr>
          <w:ilvl w:val="2"/>
          <w:numId w:val="22"/>
        </w:numPr>
        <w:spacing w:line="276" w:lineRule="auto"/>
        <w:ind w:left="993" w:hanging="284"/>
        <w:jc w:val="both"/>
      </w:pPr>
      <w:r w:rsidRPr="00370E9B">
        <w:t>5 dni od dnia przekazania informacji o czynności zamawiającego stanowiącej podstawę jego wniesienia, jeżeli informacja została przekazana przy użyciu środków komunikacji elektronicznej,</w:t>
      </w:r>
    </w:p>
    <w:p w14:paraId="36C162C6" w14:textId="10EF8DBE" w:rsidR="00F319E6" w:rsidRPr="00370E9B" w:rsidRDefault="00F319E6">
      <w:pPr>
        <w:pStyle w:val="Akapitzlist"/>
        <w:numPr>
          <w:ilvl w:val="2"/>
          <w:numId w:val="22"/>
        </w:numPr>
        <w:spacing w:after="120" w:line="276" w:lineRule="auto"/>
        <w:ind w:left="993" w:hanging="284"/>
        <w:jc w:val="both"/>
      </w:pPr>
      <w:r w:rsidRPr="00370E9B">
        <w:t>10 dni od dnia przekazania informacji o czynności zamawiającego stanowiącej podstawę jego wniesienia, jeżeli informacja została przekazana w sposób inny niż określony w ppkt a).</w:t>
      </w:r>
    </w:p>
    <w:p w14:paraId="33F7264A" w14:textId="7AB7CF68" w:rsidR="00F319E6" w:rsidRPr="00370E9B" w:rsidRDefault="00F319E6">
      <w:pPr>
        <w:pStyle w:val="Akapitzlist"/>
        <w:numPr>
          <w:ilvl w:val="0"/>
          <w:numId w:val="9"/>
        </w:numPr>
        <w:spacing w:after="120" w:line="276" w:lineRule="auto"/>
        <w:ind w:left="426" w:hanging="426"/>
        <w:jc w:val="both"/>
      </w:pPr>
      <w:r w:rsidRPr="00370E9B">
        <w:t>Odwołanie w przypadkach innych niż określone w pkt 5) i 6) wnosi się w terminie 5 dni od dnia, w którym powzięto lub przy zachowaniu należytej staranności można było powziąć wiadomość o okolicznościach stanowiących podstawę jego wniesienia.</w:t>
      </w:r>
    </w:p>
    <w:p w14:paraId="2B84AEFD" w14:textId="66C75728" w:rsidR="00F319E6" w:rsidRPr="00370E9B" w:rsidRDefault="00F319E6">
      <w:pPr>
        <w:pStyle w:val="Akapitzlist"/>
        <w:numPr>
          <w:ilvl w:val="0"/>
          <w:numId w:val="9"/>
        </w:numPr>
        <w:spacing w:after="120" w:line="276" w:lineRule="auto"/>
        <w:ind w:left="426" w:hanging="426"/>
        <w:jc w:val="both"/>
      </w:pPr>
      <w:r w:rsidRPr="00370E9B">
        <w:t>Na orzeczenie Izby oraz postanowienie Prezesa Izby, o którym mowa w art. 519 ust. 1 ustawy Pzp., stronom oraz uczestnikom postępowania odwoławczego, przysługuje skarga do sądu.</w:t>
      </w:r>
    </w:p>
    <w:p w14:paraId="1C39EC0A" w14:textId="7EE14ECF" w:rsidR="00F319E6" w:rsidRPr="00370E9B" w:rsidRDefault="00F319E6">
      <w:pPr>
        <w:pStyle w:val="Akapitzlist"/>
        <w:numPr>
          <w:ilvl w:val="0"/>
          <w:numId w:val="9"/>
        </w:numPr>
        <w:spacing w:after="120" w:line="276" w:lineRule="auto"/>
        <w:ind w:left="426" w:hanging="426"/>
        <w:jc w:val="both"/>
      </w:pPr>
      <w:r w:rsidRPr="00370E9B">
        <w:t>W postępowaniu toczącym się wskutek wniesienia skargi stosuje się odpowiednio przepisy ustawy z dnia 17 listopada 1964</w:t>
      </w:r>
      <w:r w:rsidR="00131BBD" w:rsidRPr="00370E9B">
        <w:t xml:space="preserve"> </w:t>
      </w:r>
      <w:r w:rsidRPr="00370E9B">
        <w:t>r. – Kodeks postępowania cywilnego o apelacji, jeżeli przepisy niniejszego rozdziału nie stanowią inaczej.</w:t>
      </w:r>
    </w:p>
    <w:p w14:paraId="75210416" w14:textId="5FEC7977" w:rsidR="00F319E6" w:rsidRPr="00370E9B" w:rsidRDefault="00F319E6">
      <w:pPr>
        <w:pStyle w:val="Akapitzlist"/>
        <w:numPr>
          <w:ilvl w:val="0"/>
          <w:numId w:val="9"/>
        </w:numPr>
        <w:spacing w:after="120" w:line="276" w:lineRule="auto"/>
        <w:ind w:left="426" w:hanging="426"/>
        <w:jc w:val="both"/>
      </w:pPr>
      <w:r w:rsidRPr="00370E9B">
        <w:t>Skargę wnosi się do Sądu Okręgowego w Warszawie – „sądu zamówień publicznych”.</w:t>
      </w:r>
    </w:p>
    <w:p w14:paraId="0EA6B2A3" w14:textId="4ED9FA75" w:rsidR="00F319E6" w:rsidRPr="00370E9B" w:rsidRDefault="00F319E6">
      <w:pPr>
        <w:pStyle w:val="Akapitzlist"/>
        <w:numPr>
          <w:ilvl w:val="0"/>
          <w:numId w:val="9"/>
        </w:numPr>
        <w:spacing w:after="120" w:line="276" w:lineRule="auto"/>
        <w:ind w:left="426" w:hanging="426"/>
        <w:jc w:val="both"/>
      </w:pPr>
      <w:r w:rsidRPr="00370E9B">
        <w:t>Skargę wnosi się za pośrednictwem Prezesa Izby, w terminie 14 dni od dnia doręczenia orzeczenia Izby lub postanowienia Prezesa Izby, o którym mowa w art. 519 ust. 1 ustawy Pzp., przesyłając jednocześnie jej odpis przeciwnikowi skargi. Złożenie skargi w placówce pocztowej jest równoczesne z jej wniesieniem.</w:t>
      </w:r>
    </w:p>
    <w:p w14:paraId="2C1FC765" w14:textId="4139EB61" w:rsidR="00F319E6" w:rsidRPr="00CF7A80" w:rsidRDefault="00F319E6">
      <w:pPr>
        <w:pStyle w:val="Akapitzlist"/>
        <w:numPr>
          <w:ilvl w:val="0"/>
          <w:numId w:val="9"/>
        </w:numPr>
        <w:spacing w:after="120" w:line="276" w:lineRule="auto"/>
        <w:ind w:left="426" w:hanging="426"/>
        <w:jc w:val="both"/>
      </w:pPr>
      <w:r w:rsidRPr="00370E9B">
        <w:t xml:space="preserve">Prezes Izby </w:t>
      </w:r>
      <w:r w:rsidRPr="00CF7A80">
        <w:t>przekazuje skargę wraz z aktami postępowania odwoławczego do sądu zamówień publicznych w terminie 7 dni od dnia jej otrzymania.</w:t>
      </w:r>
    </w:p>
    <w:p w14:paraId="43258CA2" w14:textId="7055A8A2" w:rsidR="00BD38A9" w:rsidRPr="00CF7A80" w:rsidRDefault="003E52A3">
      <w:pPr>
        <w:pStyle w:val="Akapitzlist"/>
        <w:numPr>
          <w:ilvl w:val="0"/>
          <w:numId w:val="9"/>
        </w:numPr>
        <w:spacing w:line="276" w:lineRule="auto"/>
        <w:ind w:left="426" w:hanging="426"/>
        <w:jc w:val="both"/>
      </w:pPr>
      <w:r w:rsidRPr="00CF7A80">
        <w:t xml:space="preserve">Zasady, terminy oraz sposób korzystania ze środków ochrony prawnej szczegółowo regulują przepisy działu IX ustawy Pzp – Środki ochrony prawnej (art. 505-590 ustawy). </w:t>
      </w:r>
    </w:p>
    <w:p w14:paraId="2A8191D8" w14:textId="77777777" w:rsidR="00F46D61" w:rsidRPr="00CF7A80" w:rsidRDefault="00F319E6">
      <w:pPr>
        <w:pStyle w:val="Akapitzlist"/>
        <w:numPr>
          <w:ilvl w:val="2"/>
          <w:numId w:val="7"/>
        </w:numPr>
        <w:spacing w:after="240" w:line="276" w:lineRule="auto"/>
        <w:ind w:left="709" w:hanging="283"/>
        <w:jc w:val="both"/>
        <w:rPr>
          <w:b/>
        </w:rPr>
      </w:pPr>
      <w:r w:rsidRPr="00CF7A80">
        <w:rPr>
          <w:b/>
        </w:rPr>
        <w:t>Wizja lokalna</w:t>
      </w:r>
    </w:p>
    <w:p w14:paraId="47252152" w14:textId="4698DB64" w:rsidR="00CC7D59" w:rsidRPr="00CF7A80" w:rsidRDefault="00F46D61" w:rsidP="00FF6381">
      <w:pPr>
        <w:pStyle w:val="Akapitzlist"/>
        <w:spacing w:line="276" w:lineRule="auto"/>
        <w:ind w:left="142"/>
        <w:jc w:val="both"/>
        <w:rPr>
          <w:b/>
        </w:rPr>
      </w:pPr>
      <w:r w:rsidRPr="00CF7A80">
        <w:rPr>
          <w:rFonts w:cs="Calibri"/>
          <w:bCs/>
          <w:szCs w:val="20"/>
        </w:rPr>
        <w:t>Z</w:t>
      </w:r>
      <w:r w:rsidR="00105BF3" w:rsidRPr="00CF7A80">
        <w:rPr>
          <w:rFonts w:cs="Calibri"/>
          <w:bCs/>
          <w:szCs w:val="20"/>
        </w:rPr>
        <w:t>amawiający nie przewiduje przeprowadzenia wizji lokalnej lub sprawdzenia przez wykonawcę dokumentów niezbędnych do realizacji zamówienia oraz nie wymaga złożenia oferty po odbyciu wizji lokalnej lub sprawdzeniu dokumentów niezbędnych do realizacji zamówienia.</w:t>
      </w:r>
    </w:p>
    <w:p w14:paraId="535F16FC" w14:textId="51E658F6" w:rsidR="00F319E6" w:rsidRPr="00CF7A80" w:rsidRDefault="00F319E6">
      <w:pPr>
        <w:pStyle w:val="Akapitzlist"/>
        <w:numPr>
          <w:ilvl w:val="2"/>
          <w:numId w:val="7"/>
        </w:numPr>
        <w:spacing w:line="276" w:lineRule="auto"/>
        <w:ind w:left="709" w:hanging="283"/>
        <w:jc w:val="both"/>
        <w:rPr>
          <w:b/>
        </w:rPr>
      </w:pPr>
      <w:r w:rsidRPr="00CF7A80">
        <w:rPr>
          <w:b/>
        </w:rPr>
        <w:t>Komunikacja w postępowaniu</w:t>
      </w:r>
    </w:p>
    <w:p w14:paraId="5E5A2BED" w14:textId="5E683A28" w:rsidR="00082D38" w:rsidRPr="00CF7A80" w:rsidRDefault="00082D38">
      <w:pPr>
        <w:pStyle w:val="Akapitzlist"/>
        <w:numPr>
          <w:ilvl w:val="1"/>
          <w:numId w:val="23"/>
        </w:numPr>
        <w:autoSpaceDE w:val="0"/>
        <w:autoSpaceDN w:val="0"/>
        <w:adjustRightInd w:val="0"/>
        <w:spacing w:line="276" w:lineRule="auto"/>
        <w:ind w:left="426" w:hanging="426"/>
        <w:jc w:val="both"/>
        <w:rPr>
          <w:rFonts w:eastAsiaTheme="minorHAnsi"/>
          <w:lang w:eastAsia="en-US"/>
        </w:rPr>
      </w:pPr>
      <w:r w:rsidRPr="00CF7A80">
        <w:rPr>
          <w:rFonts w:eastAsiaTheme="minorHAnsi"/>
          <w:lang w:eastAsia="en-US"/>
        </w:rPr>
        <w:t>Postępowanie jest prowadzone w języku polskim.</w:t>
      </w:r>
    </w:p>
    <w:p w14:paraId="44540C39" w14:textId="25E00845" w:rsidR="00082D38" w:rsidRPr="00CF7A80" w:rsidRDefault="00082D38">
      <w:pPr>
        <w:pStyle w:val="Akapitzlist"/>
        <w:numPr>
          <w:ilvl w:val="1"/>
          <w:numId w:val="23"/>
        </w:numPr>
        <w:autoSpaceDE w:val="0"/>
        <w:autoSpaceDN w:val="0"/>
        <w:adjustRightInd w:val="0"/>
        <w:spacing w:line="276" w:lineRule="auto"/>
        <w:ind w:left="426" w:hanging="426"/>
        <w:jc w:val="both"/>
        <w:rPr>
          <w:rFonts w:eastAsiaTheme="minorHAnsi"/>
          <w:lang w:eastAsia="en-US"/>
        </w:rPr>
      </w:pPr>
      <w:r w:rsidRPr="00CF7A80">
        <w:rPr>
          <w:rFonts w:eastAsiaTheme="minorHAnsi"/>
          <w:lang w:eastAsia="en-US"/>
        </w:rPr>
        <w:t xml:space="preserve">Komunikacja w postępowaniu o udzielenie zamówienia, w tym składanie ofert, wymiana informacji oraz przekazywanie dokumentów lub oświadczeń między zamawiającym </w:t>
      </w:r>
      <w:r w:rsidR="003D0158" w:rsidRPr="00CF7A80">
        <w:rPr>
          <w:rFonts w:eastAsiaTheme="minorHAnsi"/>
          <w:lang w:eastAsia="en-US"/>
        </w:rPr>
        <w:br/>
      </w:r>
      <w:r w:rsidRPr="00CF7A80">
        <w:rPr>
          <w:rFonts w:eastAsiaTheme="minorHAnsi"/>
          <w:lang w:eastAsia="en-US"/>
        </w:rPr>
        <w:t>a wykonawcą, z uwzględnieniem wyjątków określonych w ustawie odbywa się przy użyciu środków komunikacji elektronicznej.</w:t>
      </w:r>
    </w:p>
    <w:p w14:paraId="6765BA7A" w14:textId="479AEDEA"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lastRenderedPageBreak/>
        <w:t xml:space="preserve">Komunikacja pomiędzy zamawiającym a wykonawcami odbywa się przy użyciu Platformy               e-Zamówienia, która jest dostępna pod adresem </w:t>
      </w:r>
      <w:hyperlink r:id="rId16" w:history="1">
        <w:r w:rsidRPr="00CF7A80">
          <w:rPr>
            <w:rStyle w:val="Hipercze"/>
            <w:rFonts w:eastAsiaTheme="minorHAnsi"/>
            <w:color w:val="auto"/>
            <w:lang w:eastAsia="en-US"/>
          </w:rPr>
          <w:t xml:space="preserve">https://ezamowienia.gov.pl/pl </w:t>
        </w:r>
        <w:r w:rsidRPr="00CF7A80">
          <w:rPr>
            <w:rStyle w:val="Hipercze"/>
            <w:rFonts w:eastAsiaTheme="minorHAnsi"/>
            <w:color w:val="auto"/>
            <w:u w:val="none"/>
            <w:lang w:eastAsia="en-US"/>
          </w:rPr>
          <w:t xml:space="preserve"> –</w:t>
        </w:r>
      </w:hyperlink>
      <w:r w:rsidRPr="00CF7A80">
        <w:rPr>
          <w:rFonts w:eastAsiaTheme="minorHAnsi"/>
          <w:lang w:eastAsia="en-US"/>
        </w:rPr>
        <w:t xml:space="preserve"> zwanej dalej Platformą. Korzystanie z Platformy jest bezpłatne.</w:t>
      </w:r>
    </w:p>
    <w:p w14:paraId="44AFB702" w14:textId="787EF7A9"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Przeglądanie i pobieranie publicznej treści dokumentacji postępowania nie wymaga posiadania konta na Platformie.</w:t>
      </w:r>
    </w:p>
    <w:p w14:paraId="240C95A7" w14:textId="4B414C1E"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 xml:space="preserve">Wykonawca zamierzający wziąć udział w postępowaniu o udzielenie zamówienia publicznego musi posiadać konto podmiotu „Wykonawca” na Platformie. Szczegółowe informacje na temat zakładania kont podmiotów oraz zasady i warunki korzystania </w:t>
      </w:r>
      <w:r w:rsidR="00473B39" w:rsidRPr="00CF7A80">
        <w:rPr>
          <w:rFonts w:eastAsiaTheme="minorHAnsi"/>
          <w:lang w:eastAsia="en-US"/>
        </w:rPr>
        <w:br/>
      </w:r>
      <w:r w:rsidRPr="00CF7A80">
        <w:rPr>
          <w:rFonts w:eastAsiaTheme="minorHAnsi"/>
          <w:lang w:eastAsia="en-US"/>
        </w:rPr>
        <w:t>z Platformy określa Regulamin Platformy, dostępny na stronie internetowej https://ezamowienia.gov.pl oraz informacje zamieszczone w zakładce „Centrum Pomocy”.</w:t>
      </w:r>
    </w:p>
    <w:p w14:paraId="11D5FDEA" w14:textId="2311F4F7"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bookmarkStart w:id="1" w:name="_Hlk124065052"/>
      <w:r w:rsidR="0082354E" w:rsidRPr="00CF7A80">
        <w:rPr>
          <w:rFonts w:eastAsiaTheme="minorHAnsi"/>
          <w:lang w:eastAsia="en-US"/>
        </w:rPr>
        <w:t>z dnia 30 grudnia 2020 r. w sprawie sposobu sporządzania i przekazywania informacji oraz wymagań technicznych dla dokumentów elektronicznych oraz środków komunikacji elektronicznej w postępowaniu o udzielenie zamówienia publicznego lub konkursie</w:t>
      </w:r>
      <w:bookmarkEnd w:id="1"/>
      <w:r w:rsidR="0082354E" w:rsidRPr="00CF7A80">
        <w:rPr>
          <w:rFonts w:eastAsiaTheme="minorHAnsi"/>
          <w:lang w:eastAsia="en-US"/>
        </w:rPr>
        <w:t xml:space="preserve"> zwanym (Dz. U. z 2020 poz. 2452) dalej rozporządzeniem </w:t>
      </w:r>
      <w:r w:rsidR="00473B39" w:rsidRPr="00CF7A80">
        <w:rPr>
          <w:rFonts w:eastAsiaTheme="minorHAnsi"/>
          <w:lang w:eastAsia="en-US"/>
        </w:rPr>
        <w:br/>
      </w:r>
      <w:r w:rsidRPr="00CF7A80">
        <w:rPr>
          <w:rFonts w:eastAsiaTheme="minorHAnsi"/>
          <w:lang w:eastAsia="en-US"/>
        </w:rPr>
        <w:t>w sprawie wymagań dla dokumentów elektronicznych.</w:t>
      </w:r>
    </w:p>
    <w:p w14:paraId="597AB01B" w14:textId="1AD3F622"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2C2DB31" w14:textId="77777777"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W przypadku formatów, o których mowa w art. 66 ust. 1 ustawy Pzp, ww. regulacje nie będą miały bezpośredniego zastosowania.</w:t>
      </w:r>
    </w:p>
    <w:p w14:paraId="185FC969" w14:textId="2DEFC3B2"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lang w:eastAsia="en-US"/>
        </w:rPr>
      </w:pPr>
      <w:r w:rsidRPr="00CF7A80">
        <w:rPr>
          <w:rFonts w:eastAsiaTheme="minorHAnsi"/>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DBE761F" w14:textId="02EF67F3" w:rsidR="00082D38" w:rsidRPr="00CF7A80" w:rsidRDefault="00082D38">
      <w:pPr>
        <w:pStyle w:val="Akapitzlist"/>
        <w:numPr>
          <w:ilvl w:val="2"/>
          <w:numId w:val="24"/>
        </w:numPr>
        <w:tabs>
          <w:tab w:val="left" w:pos="851"/>
        </w:tabs>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 xml:space="preserve">w formatach danych określonych w przepisach rozporządzenia Rady Ministrów </w:t>
      </w:r>
      <w:r w:rsidR="00473B39" w:rsidRPr="00CF7A80">
        <w:rPr>
          <w:rFonts w:eastAsiaTheme="minorHAnsi"/>
          <w:lang w:eastAsia="en-US"/>
        </w:rPr>
        <w:br/>
      </w:r>
      <w:r w:rsidRPr="00CF7A80">
        <w:rPr>
          <w:rFonts w:eastAsiaTheme="minorHAnsi"/>
          <w:lang w:eastAsia="en-US"/>
        </w:rPr>
        <w:t xml:space="preserve">w sprawie Krajowych Ram Interoperacyjności (i przekazuje się jako załącznik), lub </w:t>
      </w:r>
    </w:p>
    <w:p w14:paraId="7EC646D8" w14:textId="736787D8" w:rsidR="00082D38" w:rsidRPr="00CF7A80" w:rsidRDefault="00082D38">
      <w:pPr>
        <w:pStyle w:val="Akapitzlist"/>
        <w:numPr>
          <w:ilvl w:val="2"/>
          <w:numId w:val="24"/>
        </w:numPr>
        <w:tabs>
          <w:tab w:val="left" w:pos="851"/>
        </w:tabs>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 xml:space="preserve">jako tekst wpisany bezpośrednio do wiadomości przekazywanej przy użyciu środków komunikacji elektronicznej (np. w treści wiadomości e-mail lub w treści „Formularza do komunikacji”). </w:t>
      </w:r>
    </w:p>
    <w:p w14:paraId="1798C688" w14:textId="6DF37165" w:rsidR="00082D38" w:rsidRPr="00CF7A80" w:rsidRDefault="00082D38">
      <w:pPr>
        <w:pStyle w:val="Akapitzlist"/>
        <w:numPr>
          <w:ilvl w:val="1"/>
          <w:numId w:val="23"/>
        </w:numPr>
        <w:autoSpaceDE w:val="0"/>
        <w:autoSpaceDN w:val="0"/>
        <w:adjustRightInd w:val="0"/>
        <w:spacing w:after="120" w:line="276" w:lineRule="auto"/>
        <w:ind w:left="426" w:hanging="426"/>
        <w:jc w:val="both"/>
        <w:rPr>
          <w:rFonts w:eastAsiaTheme="minorHAnsi"/>
          <w:spacing w:val="-4"/>
          <w:u w:val="single"/>
          <w:lang w:eastAsia="en-US"/>
        </w:rPr>
      </w:pPr>
      <w:r w:rsidRPr="00CF7A80">
        <w:rPr>
          <w:rFonts w:eastAsiaTheme="minorHAnsi"/>
          <w:spacing w:val="-4"/>
          <w:u w:val="single"/>
          <w:lang w:eastAsia="en-US"/>
        </w:rPr>
        <w:t>Sposób komunikowania się Zamawiającego z Wykonawcami (nie dotyczy składania ofert)</w:t>
      </w:r>
    </w:p>
    <w:p w14:paraId="5B04FED6" w14:textId="570AD651"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9B130C1" w14:textId="35737BF1"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 xml:space="preserve">Możliwość korzystania w postępowaniu z „Formularzy do komunikacji” w pełnym zakresie wymaga posiadania konta „Wykonawcy” na Platformie. Do korzystania </w:t>
      </w:r>
      <w:r w:rsidR="00473B39" w:rsidRPr="00CF7A80">
        <w:rPr>
          <w:rFonts w:eastAsiaTheme="minorHAnsi"/>
          <w:lang w:eastAsia="en-US"/>
        </w:rPr>
        <w:br/>
      </w:r>
      <w:r w:rsidRPr="00CF7A80">
        <w:rPr>
          <w:rFonts w:eastAsiaTheme="minorHAnsi"/>
          <w:lang w:eastAsia="en-US"/>
        </w:rPr>
        <w:t xml:space="preserve">z „Formularzy do komunikacji” służących do zadawania pytań dotyczących treści </w:t>
      </w:r>
      <w:r w:rsidRPr="00CF7A80">
        <w:rPr>
          <w:rFonts w:eastAsiaTheme="minorHAnsi"/>
          <w:lang w:eastAsia="en-US"/>
        </w:rPr>
        <w:lastRenderedPageBreak/>
        <w:t>dokumentów zamówienia wystarczające jest posiadanie tzw. konta uproszczonego na Platformie e-Zamówienia.</w:t>
      </w:r>
    </w:p>
    <w:p w14:paraId="4DA85439" w14:textId="551A3BF9"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Wszystkie wysłane i odebrane w postępowaniu przez wykonawcę wiadomości widoczne są po zalogowaniu w podglądzie postępowania w zakładce „Komunikacja”.</w:t>
      </w:r>
    </w:p>
    <w:p w14:paraId="4DB3EF10" w14:textId="6EB65AEC"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Maksymalny rozmiar plików przesyłanych za pośrednictwem „Formularzy do komunikacji” wynosi 150 MB (wielkość ta dotyczy plików przesyłanych jako załączniki do jednego formularza).</w:t>
      </w:r>
    </w:p>
    <w:p w14:paraId="0AE72949" w14:textId="2A669BE7"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 xml:space="preserve">Minimalne wymagania techniczne dotyczące sprzętu używanego w celu korzystania </w:t>
      </w:r>
      <w:r w:rsidR="00473B39" w:rsidRPr="00CF7A80">
        <w:rPr>
          <w:rFonts w:eastAsiaTheme="minorHAnsi"/>
          <w:lang w:eastAsia="en-US"/>
        </w:rPr>
        <w:br/>
      </w:r>
      <w:r w:rsidRPr="00CF7A80">
        <w:rPr>
          <w:rFonts w:eastAsiaTheme="minorHAnsi"/>
          <w:lang w:eastAsia="en-US"/>
        </w:rPr>
        <w:t>z usług Platformy  oraz informacje dotyczące specyfikacji połączenia określa Regulamin Platformy  dostępny na stronie internetowej https://ezamowienia.gov.pl.</w:t>
      </w:r>
    </w:p>
    <w:p w14:paraId="61277B48" w14:textId="701834C4" w:rsidR="00082D38" w:rsidRPr="00CF7A80" w:rsidRDefault="00082D38">
      <w:pPr>
        <w:pStyle w:val="Akapitzlist"/>
        <w:numPr>
          <w:ilvl w:val="2"/>
          <w:numId w:val="25"/>
        </w:numPr>
        <w:autoSpaceDE w:val="0"/>
        <w:autoSpaceDN w:val="0"/>
        <w:adjustRightInd w:val="0"/>
        <w:spacing w:after="120" w:line="276" w:lineRule="auto"/>
        <w:ind w:left="709" w:hanging="142"/>
        <w:jc w:val="both"/>
        <w:rPr>
          <w:rFonts w:eastAsiaTheme="minorHAnsi"/>
          <w:lang w:eastAsia="en-US"/>
        </w:rPr>
      </w:pPr>
      <w:r w:rsidRPr="00CF7A80">
        <w:rPr>
          <w:rFonts w:eastAsiaTheme="minorHAnsi"/>
          <w:lang w:eastAsia="en-US"/>
        </w:rPr>
        <w:t>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w:t>
      </w:r>
    </w:p>
    <w:p w14:paraId="42B167FA" w14:textId="46BC8B60"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b/>
          <w:bCs/>
          <w:lang w:eastAsia="en-US"/>
        </w:rPr>
        <w:t xml:space="preserve">W uzasadnionych przypadkach Zamawiający dopuszcza również komunikację za pomocą poczty elektronicznej na adres: </w:t>
      </w:r>
      <w:hyperlink r:id="rId17" w:history="1">
        <w:r w:rsidR="004803D7" w:rsidRPr="00CF7A80">
          <w:rPr>
            <w:rStyle w:val="Hipercze"/>
            <w:color w:val="auto"/>
          </w:rPr>
          <w:t>monika.piwowarczyk@rudamaleniecka.pl</w:t>
        </w:r>
      </w:hyperlink>
      <w:r w:rsidR="00BD38A9" w:rsidRPr="00CF7A80">
        <w:t xml:space="preserve"> </w:t>
      </w:r>
      <w:r w:rsidR="00BD38A9" w:rsidRPr="00CF7A80">
        <w:br/>
      </w:r>
      <w:r w:rsidR="00BD38A9" w:rsidRPr="00CF7A80">
        <w:rPr>
          <w:rFonts w:eastAsiaTheme="minorHAnsi"/>
          <w:b/>
          <w:bCs/>
          <w:lang w:eastAsia="en-US"/>
        </w:rPr>
        <w:t>(</w:t>
      </w:r>
      <w:r w:rsidRPr="00CF7A80">
        <w:rPr>
          <w:rFonts w:eastAsiaTheme="minorHAnsi"/>
          <w:b/>
          <w:bCs/>
          <w:lang w:eastAsia="en-US"/>
        </w:rPr>
        <w:t>nie dotyczy składania ofert).</w:t>
      </w:r>
    </w:p>
    <w:p w14:paraId="120F8E24" w14:textId="45000818" w:rsidR="00DF27CF"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 xml:space="preserve">Osobą  uprawnioną do kontaktów z Wykonawcami jest </w:t>
      </w:r>
      <w:r w:rsidR="00BD38A9" w:rsidRPr="00CF7A80">
        <w:rPr>
          <w:rFonts w:eastAsiaTheme="minorHAnsi"/>
          <w:lang w:eastAsia="en-US"/>
        </w:rPr>
        <w:t xml:space="preserve">Monika </w:t>
      </w:r>
      <w:r w:rsidR="004F5B34" w:rsidRPr="00CF7A80">
        <w:rPr>
          <w:rFonts w:eastAsiaTheme="minorHAnsi"/>
          <w:lang w:eastAsia="en-US"/>
        </w:rPr>
        <w:t>Piwowarczyk</w:t>
      </w:r>
      <w:r w:rsidRPr="00CF7A80">
        <w:rPr>
          <w:rFonts w:eastAsiaTheme="minorHAnsi"/>
          <w:lang w:eastAsia="en-US"/>
        </w:rPr>
        <w:t xml:space="preserve">, </w:t>
      </w:r>
      <w:r w:rsidR="00BD38A9" w:rsidRPr="00CF7A80">
        <w:rPr>
          <w:rFonts w:eastAsiaTheme="minorHAnsi"/>
          <w:lang w:eastAsia="en-US"/>
        </w:rPr>
        <w:br/>
      </w:r>
      <w:r w:rsidRPr="00CF7A80">
        <w:rPr>
          <w:rFonts w:eastAsiaTheme="minorHAnsi"/>
          <w:lang w:eastAsia="en-US"/>
        </w:rPr>
        <w:t>nr tel. 41</w:t>
      </w:r>
      <w:r w:rsidR="00BD38A9" w:rsidRPr="00CF7A80">
        <w:rPr>
          <w:rFonts w:eastAsiaTheme="minorHAnsi"/>
          <w:lang w:eastAsia="en-US"/>
        </w:rPr>
        <w:t> </w:t>
      </w:r>
      <w:r w:rsidRPr="00CF7A80">
        <w:rPr>
          <w:rFonts w:eastAsiaTheme="minorHAnsi"/>
          <w:lang w:eastAsia="en-US"/>
        </w:rPr>
        <w:t>373</w:t>
      </w:r>
      <w:r w:rsidR="00BD38A9" w:rsidRPr="00CF7A80">
        <w:rPr>
          <w:rFonts w:eastAsiaTheme="minorHAnsi"/>
          <w:lang w:eastAsia="en-US"/>
        </w:rPr>
        <w:t xml:space="preserve"> </w:t>
      </w:r>
      <w:r w:rsidRPr="00CF7A80">
        <w:rPr>
          <w:rFonts w:eastAsiaTheme="minorHAnsi"/>
          <w:lang w:eastAsia="en-US"/>
        </w:rPr>
        <w:t>13</w:t>
      </w:r>
      <w:r w:rsidR="00BD38A9" w:rsidRPr="00CF7A80">
        <w:rPr>
          <w:rFonts w:eastAsiaTheme="minorHAnsi"/>
          <w:lang w:eastAsia="en-US"/>
        </w:rPr>
        <w:t xml:space="preserve"> </w:t>
      </w:r>
      <w:r w:rsidRPr="00CF7A80">
        <w:rPr>
          <w:rFonts w:eastAsiaTheme="minorHAnsi"/>
          <w:lang w:eastAsia="en-US"/>
        </w:rPr>
        <w:t>5</w:t>
      </w:r>
      <w:r w:rsidR="00BD38A9" w:rsidRPr="00CF7A80">
        <w:rPr>
          <w:rFonts w:eastAsiaTheme="minorHAnsi"/>
          <w:lang w:eastAsia="en-US"/>
        </w:rPr>
        <w:t>7</w:t>
      </w:r>
      <w:r w:rsidRPr="00CF7A80">
        <w:rPr>
          <w:rFonts w:eastAsiaTheme="minorHAnsi"/>
          <w:lang w:eastAsia="en-US"/>
        </w:rPr>
        <w:t>.</w:t>
      </w:r>
    </w:p>
    <w:p w14:paraId="23CEEE34" w14:textId="77777777" w:rsidR="00DF27CF"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Sposób sporządzenia podmiotowych środków dowodowych, 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41FCB5B" w14:textId="47BEC09D"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 xml:space="preserve">Ofertę składa się, pod rygorem nieważności, </w:t>
      </w:r>
      <w:r w:rsidRPr="00CF7A80">
        <w:rPr>
          <w:rFonts w:eastAsiaTheme="minorHAnsi"/>
          <w:b/>
          <w:bCs/>
          <w:lang w:eastAsia="en-US"/>
        </w:rPr>
        <w:t>w formie elektronicznej lub w postaci</w:t>
      </w:r>
      <w:r w:rsidRPr="00CF7A80">
        <w:rPr>
          <w:rFonts w:eastAsiaTheme="minorHAnsi"/>
          <w:lang w:eastAsia="en-US"/>
        </w:rPr>
        <w:t xml:space="preserve"> </w:t>
      </w:r>
      <w:r w:rsidRPr="00CF7A80">
        <w:rPr>
          <w:rFonts w:eastAsiaTheme="minorHAnsi"/>
          <w:b/>
          <w:bCs/>
          <w:lang w:eastAsia="en-US"/>
        </w:rPr>
        <w:t>elektronicznej opatrzonej podpisem zaufanym lub podpisem osobistym</w:t>
      </w:r>
      <w:r w:rsidRPr="00CF7A80">
        <w:rPr>
          <w:rFonts w:eastAsiaTheme="minorHAnsi"/>
          <w:lang w:eastAsia="en-US"/>
        </w:rPr>
        <w:t>. Wszystkie trzy możliwości są równorzędne. Oferta składana w formie elektronicznej musi zostać podpisana kwalifikowanym podpisem elektronicznym, natomiast oferta składana w postaci elektronicznej musi zostać podpisana podpisem zaufanym lub podpisem osobistym. Sposób sporządzenia dokumentów elektronicznych musi być zgody z wymaganiami określonymi w rozporządzeniu Prezesa Rady Ministrów z dnia 30 grudnia 2020 r. w sprawie sposobu sporządzania</w:t>
      </w:r>
      <w:r w:rsidR="00103CC0" w:rsidRPr="00CF7A80">
        <w:rPr>
          <w:rFonts w:eastAsiaTheme="minorHAnsi"/>
          <w:lang w:eastAsia="en-US"/>
        </w:rPr>
        <w:t xml:space="preserve"> </w:t>
      </w:r>
      <w:r w:rsidRPr="00CF7A80">
        <w:rPr>
          <w:rFonts w:eastAsiaTheme="minorHAnsi"/>
          <w:lang w:eastAsia="en-US"/>
        </w:rP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2C93933" w14:textId="3DA2E04F"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b/>
          <w:bCs/>
          <w:lang w:eastAsia="en-US"/>
        </w:rPr>
        <w:t>W procesie składania oferty</w:t>
      </w:r>
      <w:r w:rsidRPr="00CF7A80">
        <w:rPr>
          <w:rFonts w:eastAsiaTheme="minorHAnsi"/>
          <w:lang w:eastAsia="en-US"/>
        </w:rPr>
        <w:t xml:space="preserve"> Wykonawca powinien złożyć podpis bezpośrednio na przesyłanych dokumentach. </w:t>
      </w:r>
      <w:r w:rsidRPr="00CF7A80">
        <w:rPr>
          <w:rFonts w:eastAsiaTheme="minorHAnsi"/>
          <w:b/>
          <w:bCs/>
          <w:lang w:eastAsia="en-US"/>
        </w:rPr>
        <w:t xml:space="preserve">Zamawiający </w:t>
      </w:r>
      <w:r w:rsidRPr="00CF7A80">
        <w:rPr>
          <w:rFonts w:eastAsiaTheme="minorHAnsi"/>
          <w:b/>
          <w:bCs/>
          <w:u w:val="single"/>
          <w:lang w:eastAsia="en-US"/>
        </w:rPr>
        <w:t>zaleca stosowanie podpisu na każdym</w:t>
      </w:r>
      <w:r w:rsidRPr="00CF7A80">
        <w:rPr>
          <w:rFonts w:eastAsiaTheme="minorHAnsi"/>
          <w:b/>
          <w:bCs/>
          <w:lang w:eastAsia="en-US"/>
        </w:rPr>
        <w:t xml:space="preserve"> </w:t>
      </w:r>
      <w:r w:rsidRPr="00CF7A80">
        <w:rPr>
          <w:rFonts w:eastAsiaTheme="minorHAnsi"/>
          <w:b/>
          <w:bCs/>
          <w:u w:val="single"/>
          <w:lang w:eastAsia="en-US"/>
        </w:rPr>
        <w:t>załączonym pliku osobno</w:t>
      </w:r>
      <w:r w:rsidRPr="00CF7A80">
        <w:rPr>
          <w:rFonts w:eastAsiaTheme="minorHAnsi"/>
          <w:b/>
          <w:bCs/>
          <w:lang w:eastAsia="en-US"/>
        </w:rPr>
        <w:t>,</w:t>
      </w:r>
      <w:r w:rsidRPr="00CF7A80">
        <w:rPr>
          <w:rFonts w:eastAsiaTheme="minorHAnsi"/>
          <w:lang w:eastAsia="en-US"/>
        </w:rPr>
        <w:t xml:space="preserve"> w szczególności wskazanych w art. 63 ust. 2 ustawy Pzp, gdzie zaznaczono, iż </w:t>
      </w:r>
      <w:r w:rsidRPr="00CF7A80">
        <w:rPr>
          <w:rFonts w:eastAsiaTheme="minorHAnsi"/>
          <w:b/>
          <w:bCs/>
          <w:lang w:eastAsia="en-US"/>
        </w:rPr>
        <w:t>oferty oraz oświadczenie, o którym mowa w art. 125 ust. 1 ustawy Pzp,</w:t>
      </w:r>
      <w:r w:rsidRPr="00CF7A80">
        <w:rPr>
          <w:rFonts w:eastAsiaTheme="minorHAnsi"/>
          <w:lang w:eastAsia="en-US"/>
        </w:rPr>
        <w:t xml:space="preserve"> </w:t>
      </w:r>
      <w:r w:rsidRPr="00CF7A80">
        <w:rPr>
          <w:rFonts w:eastAsiaTheme="minorHAnsi"/>
          <w:lang w:eastAsia="en-US"/>
        </w:rPr>
        <w:lastRenderedPageBreak/>
        <w:t>sporządza się, pod rygorem nieważności, w formie elektronicznej lub w postaci elektronicznej opatrzonej podpisem zaufanym lub podpisem osobistym.</w:t>
      </w:r>
    </w:p>
    <w:p w14:paraId="2CA43CE2" w14:textId="49DBD6A0" w:rsidR="00082D38" w:rsidRPr="00CF7A80" w:rsidRDefault="00082D38">
      <w:pPr>
        <w:pStyle w:val="Akapitzlist"/>
        <w:numPr>
          <w:ilvl w:val="0"/>
          <w:numId w:val="26"/>
        </w:numPr>
        <w:autoSpaceDE w:val="0"/>
        <w:autoSpaceDN w:val="0"/>
        <w:adjustRightInd w:val="0"/>
        <w:spacing w:after="120" w:line="276" w:lineRule="auto"/>
        <w:jc w:val="both"/>
        <w:rPr>
          <w:rFonts w:eastAsiaTheme="minorHAnsi"/>
          <w:lang w:eastAsia="en-US"/>
        </w:rPr>
      </w:pPr>
      <w:r w:rsidRPr="00CF7A80">
        <w:rPr>
          <w:rFonts w:eastAsiaTheme="minorHAnsi"/>
          <w:lang w:eastAsia="en-US"/>
        </w:rPr>
        <w:t>Do zachowania elektronicznej formy czynności prawnej, zgodnie z art. 78</w:t>
      </w:r>
      <w:r w:rsidRPr="00CF7A80">
        <w:rPr>
          <w:rFonts w:eastAsiaTheme="minorHAnsi"/>
          <w:vertAlign w:val="superscript"/>
          <w:lang w:eastAsia="en-US"/>
        </w:rPr>
        <w:t>1</w:t>
      </w:r>
      <w:r w:rsidRPr="00CF7A80">
        <w:rPr>
          <w:rFonts w:eastAsiaTheme="minorHAnsi"/>
          <w:lang w:eastAsia="en-US"/>
        </w:rPr>
        <w:t xml:space="preserve"> §1 Kodeksu cywilnego, wystarcza złożenie oświadczenia woli w postaci elektronicznej i opatrzenie go </w:t>
      </w:r>
      <w:r w:rsidRPr="00CF7A80">
        <w:rPr>
          <w:rFonts w:eastAsiaTheme="minorHAnsi"/>
          <w:u w:val="single"/>
          <w:lang w:eastAsia="en-US"/>
        </w:rPr>
        <w:t>kwalifikowanym podpisem elektronicznym</w:t>
      </w:r>
      <w:r w:rsidRPr="00CF7A80">
        <w:rPr>
          <w:rFonts w:eastAsiaTheme="minorHAnsi"/>
          <w:lang w:eastAsia="en-US"/>
        </w:rPr>
        <w:t>. Podpisy kwalifikowane muszą spełniać wymogi rozporządzenia Parlamentu Europejskiego i Rady (UE) nr 910/2014 z 23 lipca 2014 r</w:t>
      </w:r>
      <w:r w:rsidR="00733941" w:rsidRPr="00CF7A80">
        <w:rPr>
          <w:rFonts w:eastAsiaTheme="minorHAnsi"/>
          <w:lang w:eastAsia="en-US"/>
        </w:rPr>
        <w:t xml:space="preserve">. </w:t>
      </w:r>
      <w:r w:rsidRPr="00CF7A80">
        <w:rPr>
          <w:rFonts w:eastAsiaTheme="minorHAnsi"/>
          <w:lang w:eastAsia="en-US"/>
        </w:rPr>
        <w:t>w sprawie identyfikacji elektronicznej i usług zaufania w odniesieniu do transakcji elektronicznych na rynku wewnętrznym oraz uchylającego dyrektywę 1999/93/WE, określanego mianem eIDAS.</w:t>
      </w:r>
    </w:p>
    <w:p w14:paraId="33C07E8C" w14:textId="7B00EF80" w:rsidR="00082D38" w:rsidRPr="00CF7A80" w:rsidRDefault="00082D38">
      <w:pPr>
        <w:pStyle w:val="Akapitzlist"/>
        <w:numPr>
          <w:ilvl w:val="0"/>
          <w:numId w:val="26"/>
        </w:numPr>
        <w:autoSpaceDE w:val="0"/>
        <w:autoSpaceDN w:val="0"/>
        <w:adjustRightInd w:val="0"/>
        <w:spacing w:after="120" w:line="276" w:lineRule="auto"/>
        <w:jc w:val="both"/>
        <w:rPr>
          <w:rFonts w:eastAsiaTheme="minorHAnsi"/>
          <w:lang w:eastAsia="en-US"/>
        </w:rPr>
      </w:pPr>
      <w:r w:rsidRPr="00CF7A80">
        <w:rPr>
          <w:rFonts w:eastAsiaTheme="minorHAnsi"/>
          <w:u w:val="single"/>
          <w:lang w:eastAsia="en-US"/>
        </w:rPr>
        <w:t>Podpis zaufany</w:t>
      </w:r>
      <w:r w:rsidRPr="00CF7A80">
        <w:rPr>
          <w:rFonts w:eastAsiaTheme="minorHAnsi"/>
          <w:lang w:eastAsia="en-US"/>
        </w:rPr>
        <w:t xml:space="preserve"> zgodnie z art. 3 pkt 14a ustawy z 17 lutego 2005 r. o informatyzacji działalności podmiotów realizujących działania publiczne (t. jedn. Dz.U. 2023 poz. 57) jest podpisem elektronicznym, którego autentyczność i integralność są zapewniane przy użyciu pieczęci elektronicznej ministra właściwego do spraw informatyzacji, zawierającym dane identyfikujące osobę składającą podpis. Aby złożyć podpis zaufany, należy dysponować profilem zaufanym.  Szczegółowe informacje na temat podpisu zaufanego można znaleźć na stronie:</w:t>
      </w:r>
    </w:p>
    <w:p w14:paraId="0266EDBE" w14:textId="1E068195" w:rsidR="005C2735" w:rsidRPr="00CF7A80" w:rsidRDefault="00000000" w:rsidP="00FF6381">
      <w:pPr>
        <w:pStyle w:val="Akapitzlist"/>
        <w:autoSpaceDE w:val="0"/>
        <w:autoSpaceDN w:val="0"/>
        <w:adjustRightInd w:val="0"/>
        <w:spacing w:after="120" w:line="276" w:lineRule="auto"/>
        <w:jc w:val="both"/>
        <w:rPr>
          <w:rFonts w:eastAsiaTheme="minorHAnsi"/>
          <w:u w:val="single"/>
          <w:lang w:eastAsia="en-US"/>
        </w:rPr>
      </w:pPr>
      <w:hyperlink r:id="rId18" w:history="1">
        <w:r w:rsidR="00412EAB" w:rsidRPr="00CF7A80">
          <w:rPr>
            <w:rStyle w:val="Hipercze"/>
            <w:rFonts w:eastAsiaTheme="minorHAnsi"/>
            <w:color w:val="auto"/>
            <w:lang w:eastAsia="en-US"/>
          </w:rPr>
          <w:t>https://www.gov.pl/web/gov/podpisz-dokument-elektronicznie-wykorzystaj-podpiszaufany</w:t>
        </w:r>
      </w:hyperlink>
    </w:p>
    <w:p w14:paraId="0BC7A3CA" w14:textId="6FC8C848" w:rsidR="00375191" w:rsidRPr="00CF7A80" w:rsidRDefault="00082D38">
      <w:pPr>
        <w:pStyle w:val="Akapitzlist"/>
        <w:numPr>
          <w:ilvl w:val="0"/>
          <w:numId w:val="26"/>
        </w:numPr>
        <w:autoSpaceDE w:val="0"/>
        <w:autoSpaceDN w:val="0"/>
        <w:adjustRightInd w:val="0"/>
        <w:spacing w:after="120" w:line="276" w:lineRule="auto"/>
        <w:jc w:val="both"/>
        <w:rPr>
          <w:rFonts w:eastAsiaTheme="minorHAnsi"/>
          <w:lang w:eastAsia="en-US"/>
        </w:rPr>
      </w:pPr>
      <w:r w:rsidRPr="00CF7A80">
        <w:rPr>
          <w:rFonts w:eastAsiaTheme="minorHAnsi"/>
          <w:u w:val="single"/>
          <w:lang w:eastAsia="en-US"/>
        </w:rPr>
        <w:t>Podpis osobisty</w:t>
      </w:r>
      <w:r w:rsidRPr="00CF7A80">
        <w:rPr>
          <w:rFonts w:eastAsiaTheme="minorHAnsi"/>
          <w:lang w:eastAsia="en-US"/>
        </w:rPr>
        <w:t xml:space="preserve"> zdefiniowany w art. 2 ust. 1 pkt 9 ustawy z 6 sierpnia 2010 r. </w:t>
      </w:r>
      <w:r w:rsidR="00242213" w:rsidRPr="00CF7A80">
        <w:rPr>
          <w:rFonts w:eastAsiaTheme="minorHAnsi"/>
          <w:lang w:eastAsia="en-US"/>
        </w:rPr>
        <w:br/>
      </w:r>
      <w:r w:rsidRPr="00CF7A80">
        <w:rPr>
          <w:rFonts w:eastAsiaTheme="minorHAnsi"/>
          <w:lang w:eastAsia="en-US"/>
        </w:rPr>
        <w:t>o dowodach</w:t>
      </w:r>
      <w:r w:rsidR="00375191" w:rsidRPr="00CF7A80">
        <w:rPr>
          <w:rFonts w:eastAsiaTheme="minorHAnsi"/>
          <w:lang w:eastAsia="en-US"/>
        </w:rPr>
        <w:t xml:space="preserve"> </w:t>
      </w:r>
      <w:r w:rsidRPr="00CF7A80">
        <w:rPr>
          <w:rFonts w:eastAsiaTheme="minorHAnsi"/>
          <w:lang w:eastAsia="en-US"/>
        </w:rPr>
        <w:t>osobistych (t. jedn. Dz.U. 2022 poz. 671) to zaawansowany podpis elektroniczny w rozumieniu rozporządzenia Parlamentu Europejskiego i Rady (UE) nr 910/2014 z dnia 23 lipca 2014 r.</w:t>
      </w:r>
      <w:r w:rsidR="00412EAB" w:rsidRPr="00CF7A80">
        <w:rPr>
          <w:rFonts w:eastAsiaTheme="minorHAnsi"/>
          <w:lang w:eastAsia="en-US"/>
        </w:rPr>
        <w:t xml:space="preserve"> </w:t>
      </w:r>
      <w:r w:rsidRPr="00CF7A80">
        <w:rPr>
          <w:rFonts w:eastAsiaTheme="minorHAnsi"/>
          <w:lang w:eastAsia="en-US"/>
        </w:rPr>
        <w:t>w sprawie identyfikacji elektronicznej i usług zaufania w odniesieniu do transakcji elektronicznych na rynku wewnętrznym oraz uchylającego dyrektywę 1999/93/WE, weryfikowany za pomocą certyfikatu podpisu osobistego. Podpisem osobistym dysponują osoby posiadające e-dowód, czyli dowód osobisty wyposażony w warstwę elektroniczną (elektroniczny chip), w którego pamięci zawarte są m.in. dane identyfikacyjne</w:t>
      </w:r>
      <w:r w:rsidR="00375191" w:rsidRPr="00CF7A80">
        <w:rPr>
          <w:rFonts w:eastAsiaTheme="minorHAnsi"/>
          <w:lang w:eastAsia="en-US"/>
        </w:rPr>
        <w:t xml:space="preserve"> </w:t>
      </w:r>
      <w:r w:rsidRPr="00CF7A80">
        <w:rPr>
          <w:rFonts w:eastAsiaTheme="minorHAnsi"/>
          <w:lang w:eastAsia="en-US"/>
        </w:rPr>
        <w:t>właściciela, w tym jego zdjęcie biometryczne.</w:t>
      </w:r>
    </w:p>
    <w:p w14:paraId="06FC4AC2" w14:textId="0DF0D66F"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u w:val="single"/>
          <w:lang w:eastAsia="en-US"/>
        </w:rPr>
      </w:pPr>
      <w:r w:rsidRPr="00CF7A80">
        <w:rPr>
          <w:rFonts w:eastAsiaTheme="minorHAnsi"/>
          <w:lang w:eastAsia="en-US"/>
        </w:rPr>
        <w:t>Formaty plików wykorzystywanych przez wykonawców powinny być zgodne                                 z rozporządzeniem Rady Ministrów z dnia 12 kwietnia 2012 r. w sprawie Krajowych Ram Interoperacyjności, minimalnych wymagań dla rejestrów publicznych i wymiany informacji</w:t>
      </w:r>
      <w:r w:rsidR="00247652" w:rsidRPr="00CF7A80">
        <w:rPr>
          <w:rFonts w:eastAsiaTheme="minorHAnsi"/>
          <w:lang w:eastAsia="en-US"/>
        </w:rPr>
        <w:t xml:space="preserve"> </w:t>
      </w:r>
      <w:r w:rsidRPr="00CF7A80">
        <w:rPr>
          <w:rFonts w:eastAsiaTheme="minorHAnsi"/>
          <w:lang w:eastAsia="en-US"/>
        </w:rPr>
        <w:t xml:space="preserve">w postaci elektronicznej oraz minimalnych wymagań dla systemów teleinformatycznych (t. j. Dz. U. 2017 poz. 2247). Zamawiający rekomenduje wykorzystanie formatów: .pdf, .doc, .xls, .jpg, (.jpeg) </w:t>
      </w:r>
      <w:r w:rsidRPr="00CF7A80">
        <w:rPr>
          <w:rFonts w:eastAsiaTheme="minorHAnsi"/>
          <w:b/>
          <w:bCs/>
          <w:lang w:eastAsia="en-US"/>
        </w:rPr>
        <w:t>ze szczególnym wskazaniem na .pdf</w:t>
      </w:r>
      <w:r w:rsidRPr="00CF7A80">
        <w:rPr>
          <w:rFonts w:eastAsiaTheme="minorHAnsi"/>
          <w:lang w:eastAsia="en-US"/>
        </w:rPr>
        <w:t xml:space="preserve">. W celu ewentualnej kompresji danych. Zamawiający rekomenduje wykorzystanie jednego z formatów: </w:t>
      </w:r>
      <w:r w:rsidRPr="00CF7A80">
        <w:rPr>
          <w:rFonts w:eastAsiaTheme="minorHAnsi"/>
          <w:b/>
          <w:bCs/>
          <w:lang w:eastAsia="en-US"/>
        </w:rPr>
        <w:t>.zip albo .7Z</w:t>
      </w:r>
      <w:r w:rsidRPr="00CF7A80">
        <w:rPr>
          <w:rFonts w:eastAsiaTheme="minorHAnsi"/>
          <w:lang w:eastAsia="en-US"/>
        </w:rPr>
        <w:t xml:space="preserve">. Jeśli Wykonawca pakuje dokumenty np. w plik ZIP, Zamawiający </w:t>
      </w:r>
      <w:r w:rsidRPr="00CF7A80">
        <w:rPr>
          <w:rFonts w:eastAsiaTheme="minorHAnsi"/>
          <w:b/>
          <w:bCs/>
          <w:u w:val="single"/>
          <w:lang w:eastAsia="en-US"/>
        </w:rPr>
        <w:t>zaleca wcześniejsze podpisanie każdego ze skompresowanych plików.</w:t>
      </w:r>
    </w:p>
    <w:p w14:paraId="17CCAFBF" w14:textId="4375815E"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Wśród formatów powszechnych</w:t>
      </w:r>
      <w:r w:rsidR="00247652" w:rsidRPr="00CF7A80">
        <w:rPr>
          <w:rFonts w:eastAsiaTheme="minorHAnsi"/>
          <w:lang w:eastAsia="en-US"/>
        </w:rPr>
        <w:t>,</w:t>
      </w:r>
      <w:r w:rsidRPr="00CF7A80">
        <w:rPr>
          <w:rFonts w:eastAsiaTheme="minorHAnsi"/>
          <w:lang w:eastAsia="en-US"/>
        </w:rPr>
        <w:t xml:space="preserve"> a </w:t>
      </w:r>
      <w:r w:rsidRPr="00CF7A80">
        <w:rPr>
          <w:rFonts w:eastAsiaTheme="minorHAnsi"/>
          <w:b/>
          <w:bCs/>
          <w:lang w:eastAsia="en-US"/>
        </w:rPr>
        <w:t xml:space="preserve">NIE występujących </w:t>
      </w:r>
      <w:r w:rsidRPr="00CF7A80">
        <w:rPr>
          <w:rFonts w:eastAsiaTheme="minorHAnsi"/>
          <w:lang w:eastAsia="en-US"/>
        </w:rPr>
        <w:t xml:space="preserve">w rozporządzeniu są: .rar, .gif, .bmp, .numbers, .pages. </w:t>
      </w:r>
      <w:r w:rsidRPr="00CF7A80">
        <w:rPr>
          <w:rFonts w:eastAsiaTheme="minorHAnsi"/>
          <w:b/>
          <w:bCs/>
          <w:lang w:eastAsia="en-US"/>
        </w:rPr>
        <w:t>Dokumenty złożone w takich plikach zostaną uznane za złożone</w:t>
      </w:r>
      <w:r w:rsidRPr="00CF7A80">
        <w:rPr>
          <w:rFonts w:eastAsiaTheme="minorHAnsi"/>
          <w:lang w:eastAsia="en-US"/>
        </w:rPr>
        <w:t xml:space="preserve"> </w:t>
      </w:r>
      <w:r w:rsidRPr="00CF7A80">
        <w:rPr>
          <w:rFonts w:eastAsiaTheme="minorHAnsi"/>
          <w:b/>
          <w:bCs/>
          <w:lang w:eastAsia="en-US"/>
        </w:rPr>
        <w:t>nieskutecznie.</w:t>
      </w:r>
    </w:p>
    <w:p w14:paraId="227EFFDD" w14:textId="128FFF7B"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D2A9414" w14:textId="04B8780F"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 xml:space="preserve">Ze względu na niskie ryzyko naruszenia integralności pliku oraz łatwiejszą weryfikację podpisu, zamawiający </w:t>
      </w:r>
      <w:r w:rsidRPr="00CF7A80">
        <w:rPr>
          <w:rFonts w:eastAsiaTheme="minorHAnsi"/>
          <w:b/>
          <w:bCs/>
          <w:lang w:eastAsia="en-US"/>
        </w:rPr>
        <w:t>zaleca,</w:t>
      </w:r>
      <w:r w:rsidRPr="00CF7A80">
        <w:rPr>
          <w:rFonts w:eastAsiaTheme="minorHAnsi"/>
          <w:lang w:eastAsia="en-US"/>
        </w:rPr>
        <w:t xml:space="preserve"> w miarę możliwości, </w:t>
      </w:r>
      <w:r w:rsidRPr="00CF7A80">
        <w:rPr>
          <w:rFonts w:eastAsiaTheme="minorHAnsi"/>
          <w:b/>
          <w:bCs/>
          <w:lang w:eastAsia="en-US"/>
        </w:rPr>
        <w:t xml:space="preserve">przekonwertowanie plików </w:t>
      </w:r>
      <w:r w:rsidRPr="00CF7A80">
        <w:rPr>
          <w:rFonts w:eastAsiaTheme="minorHAnsi"/>
          <w:b/>
          <w:bCs/>
          <w:lang w:eastAsia="en-US"/>
        </w:rPr>
        <w:lastRenderedPageBreak/>
        <w:t xml:space="preserve">składających się na ofertę na format .pdf </w:t>
      </w:r>
      <w:r w:rsidRPr="00CF7A80">
        <w:rPr>
          <w:rFonts w:eastAsiaTheme="minorHAnsi"/>
          <w:lang w:eastAsia="en-US"/>
        </w:rPr>
        <w:t xml:space="preserve">i opatrzenie ich podpisem w formacie PAdES. Pliki w innych formatach niż PDF zaleca się opatrzyć zewnętrznym podpisem XadES – Wykonawca powinien wówczas pamiętać, aby plik z podpisem przekazywać łącznie </w:t>
      </w:r>
      <w:r w:rsidR="00242213" w:rsidRPr="00CF7A80">
        <w:rPr>
          <w:rFonts w:eastAsiaTheme="minorHAnsi"/>
          <w:lang w:eastAsia="en-US"/>
        </w:rPr>
        <w:br/>
      </w:r>
      <w:r w:rsidRPr="00CF7A80">
        <w:rPr>
          <w:rFonts w:eastAsiaTheme="minorHAnsi"/>
          <w:lang w:eastAsia="en-US"/>
        </w:rPr>
        <w:t>z dokumentem podpisywanym.</w:t>
      </w:r>
    </w:p>
    <w:p w14:paraId="657FB874" w14:textId="5C1108E3"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 xml:space="preserve">Zamawiający zaleca aby </w:t>
      </w:r>
      <w:r w:rsidRPr="00CF7A80">
        <w:rPr>
          <w:rFonts w:eastAsiaTheme="minorHAnsi"/>
          <w:b/>
          <w:bCs/>
          <w:u w:val="single"/>
          <w:lang w:eastAsia="en-US"/>
        </w:rPr>
        <w:t>w przypadku podpisywania pliku przez kilka osób, stosować podpisy tego samego rodzaju.</w:t>
      </w:r>
      <w:r w:rsidRPr="00CF7A80">
        <w:rPr>
          <w:rFonts w:eastAsiaTheme="minorHAnsi"/>
          <w:lang w:eastAsia="en-US"/>
        </w:rPr>
        <w:t xml:space="preserve"> Podpisywanie różnymi rodzajami podpisów, np. osobistym </w:t>
      </w:r>
      <w:r w:rsidR="00F11CE4" w:rsidRPr="00CF7A80">
        <w:rPr>
          <w:rFonts w:eastAsiaTheme="minorHAnsi"/>
          <w:lang w:eastAsia="en-US"/>
        </w:rPr>
        <w:br/>
      </w:r>
      <w:r w:rsidRPr="00CF7A80">
        <w:rPr>
          <w:rFonts w:eastAsiaTheme="minorHAnsi"/>
          <w:lang w:eastAsia="en-US"/>
        </w:rPr>
        <w:t>i kwalifikowanym, może doprowadzić do problemów podczas weryfikacji plików przez Zamawiającego.</w:t>
      </w:r>
    </w:p>
    <w:p w14:paraId="6FD41746" w14:textId="6E5CF4FA" w:rsidR="00082D38" w:rsidRPr="00CF7A80" w:rsidRDefault="00082D38">
      <w:pPr>
        <w:pStyle w:val="Akapitzlist"/>
        <w:numPr>
          <w:ilvl w:val="1"/>
          <w:numId w:val="23"/>
        </w:numPr>
        <w:autoSpaceDE w:val="0"/>
        <w:autoSpaceDN w:val="0"/>
        <w:adjustRightInd w:val="0"/>
        <w:spacing w:after="120" w:line="276" w:lineRule="auto"/>
        <w:jc w:val="both"/>
        <w:rPr>
          <w:rFonts w:eastAsiaTheme="minorHAnsi"/>
          <w:b/>
          <w:bCs/>
          <w:lang w:eastAsia="en-US"/>
        </w:rPr>
      </w:pPr>
      <w:r w:rsidRPr="00CF7A80">
        <w:rPr>
          <w:rFonts w:eastAsiaTheme="minorHAnsi"/>
          <w:lang w:eastAsia="en-US"/>
        </w:rPr>
        <w:t xml:space="preserve">Zamawiający zaleca aby </w:t>
      </w:r>
      <w:r w:rsidRPr="00CF7A80">
        <w:rPr>
          <w:rFonts w:eastAsiaTheme="minorHAnsi"/>
          <w:b/>
          <w:bCs/>
          <w:lang w:eastAsia="en-US"/>
        </w:rPr>
        <w:t xml:space="preserve">nie wprowadzać </w:t>
      </w:r>
      <w:r w:rsidRPr="00CF7A80">
        <w:rPr>
          <w:rFonts w:eastAsiaTheme="minorHAnsi"/>
          <w:lang w:eastAsia="en-US"/>
        </w:rPr>
        <w:t xml:space="preserve">jakichkolwiek zmian w plikach po ich podpisaniu.  Może to skutkować naruszeniem integralności plików co równoważne będzie </w:t>
      </w:r>
      <w:r w:rsidRPr="00CF7A80">
        <w:rPr>
          <w:rFonts w:eastAsiaTheme="minorHAnsi"/>
          <w:lang w:eastAsia="en-US"/>
        </w:rPr>
        <w:br/>
        <w:t>z koniecznością odrzucenia oferty w postępowaniu.</w:t>
      </w:r>
    </w:p>
    <w:p w14:paraId="368DD02A" w14:textId="2D8E035A" w:rsidR="00082D38" w:rsidRPr="00CF7A80" w:rsidRDefault="00082D38">
      <w:pPr>
        <w:pStyle w:val="Akapitzlist"/>
        <w:numPr>
          <w:ilvl w:val="1"/>
          <w:numId w:val="23"/>
        </w:numPr>
        <w:autoSpaceDE w:val="0"/>
        <w:autoSpaceDN w:val="0"/>
        <w:adjustRightInd w:val="0"/>
        <w:spacing w:line="276" w:lineRule="auto"/>
        <w:jc w:val="both"/>
        <w:rPr>
          <w:rFonts w:eastAsiaTheme="minorHAnsi"/>
          <w:b/>
          <w:bCs/>
          <w:lang w:eastAsia="en-US"/>
        </w:rPr>
      </w:pPr>
      <w:r w:rsidRPr="00CF7A80">
        <w:rPr>
          <w:rFonts w:eastAsiaTheme="minorHAnsi"/>
          <w:lang w:eastAsia="en-US"/>
        </w:rPr>
        <w:t>W przypadku, gdy podmiotowe środki dowodowe, inne dokumenty lub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77BF49" w14:textId="59FD461E" w:rsidR="00082D38" w:rsidRPr="00CF7A80" w:rsidRDefault="00082D38">
      <w:pPr>
        <w:pStyle w:val="Akapitzlist"/>
        <w:numPr>
          <w:ilvl w:val="1"/>
          <w:numId w:val="23"/>
        </w:numPr>
        <w:autoSpaceDE w:val="0"/>
        <w:autoSpaceDN w:val="0"/>
        <w:adjustRightInd w:val="0"/>
        <w:spacing w:line="276" w:lineRule="auto"/>
        <w:jc w:val="both"/>
        <w:rPr>
          <w:rFonts w:eastAsiaTheme="minorHAnsi"/>
          <w:b/>
          <w:bCs/>
          <w:lang w:eastAsia="en-US"/>
        </w:rPr>
      </w:pPr>
      <w:r w:rsidRPr="00CF7A80">
        <w:rPr>
          <w:rFonts w:eastAsiaTheme="minorHAnsi"/>
          <w:lang w:eastAsia="en-US"/>
        </w:rPr>
        <w:t>Poświadczenia zgodności cyfrowego odwzorowania z dokumentem w postaci papierowej</w:t>
      </w:r>
    </w:p>
    <w:p w14:paraId="01F2402B" w14:textId="77777777" w:rsidR="00082D38" w:rsidRPr="00CF7A80" w:rsidRDefault="00082D38" w:rsidP="00FF6381">
      <w:pPr>
        <w:autoSpaceDE w:val="0"/>
        <w:autoSpaceDN w:val="0"/>
        <w:adjustRightInd w:val="0"/>
        <w:spacing w:line="276" w:lineRule="auto"/>
        <w:rPr>
          <w:rFonts w:eastAsiaTheme="minorHAnsi"/>
          <w:lang w:eastAsia="en-US"/>
        </w:rPr>
      </w:pPr>
      <w:r w:rsidRPr="00CF7A80">
        <w:rPr>
          <w:rFonts w:eastAsiaTheme="minorHAnsi"/>
          <w:lang w:eastAsia="en-US"/>
        </w:rPr>
        <w:t>dokonuje:</w:t>
      </w:r>
    </w:p>
    <w:p w14:paraId="459473C8" w14:textId="77777777" w:rsidR="00082D38" w:rsidRPr="00CF7A80" w:rsidRDefault="00082D38">
      <w:pPr>
        <w:pStyle w:val="Akapitzlist"/>
        <w:numPr>
          <w:ilvl w:val="0"/>
          <w:numId w:val="5"/>
        </w:numPr>
        <w:autoSpaceDE w:val="0"/>
        <w:autoSpaceDN w:val="0"/>
        <w:adjustRightInd w:val="0"/>
        <w:spacing w:line="276" w:lineRule="auto"/>
        <w:jc w:val="both"/>
        <w:rPr>
          <w:rFonts w:eastAsiaTheme="minorHAnsi"/>
          <w:lang w:eastAsia="en-US"/>
        </w:rPr>
      </w:pPr>
      <w:r w:rsidRPr="00CF7A80">
        <w:rPr>
          <w:rFonts w:eastAsiaTheme="minorHAnsi"/>
          <w:lang w:eastAsia="en-US"/>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B2AA868" w14:textId="77777777" w:rsidR="00082D38" w:rsidRPr="00CF7A80" w:rsidRDefault="00082D38">
      <w:pPr>
        <w:pStyle w:val="Akapitzlist"/>
        <w:numPr>
          <w:ilvl w:val="0"/>
          <w:numId w:val="5"/>
        </w:numPr>
        <w:autoSpaceDE w:val="0"/>
        <w:autoSpaceDN w:val="0"/>
        <w:adjustRightInd w:val="0"/>
        <w:spacing w:line="276" w:lineRule="auto"/>
        <w:jc w:val="both"/>
        <w:rPr>
          <w:rFonts w:eastAsiaTheme="minorHAnsi"/>
          <w:lang w:eastAsia="en-US"/>
        </w:rPr>
      </w:pPr>
      <w:r w:rsidRPr="00CF7A80">
        <w:rPr>
          <w:rFonts w:eastAsiaTheme="minorHAnsi"/>
          <w:lang w:eastAsia="en-US"/>
        </w:rPr>
        <w:t>w przypadku innych dokumentów – odpowiednio Wykonawca lub Wykonawca wspólnie ubiegający się o udzielenie zamówienia, w zakresie dokumentów, które każdego z nich dotyczą;</w:t>
      </w:r>
    </w:p>
    <w:p w14:paraId="5E8B8C13" w14:textId="77777777" w:rsidR="00082D38" w:rsidRPr="00CF7A80" w:rsidRDefault="00082D38">
      <w:pPr>
        <w:pStyle w:val="Akapitzlist"/>
        <w:numPr>
          <w:ilvl w:val="0"/>
          <w:numId w:val="5"/>
        </w:numPr>
        <w:autoSpaceDE w:val="0"/>
        <w:autoSpaceDN w:val="0"/>
        <w:adjustRightInd w:val="0"/>
        <w:spacing w:line="276" w:lineRule="auto"/>
        <w:jc w:val="both"/>
        <w:rPr>
          <w:rFonts w:eastAsiaTheme="minorHAnsi"/>
          <w:lang w:eastAsia="en-US"/>
        </w:rPr>
      </w:pPr>
      <w:r w:rsidRPr="00CF7A80">
        <w:rPr>
          <w:rFonts w:eastAsiaTheme="minorHAnsi"/>
          <w:lang w:eastAsia="en-US"/>
        </w:rPr>
        <w:t>poświadczenia zgodności cyfrowego odwzorowania z dokumentem w postaci papierowej może dokonać również notariusz;</w:t>
      </w:r>
    </w:p>
    <w:p w14:paraId="2A899D21" w14:textId="77777777" w:rsidR="00082D38" w:rsidRPr="00CF7A80" w:rsidRDefault="00082D38">
      <w:pPr>
        <w:pStyle w:val="Akapitzlist"/>
        <w:numPr>
          <w:ilvl w:val="0"/>
          <w:numId w:val="5"/>
        </w:numPr>
        <w:autoSpaceDE w:val="0"/>
        <w:autoSpaceDN w:val="0"/>
        <w:adjustRightInd w:val="0"/>
        <w:spacing w:after="120" w:line="276" w:lineRule="auto"/>
        <w:jc w:val="both"/>
        <w:rPr>
          <w:rFonts w:eastAsiaTheme="minorHAnsi"/>
          <w:lang w:eastAsia="en-US"/>
        </w:rPr>
      </w:pPr>
      <w:r w:rsidRPr="00CF7A80">
        <w:rPr>
          <w:rFonts w:eastAsiaTheme="minorHAnsi"/>
          <w:lang w:eastAsia="en-US"/>
        </w:rPr>
        <w:t>poświadczenie zgodności cyfrowego odwzorowania z dokumentem w postaci papierowej następuje przy użyciu kwalifikowanego podpisu elektronicznego, podpisu zaufanego lub podpisu osobistego.</w:t>
      </w:r>
    </w:p>
    <w:p w14:paraId="7C5DC7DD" w14:textId="63B36FA2"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Podmiotowe środki dowodowe oraz inne dokumenty lub oświadczenia, sporządzone </w:t>
      </w:r>
      <w:r w:rsidR="0000342B" w:rsidRPr="00CF7A80">
        <w:rPr>
          <w:rFonts w:eastAsiaTheme="minorHAnsi"/>
          <w:lang w:eastAsia="en-US"/>
        </w:rPr>
        <w:br/>
      </w:r>
      <w:r w:rsidRPr="00CF7A80">
        <w:rPr>
          <w:rFonts w:eastAsiaTheme="minorHAnsi"/>
          <w:lang w:eastAsia="en-US"/>
        </w:rPr>
        <w:t>w języku obcym, Wykonawca przekazuje wraz z tłumaczeniem na język polski.</w:t>
      </w:r>
    </w:p>
    <w:p w14:paraId="34C95110" w14:textId="302879DE"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t>Wszelkie informacje stanowiące tajemnicę przedsiębiorstwa w rozumieniu ustawy z dnia 16 kwietnia 1993</w:t>
      </w:r>
      <w:r w:rsidR="00916F8F" w:rsidRPr="00CF7A80">
        <w:t xml:space="preserve"> </w:t>
      </w:r>
      <w:r w:rsidRPr="00CF7A80">
        <w:t xml:space="preserve">r. o zwalczaniu nieuczciwej konkurencji, które wykonawca zastrzeże jako tajemnicę przedsiębiorstwa, powinny zostać złożone w osobnym pliku wraz </w:t>
      </w:r>
      <w:r w:rsidR="00C32987" w:rsidRPr="00CF7A80">
        <w:br/>
      </w:r>
      <w:r w:rsidRPr="00CF7A80">
        <w:t xml:space="preserve">z jednoczesnym zaznaczeniem polecenia: „Załącznik stanowiący tajemnicę przedsiębiorstwa”, a następnie wraz  z plikami stanowiącymi jawną część, należy ten plik zaszyfrować. Do oferty należy dołączyć oświadczenie o niepodleganiu wykluczeniu, </w:t>
      </w:r>
      <w:r w:rsidRPr="00CF7A80">
        <w:lastRenderedPageBreak/>
        <w:t>spełnianiu warunków udziału w postępowaniu, w zakresie wskazanym w SWZ, w formie elektronicznej lub postaci elektronicznej opatrzonej podpisem zaufanym lub podpisem osobistym, a następnie zaszyfrować wraz z plikami stanowiącymi ofertę.</w:t>
      </w:r>
    </w:p>
    <w:p w14:paraId="2A379C52" w14:textId="2D53CD41"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t>Oferta może być złożona tylko do upływu terminu składania ofert.</w:t>
      </w:r>
    </w:p>
    <w:p w14:paraId="3274B089" w14:textId="6237B1B4"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Wykonawca składa ofertę za pośrednictwem zakładki </w:t>
      </w:r>
      <w:r w:rsidRPr="00CF7A80">
        <w:rPr>
          <w:rFonts w:eastAsiaTheme="minorHAnsi"/>
          <w:b/>
          <w:bCs/>
          <w:lang w:eastAsia="en-US"/>
        </w:rPr>
        <w:t>„Oferty/wnioski”</w:t>
      </w:r>
      <w:r w:rsidRPr="00CF7A80">
        <w:rPr>
          <w:rFonts w:eastAsiaTheme="minorHAnsi"/>
          <w:lang w:eastAsia="en-US"/>
        </w:rPr>
        <w:t xml:space="preserve">, widocznej </w:t>
      </w:r>
      <w:r w:rsidR="00C151C4" w:rsidRPr="00CF7A80">
        <w:rPr>
          <w:rFonts w:eastAsiaTheme="minorHAnsi"/>
          <w:lang w:eastAsia="en-US"/>
        </w:rPr>
        <w:br/>
      </w:r>
      <w:r w:rsidRPr="00CF7A80">
        <w:rPr>
          <w:rFonts w:eastAsiaTheme="minorHAnsi"/>
          <w:lang w:eastAsia="en-US"/>
        </w:rPr>
        <w:t xml:space="preserve">w podglądzie postępowania po zalogowaniu się na konto Wykonawcy. Po wybraniu przycisku </w:t>
      </w:r>
      <w:r w:rsidRPr="00CF7A80">
        <w:rPr>
          <w:rFonts w:eastAsiaTheme="minorHAnsi"/>
          <w:b/>
          <w:bCs/>
          <w:lang w:eastAsia="en-US"/>
        </w:rPr>
        <w:t>„Złóż ofertę”</w:t>
      </w:r>
      <w:r w:rsidRPr="00CF7A80">
        <w:rPr>
          <w:rFonts w:eastAsiaTheme="minorHAnsi"/>
          <w:lang w:eastAsia="en-US"/>
        </w:rPr>
        <w:t xml:space="preserve"> system prezentuje okno składania oferty umożliwiające przekazanie dokumentów elektronicznych, w którym znajdują się dwa pola drag&amp;drop („przeciągnij” i „upuść”) służące do dodawania plików. </w:t>
      </w:r>
    </w:p>
    <w:p w14:paraId="41A53AD5" w14:textId="6E6E9F46"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Wykonawca dodaje wybrany z dysku i uprzednio podpisany „Formularz oferty” </w:t>
      </w:r>
      <w:r w:rsidR="00A13341" w:rsidRPr="00CF7A80">
        <w:rPr>
          <w:rFonts w:eastAsiaTheme="minorHAnsi"/>
          <w:lang w:eastAsia="en-US"/>
        </w:rPr>
        <w:br/>
      </w:r>
      <w:r w:rsidRPr="00CF7A80">
        <w:rPr>
          <w:rFonts w:eastAsiaTheme="minorHAnsi"/>
          <w:lang w:eastAsia="en-US"/>
        </w:rPr>
        <w:t>w pierwszym polu („Wypełniony formularz oferty”). W kolejnym polu („Załączniki i inne dokumenty przedstawione w ofercie przez Wykonawcę”) wykonawca dodaje pozostałe pliki stanowiące ofertę lub składane wraz z ofertą.</w:t>
      </w:r>
    </w:p>
    <w:p w14:paraId="7ACEC6A8" w14:textId="1CB94AFE"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Jeżeli wraz z ofertą składane są dokumenty zawierające tajemnicę przedsiębiorstwa wykonawca, w celu utrzymania w poufności tych informacji, przekazuje je w wydzielonym  </w:t>
      </w:r>
      <w:r w:rsidR="00730AA3" w:rsidRPr="00CF7A80">
        <w:rPr>
          <w:rFonts w:eastAsiaTheme="minorHAnsi"/>
          <w:lang w:eastAsia="en-US"/>
        </w:rPr>
        <w:br/>
      </w:r>
      <w:r w:rsidRPr="00CF7A80">
        <w:rPr>
          <w:rFonts w:eastAsiaTheme="minorHAnsi"/>
          <w:lang w:eastAsia="en-US"/>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C86368E" w14:textId="77777777" w:rsidR="00375191"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b/>
          <w:bCs/>
          <w:lang w:eastAsia="en-US"/>
        </w:rPr>
        <w:t xml:space="preserve">Formularz ofertowy </w:t>
      </w:r>
      <w:r w:rsidRPr="00CF7A80">
        <w:rPr>
          <w:rFonts w:eastAsiaTheme="minorHAnsi"/>
          <w:lang w:eastAsia="en-US"/>
        </w:rPr>
        <w:t xml:space="preserve">podpisuje się kwalifikowanym podpisem elektronicznym, podpisem zaufanym lub podpisem osobistym. </w:t>
      </w:r>
      <w:r w:rsidRPr="00CF7A80">
        <w:rPr>
          <w:rFonts w:eastAsiaTheme="minorHAnsi"/>
          <w:u w:val="single"/>
          <w:lang w:eastAsia="en-US"/>
        </w:rPr>
        <w:t>Rekomendowanym wariantem podpisu jest typ wewnętrzn</w:t>
      </w:r>
      <w:r w:rsidRPr="00CF7A80">
        <w:rPr>
          <w:rFonts w:eastAsiaTheme="minorHAnsi"/>
          <w:lang w:eastAsia="en-US"/>
        </w:rPr>
        <w:t>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7A893F1" w14:textId="1BD7F6F1" w:rsidR="00375191" w:rsidRPr="00CF7A80" w:rsidRDefault="00082D38" w:rsidP="00FF6381">
      <w:pPr>
        <w:pStyle w:val="Akapitzlist"/>
        <w:autoSpaceDE w:val="0"/>
        <w:autoSpaceDN w:val="0"/>
        <w:adjustRightInd w:val="0"/>
        <w:spacing w:after="120" w:line="276" w:lineRule="auto"/>
        <w:ind w:left="360"/>
        <w:jc w:val="both"/>
        <w:rPr>
          <w:rFonts w:eastAsiaTheme="minorHAnsi"/>
          <w:lang w:eastAsia="en-US"/>
        </w:rPr>
      </w:pPr>
      <w:r w:rsidRPr="00CF7A80">
        <w:rPr>
          <w:rFonts w:eastAsiaTheme="minorHAnsi"/>
          <w:b/>
          <w:bCs/>
          <w:lang w:eastAsia="en-US"/>
        </w:rPr>
        <w:t xml:space="preserve">Pozostałe dokumenty </w:t>
      </w:r>
      <w:r w:rsidRPr="00CF7A80">
        <w:rPr>
          <w:rFonts w:eastAsiaTheme="minorHAnsi"/>
          <w:lang w:eastAsia="en-US"/>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C32987" w:rsidRPr="00CF7A80">
        <w:rPr>
          <w:rFonts w:eastAsiaTheme="minorHAnsi"/>
          <w:lang w:eastAsia="en-US"/>
        </w:rPr>
        <w:br/>
      </w:r>
      <w:r w:rsidRPr="00CF7A80">
        <w:rPr>
          <w:rFonts w:eastAsiaTheme="minorHAnsi"/>
          <w:lang w:eastAsia="en-US"/>
        </w:rPr>
        <w:t>W zależności od rodzaju podpisu i jego typu (zewnętrzny, wewnętrzny) w polu „Załączniki i inne dokumenty przedstawione w ofercie przez Wykonawcę” dodaje się uprzednio podpisane dokumenty wraz</w:t>
      </w:r>
      <w:r w:rsidR="00375191" w:rsidRPr="00CF7A80">
        <w:rPr>
          <w:rFonts w:eastAsiaTheme="minorHAnsi"/>
          <w:lang w:eastAsia="en-US"/>
        </w:rPr>
        <w:t xml:space="preserve"> </w:t>
      </w:r>
      <w:r w:rsidRPr="00CF7A80">
        <w:rPr>
          <w:rFonts w:eastAsiaTheme="minorHAnsi"/>
          <w:lang w:eastAsia="en-US"/>
        </w:rPr>
        <w:t>z wygenerowanym plikiem podpisu (typ zewnętrzny) lub dokument z wszytym podpisem (typ wewnętrzny).</w:t>
      </w:r>
    </w:p>
    <w:p w14:paraId="7EA4D2C0" w14:textId="6B260E16" w:rsidR="00082D38" w:rsidRPr="00CF7A80" w:rsidRDefault="00082D38" w:rsidP="00FF6381">
      <w:pPr>
        <w:pStyle w:val="Akapitzlist"/>
        <w:autoSpaceDE w:val="0"/>
        <w:autoSpaceDN w:val="0"/>
        <w:adjustRightInd w:val="0"/>
        <w:spacing w:after="120" w:line="276" w:lineRule="auto"/>
        <w:ind w:left="360"/>
        <w:jc w:val="both"/>
        <w:rPr>
          <w:rFonts w:eastAsiaTheme="minorHAnsi"/>
          <w:lang w:eastAsia="en-US"/>
        </w:rPr>
      </w:pPr>
      <w:r w:rsidRPr="00CF7A80">
        <w:rPr>
          <w:rFonts w:eastAsiaTheme="minorHAnsi"/>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4028277" w14:textId="1F53FF7A" w:rsidR="00375191"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CF7A80">
        <w:rPr>
          <w:rFonts w:eastAsiaTheme="minorHAnsi"/>
          <w:lang w:eastAsia="en-US"/>
        </w:rPr>
        <w:lastRenderedPageBreak/>
        <w:t>Odebrania (EPO). EPP i EPO dostępne są dla zalogowanego Wykonawcy w zakładce „Oferty/Wnioski”.</w:t>
      </w:r>
    </w:p>
    <w:p w14:paraId="77FAE1CD" w14:textId="6ACED32B"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 Oferta może być złożona tylko do upływu terminu składania ofert. </w:t>
      </w:r>
    </w:p>
    <w:p w14:paraId="6EB561D1" w14:textId="0DB422D8"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Wykonawca może przed upływem terminu składania ofert wycofać ofertę. Wykonawca wycofuje ofertę w zakładce „Oferty/wnioski” używając przycisku „Wycofaj ofertę”. </w:t>
      </w:r>
    </w:p>
    <w:p w14:paraId="3F7681F1" w14:textId="519EA903" w:rsidR="00082D38" w:rsidRPr="00CF7A80" w:rsidRDefault="00082D38">
      <w:pPr>
        <w:pStyle w:val="Akapitzlist"/>
        <w:numPr>
          <w:ilvl w:val="1"/>
          <w:numId w:val="23"/>
        </w:numPr>
        <w:autoSpaceDE w:val="0"/>
        <w:autoSpaceDN w:val="0"/>
        <w:adjustRightInd w:val="0"/>
        <w:spacing w:after="120" w:line="276" w:lineRule="auto"/>
        <w:jc w:val="both"/>
        <w:rPr>
          <w:rFonts w:eastAsiaTheme="minorHAnsi"/>
          <w:lang w:eastAsia="en-US"/>
        </w:rPr>
      </w:pPr>
      <w:r w:rsidRPr="00CF7A80">
        <w:rPr>
          <w:rFonts w:eastAsiaTheme="minorHAnsi"/>
          <w:lang w:eastAsia="en-US"/>
        </w:rPr>
        <w:t xml:space="preserve">Maksymalny łączny rozmiar plików stanowiących ofertę lub składanych wraz z ofertą to 250 MB. </w:t>
      </w:r>
    </w:p>
    <w:p w14:paraId="57CB3658" w14:textId="2096F0D6" w:rsidR="00D7097F" w:rsidRPr="003F11BF" w:rsidRDefault="00082D38" w:rsidP="00FF6381">
      <w:pPr>
        <w:pStyle w:val="Akapitzlist"/>
        <w:numPr>
          <w:ilvl w:val="1"/>
          <w:numId w:val="23"/>
        </w:numPr>
        <w:autoSpaceDE w:val="0"/>
        <w:autoSpaceDN w:val="0"/>
        <w:adjustRightInd w:val="0"/>
        <w:spacing w:after="120" w:line="276" w:lineRule="auto"/>
        <w:jc w:val="both"/>
        <w:rPr>
          <w:rFonts w:eastAsiaTheme="minorHAnsi"/>
          <w:lang w:eastAsia="en-US"/>
        </w:rPr>
      </w:pPr>
      <w:r w:rsidRPr="003F11BF">
        <w:t>Otwarcie ofert nastąpi w dniu</w:t>
      </w:r>
      <w:r w:rsidR="00403068" w:rsidRPr="003F11BF">
        <w:t xml:space="preserve"> </w:t>
      </w:r>
      <w:r w:rsidR="007F2DE8">
        <w:rPr>
          <w:b/>
          <w:bCs/>
        </w:rPr>
        <w:t>9</w:t>
      </w:r>
      <w:r w:rsidR="003F11BF" w:rsidRPr="003F11BF">
        <w:rPr>
          <w:b/>
          <w:bCs/>
        </w:rPr>
        <w:t>.10.</w:t>
      </w:r>
      <w:r w:rsidRPr="003F11BF">
        <w:rPr>
          <w:b/>
        </w:rPr>
        <w:t>202</w:t>
      </w:r>
      <w:r w:rsidR="00247652" w:rsidRPr="003F11BF">
        <w:rPr>
          <w:b/>
        </w:rPr>
        <w:t xml:space="preserve">4 </w:t>
      </w:r>
      <w:r w:rsidRPr="003F11BF">
        <w:rPr>
          <w:b/>
        </w:rPr>
        <w:t>r. o godzinie 10:30</w:t>
      </w:r>
    </w:p>
    <w:p w14:paraId="52DA5461" w14:textId="77777777" w:rsidR="00CF7A80" w:rsidRPr="00CF7A80" w:rsidRDefault="00CF7A80" w:rsidP="00CF7A80">
      <w:pPr>
        <w:pStyle w:val="Akapitzlist"/>
        <w:autoSpaceDE w:val="0"/>
        <w:autoSpaceDN w:val="0"/>
        <w:adjustRightInd w:val="0"/>
        <w:spacing w:line="276" w:lineRule="auto"/>
        <w:ind w:left="360"/>
        <w:jc w:val="both"/>
        <w:rPr>
          <w:rFonts w:eastAsiaTheme="minorHAnsi"/>
          <w:color w:val="FF0000"/>
          <w:lang w:eastAsia="en-US"/>
        </w:rPr>
      </w:pPr>
    </w:p>
    <w:p w14:paraId="646A8AE0" w14:textId="77777777" w:rsidR="007D34A4" w:rsidRPr="006033A8" w:rsidRDefault="007D34A4" w:rsidP="00FF6381">
      <w:pPr>
        <w:spacing w:after="120" w:line="276" w:lineRule="auto"/>
        <w:jc w:val="both"/>
        <w:rPr>
          <w:b/>
          <w:sz w:val="28"/>
          <w:szCs w:val="28"/>
        </w:rPr>
      </w:pPr>
      <w:bookmarkStart w:id="2" w:name="_Hlk160786458"/>
      <w:r w:rsidRPr="006033A8">
        <w:rPr>
          <w:b/>
          <w:sz w:val="28"/>
          <w:szCs w:val="28"/>
        </w:rPr>
        <w:t>V.  Przedmiot zamówienia</w:t>
      </w:r>
    </w:p>
    <w:p w14:paraId="665EA5DD" w14:textId="3C9B7422" w:rsidR="007D34A4" w:rsidRPr="006033A8" w:rsidRDefault="007D34A4" w:rsidP="00D25A10">
      <w:pPr>
        <w:pStyle w:val="Akapitzlist"/>
        <w:numPr>
          <w:ilvl w:val="2"/>
          <w:numId w:val="4"/>
        </w:numPr>
        <w:spacing w:after="120" w:line="276" w:lineRule="auto"/>
        <w:ind w:left="567" w:hanging="425"/>
        <w:jc w:val="both"/>
        <w:rPr>
          <w:bCs/>
        </w:rPr>
      </w:pPr>
      <w:r w:rsidRPr="006033A8">
        <w:rPr>
          <w:bCs/>
        </w:rPr>
        <w:t xml:space="preserve">Rodzaj zamówienia: </w:t>
      </w:r>
      <w:r w:rsidR="00CF7A80" w:rsidRPr="006033A8">
        <w:rPr>
          <w:bCs/>
        </w:rPr>
        <w:t>usługa</w:t>
      </w:r>
    </w:p>
    <w:p w14:paraId="448605ED" w14:textId="35745E56" w:rsidR="00856D7D" w:rsidRPr="001A7E64" w:rsidRDefault="00856D7D" w:rsidP="00856D7D">
      <w:pPr>
        <w:pStyle w:val="Akapitzlist"/>
        <w:numPr>
          <w:ilvl w:val="2"/>
          <w:numId w:val="4"/>
        </w:numPr>
        <w:spacing w:line="276" w:lineRule="auto"/>
        <w:ind w:left="567" w:hanging="425"/>
        <w:jc w:val="both"/>
      </w:pPr>
      <w:r w:rsidRPr="001A7E64">
        <w:rPr>
          <w:rFonts w:cs="Calibri"/>
          <w:szCs w:val="20"/>
          <w:lang w:eastAsia="en-US"/>
        </w:rPr>
        <w:t xml:space="preserve">Przedmiotem zamówienia jest usługa polegająca na </w:t>
      </w:r>
      <w:r w:rsidRPr="001A7E64">
        <w:t>opracowaniu projektu planu ogólnego</w:t>
      </w:r>
      <w:r w:rsidR="003F11BF" w:rsidRPr="001A7E64">
        <w:t xml:space="preserve">, o którym  mowa w art. 13a ustawy z dnia 27 marca 2003 r. o planowaniu </w:t>
      </w:r>
      <w:r w:rsidR="001A7E64">
        <w:br/>
      </w:r>
      <w:r w:rsidR="003F11BF" w:rsidRPr="001A7E64">
        <w:t xml:space="preserve">i zagospodarowaniu przestrzennym (t.j. Dz. U. z 2024 r., poz. 1130) </w:t>
      </w:r>
      <w:r w:rsidRPr="001A7E64">
        <w:t xml:space="preserve">wraz </w:t>
      </w:r>
      <w:r w:rsidR="001A7E64">
        <w:br/>
      </w:r>
      <w:r w:rsidRPr="001A7E64">
        <w:t xml:space="preserve">z uzasadnieniem składającym się z części tekstowej i graficznej </w:t>
      </w:r>
      <w:r w:rsidRPr="001A7E64">
        <w:rPr>
          <w:shd w:val="clear" w:color="auto" w:fill="FFFFFF"/>
        </w:rPr>
        <w:t>oraz dokumentacją prac planistycznych, uwzględniającą wszystkie dane przestrzenne utworzone dla projektu planu ogólnego w toku prowadzonej procedury planistycznej</w:t>
      </w:r>
      <w:r w:rsidRPr="001A7E64">
        <w:rPr>
          <w:rFonts w:ascii="Open Sans" w:hAnsi="Open Sans" w:cs="Open Sans"/>
          <w:shd w:val="clear" w:color="auto" w:fill="FFFFFF"/>
        </w:rPr>
        <w:t xml:space="preserve"> </w:t>
      </w:r>
      <w:r w:rsidRPr="001A7E64">
        <w:t>dla Gminy Ruda Maleniecka</w:t>
      </w:r>
      <w:r w:rsidR="003F11BF" w:rsidRPr="001A7E64">
        <w:t xml:space="preserve"> </w:t>
      </w:r>
      <w:r w:rsidRPr="001A7E64">
        <w:t xml:space="preserve">dla obszaru w granicach </w:t>
      </w:r>
      <w:r w:rsidR="004D5696" w:rsidRPr="001A7E64">
        <w:t xml:space="preserve">administracyjnych </w:t>
      </w:r>
      <w:r w:rsidRPr="001A7E64">
        <w:t>gminy Ruda Maleniecka oraz udziale</w:t>
      </w:r>
      <w:r w:rsidR="004D5696" w:rsidRPr="001A7E64">
        <w:t xml:space="preserve"> </w:t>
      </w:r>
      <w:r w:rsidRPr="001A7E64">
        <w:t>w czynnościach związanych ze sporządzeniem i uchwaleniem planu ogólnego.</w:t>
      </w:r>
    </w:p>
    <w:p w14:paraId="649E3813" w14:textId="074A7F28" w:rsidR="00856D7D" w:rsidRPr="003F11BF" w:rsidRDefault="00856D7D" w:rsidP="00856D7D">
      <w:pPr>
        <w:pStyle w:val="Akapitzlist"/>
        <w:numPr>
          <w:ilvl w:val="2"/>
          <w:numId w:val="4"/>
        </w:numPr>
        <w:spacing w:after="120" w:line="276" w:lineRule="auto"/>
        <w:ind w:left="567" w:hanging="425"/>
        <w:jc w:val="both"/>
        <w:rPr>
          <w:rFonts w:cs="Calibri"/>
          <w:szCs w:val="20"/>
          <w:lang w:eastAsia="en-US"/>
        </w:rPr>
      </w:pPr>
      <w:r w:rsidRPr="003F11BF">
        <w:rPr>
          <w:rFonts w:cs="Calibri"/>
          <w:szCs w:val="20"/>
          <w:lang w:eastAsia="en-US"/>
        </w:rPr>
        <w:t xml:space="preserve">Szczegółowe warunki realizacji zamówienia zawiera wzór umowy stanowiący załącznik nr </w:t>
      </w:r>
      <w:r w:rsidR="003F11BF" w:rsidRPr="003F11BF">
        <w:rPr>
          <w:rFonts w:cs="Calibri"/>
          <w:szCs w:val="20"/>
          <w:lang w:eastAsia="en-US"/>
        </w:rPr>
        <w:t>7</w:t>
      </w:r>
      <w:r w:rsidRPr="003F11BF">
        <w:rPr>
          <w:rFonts w:cs="Calibri"/>
          <w:szCs w:val="20"/>
          <w:lang w:eastAsia="en-US"/>
        </w:rPr>
        <w:t xml:space="preserve"> do SWZ.</w:t>
      </w:r>
    </w:p>
    <w:p w14:paraId="24DA2F15" w14:textId="22C57630" w:rsidR="00856D7D" w:rsidRDefault="00856D7D" w:rsidP="00856D7D">
      <w:pPr>
        <w:pStyle w:val="Akapitzlist"/>
        <w:numPr>
          <w:ilvl w:val="2"/>
          <w:numId w:val="4"/>
        </w:numPr>
        <w:spacing w:after="120" w:line="276" w:lineRule="auto"/>
        <w:ind w:left="567" w:hanging="425"/>
        <w:jc w:val="both"/>
      </w:pPr>
      <w:r w:rsidRPr="004E116E">
        <w:rPr>
          <w:rFonts w:cs="Calibri"/>
          <w:szCs w:val="20"/>
          <w:lang w:eastAsia="en-US"/>
        </w:rPr>
        <w:t>Ruda</w:t>
      </w:r>
      <w:r>
        <w:t xml:space="preserve"> Maleniecka położona jest w północno – zachodniej części Województwa Świętokrzyskiego na terenie Powiatu Koneckiego. Od północy sąsiaduje z gminą Żarnów (powiat opoczyński, województwo łódzkie), od północnego wschodu z gminą Końskie, od zachodu z gminą Fałków, zaś od południa sąsiaduje z gminami: Radoszyce i Słupia Konecka.</w:t>
      </w:r>
      <w:r w:rsidR="004D5696">
        <w:t xml:space="preserve"> </w:t>
      </w:r>
      <w:r>
        <w:t xml:space="preserve">Ważną rolę odgrywają gleby pochodzenia organicznego reprezentowane przez torfy oraz gleby murszowe wytworzone w dolinach rzecznych pod wpływem silnego </w:t>
      </w:r>
      <w:r w:rsidR="001A7E64">
        <w:br/>
      </w:r>
      <w:r>
        <w:t>i długotrwałego uwilgotnienia. Naturalnym bogactwem gminy są rozległe kompleksy leśne oraz czyste wody powierzchniowe, o czym świadczy obecność raka szlachetnego. Obszary leśne stanowią blisko 55% całkowitej powierzchni gminy. To w głównej mierze lasy państwowe, pozostające</w:t>
      </w:r>
      <w:r w:rsidR="001A7E64">
        <w:t xml:space="preserve"> </w:t>
      </w:r>
      <w:r>
        <w:t xml:space="preserve">w zarządzie i w zasięgu działania </w:t>
      </w:r>
      <w:r w:rsidRPr="001A7E64">
        <w:t xml:space="preserve">Nadleśnictwa </w:t>
      </w:r>
      <w:r w:rsidR="004D5696" w:rsidRPr="001A7E64">
        <w:t>Radoszyce</w:t>
      </w:r>
      <w:r w:rsidR="001A7E64" w:rsidRPr="001A7E64">
        <w:t>.</w:t>
      </w:r>
      <w:r w:rsidRPr="001A7E64">
        <w:t xml:space="preserve"> </w:t>
      </w:r>
      <w:r>
        <w:t xml:space="preserve">W niektórych miejscach zaliczono je do pierwszej grupy tzw. lasów ochronnych spełniających przede wszystkim funkcję krajobrazową. Na większej powierzchni terenów leśnych dominującą rolę odgrywają drzewostany boru sosnowego, natomiast </w:t>
      </w:r>
      <w:r w:rsidR="001A7E64">
        <w:br/>
      </w:r>
      <w:r>
        <w:t xml:space="preserve">w zagłębieniach terenowych występują łęgi, bory wilgotne i bagienne oraz torfowiska. Przeważają takie gatunki drzew jak: sosna, brzoza, modrzew oraz dąb szypułkowy. Obszar gminy położony jest w dorzeczu rzeki Czarna Konecka - prawego dopływu Pilicy. Jej dolina odznacza się bogactwem oraz różnorodnością flory i fauny. To miejsce występowania wielu rzadkich, chronionych gatunków roślin oraz zwierząt. W przeszłości energia Czarnej wykorzystywana była do napędzania maszyn i urządzeń w licznych zakładach przemysłowych powstających na jej szlaku, a obecnie jest zamieniana na energię elektryczną. Jej wody rzeczne napędzają turbiny trzech miejscowych elektrowni. Gmina należy do obszarów posiadających duże walory turystyczne. </w:t>
      </w:r>
      <w:r>
        <w:lastRenderedPageBreak/>
        <w:t>Decydują o tym nieskażone środowisko naturalne, korzystny mikroklimat, atrakcyjny krajobraz leśno – wodny oraz różnorodność flory i fauny. Ze względu na bogactwo środowiska przyrodniczego tereny gminy znajdują się w obrębie Konecko – Łopuszańskiego Obszaru Chronionego Krajobrazu. Gmina posiada rezerwat przyrody nieożywionej o nazwie „Piekiełko Szkuckie” utworzony w 1995 roku, zlokalizowany w   pobliżu miejscowości Szkucin. Obejmuje on partię niewysokiego a łagodnego wzniesienia, którego szczyt zwieńczony jest szeregiem naturalnych skałek zbudowanych ze zlepieńców jury dolnej mających postać niepowtarzalnych progów oraz stołów skalnych. Obszar rezerwatu porośnięty jest drzewostanem mieszanym, w którym dominującą rolę odgrywa sosna. Duże walory krajobrazowe przedstawiają także objęte ochroną prawną pojedyncze pomniki przyrody ożywionej, głównie wiekowe drzewa odznaczające się imponującymi rozmiarami</w:t>
      </w:r>
      <w:r w:rsidR="001A7E64">
        <w:t xml:space="preserve">. </w:t>
      </w:r>
      <w:r>
        <w:t>Gmina zajmuje powierzchnię ok. 11 003 ha, Gmina obejmuje 18 sołectw: Cis, Cieklińsko, Dęba, Dęba Kolonia, Hucisko, Koliszowy, Kołoniec, Lipa, Machory, Maleniec, Młotkowice, Ruda Maleniecka, Strzęboszów, Szkucin, Tama, Wyszyna Fałkowska, Wyszyna Machorowska, Wyszyna Rudzka.</w:t>
      </w:r>
    </w:p>
    <w:p w14:paraId="5CC91A14" w14:textId="658E60E0" w:rsidR="006033A8" w:rsidRPr="006033A8" w:rsidRDefault="006033A8" w:rsidP="006033A8">
      <w:pPr>
        <w:pStyle w:val="Akapitzlist"/>
        <w:numPr>
          <w:ilvl w:val="2"/>
          <w:numId w:val="4"/>
        </w:numPr>
        <w:spacing w:after="120" w:line="276" w:lineRule="auto"/>
        <w:ind w:left="567" w:hanging="425"/>
        <w:jc w:val="both"/>
        <w:rPr>
          <w:rFonts w:cs="Calibri"/>
          <w:szCs w:val="20"/>
          <w:lang w:eastAsia="en-US"/>
        </w:rPr>
      </w:pPr>
      <w:r w:rsidRPr="006033A8">
        <w:rPr>
          <w:rFonts w:cs="Calibri"/>
          <w:szCs w:val="20"/>
          <w:lang w:eastAsia="en-US"/>
        </w:rPr>
        <w:t>Wykonawca oświadcza, że podane przez niego w formularzu oferty informacje są zgodne z prawdą i że w przypadku wyboru jego oferty poniesie on pełną odpowiedzialność za realizację zamówienia zgodnie z wymienionymi w dokumentach zamówienia warunkami.</w:t>
      </w:r>
    </w:p>
    <w:p w14:paraId="30E91C85" w14:textId="15CD78AE" w:rsidR="00A371A6" w:rsidRPr="00725970" w:rsidRDefault="007D34A4">
      <w:pPr>
        <w:pStyle w:val="Akapitzlist"/>
        <w:numPr>
          <w:ilvl w:val="2"/>
          <w:numId w:val="4"/>
        </w:numPr>
        <w:spacing w:after="120" w:line="276" w:lineRule="auto"/>
        <w:ind w:left="567" w:hanging="425"/>
        <w:jc w:val="both"/>
        <w:rPr>
          <w:rFonts w:cs="Calibri"/>
          <w:szCs w:val="20"/>
          <w:lang w:eastAsia="en-US"/>
        </w:rPr>
      </w:pPr>
      <w:r w:rsidRPr="00725970">
        <w:rPr>
          <w:rFonts w:cs="Calibri"/>
          <w:szCs w:val="20"/>
          <w:lang w:eastAsia="en-US"/>
        </w:rPr>
        <w:t>Przy dokonywaniu wyceny przedmiotu zamówienia należy uwzględnić łącznie wszystkie dane z opisu przedmiotu zamówienia zawartego w SWZ oraz w udostępnionych dokumentach.</w:t>
      </w:r>
    </w:p>
    <w:p w14:paraId="68AD0DC8" w14:textId="50962628" w:rsidR="007D34A4" w:rsidRDefault="007D34A4" w:rsidP="006033A8">
      <w:pPr>
        <w:pStyle w:val="Akapitzlist"/>
        <w:numPr>
          <w:ilvl w:val="2"/>
          <w:numId w:val="4"/>
        </w:numPr>
        <w:spacing w:before="240" w:after="120" w:line="276" w:lineRule="auto"/>
        <w:ind w:left="567" w:hanging="425"/>
        <w:jc w:val="both"/>
        <w:rPr>
          <w:rFonts w:cs="Calibri"/>
          <w:szCs w:val="20"/>
          <w:lang w:eastAsia="en-US"/>
        </w:rPr>
      </w:pPr>
      <w:r w:rsidRPr="00725970">
        <w:rPr>
          <w:rFonts w:cs="Calibri"/>
          <w:szCs w:val="20"/>
          <w:lang w:eastAsia="en-US"/>
        </w:rPr>
        <w:t xml:space="preserve"> Wszystkie elementy opisu przedmiotu zamówienia ujęte SWZ, a nie ujęte </w:t>
      </w:r>
      <w:r w:rsidR="009E3A80" w:rsidRPr="00725970">
        <w:rPr>
          <w:rFonts w:cs="Calibri"/>
          <w:szCs w:val="20"/>
          <w:lang w:eastAsia="en-US"/>
        </w:rPr>
        <w:br/>
      </w:r>
      <w:r w:rsidRPr="00725970">
        <w:rPr>
          <w:rFonts w:cs="Calibri"/>
          <w:szCs w:val="20"/>
          <w:lang w:eastAsia="en-US"/>
        </w:rPr>
        <w:t>w udostępnionych dokumentach lub nie ujęte w SWZ a ujęte w udostępnionych dokumentach winny być traktowane tak, jakby były ujęte w każdym z wymienionych dokumentów.</w:t>
      </w:r>
    </w:p>
    <w:p w14:paraId="4358BC86" w14:textId="77777777" w:rsidR="00F205EB" w:rsidRPr="00F205EB" w:rsidRDefault="00434FF1" w:rsidP="00F205EB">
      <w:pPr>
        <w:pStyle w:val="Akapitzlist"/>
        <w:numPr>
          <w:ilvl w:val="2"/>
          <w:numId w:val="4"/>
        </w:numPr>
        <w:spacing w:after="120" w:line="276" w:lineRule="auto"/>
        <w:ind w:left="567"/>
        <w:jc w:val="both"/>
        <w:rPr>
          <w:bCs/>
        </w:rPr>
      </w:pPr>
      <w:r w:rsidRPr="00434FF1">
        <w:rPr>
          <w:bCs/>
        </w:rPr>
        <w:t xml:space="preserve">Zamawiający, stosownie do art. 95 ustawy Pzp, </w:t>
      </w:r>
      <w:r w:rsidRPr="00434FF1">
        <w:rPr>
          <w:b/>
        </w:rPr>
        <w:t>wymaga zatrudnienia przez Wykonawcę lub Podwykonawcę na podstawie stosunku pracy</w:t>
      </w:r>
      <w:r w:rsidRPr="00434FF1">
        <w:rPr>
          <w:bCs/>
        </w:rPr>
        <w:t xml:space="preserve"> osób wykonujących wskazane czynności</w:t>
      </w:r>
      <w:r>
        <w:rPr>
          <w:bCs/>
        </w:rPr>
        <w:t xml:space="preserve"> </w:t>
      </w:r>
      <w:r w:rsidRPr="00434FF1">
        <w:rPr>
          <w:bCs/>
        </w:rPr>
        <w:t xml:space="preserve">w zakresie realizacji zamówienia, które obejmują bezpośrednie wykonywanie usług tj. opracowanie projektu planu ogólnego wraz z uzasadnieniem składającym się z części tekstowej i graficznej </w:t>
      </w:r>
      <w:r w:rsidRPr="00434FF1">
        <w:rPr>
          <w:bCs/>
          <w:color w:val="1B1B1B"/>
          <w:shd w:val="clear" w:color="auto" w:fill="FFFFFF"/>
        </w:rPr>
        <w:t xml:space="preserve">oraz dokumentacją prac planistycznych, uwzględniającą wszystkie dane przestrzenne utworzone dla projektu planu ogólnego </w:t>
      </w:r>
      <w:r w:rsidR="001A7E64">
        <w:rPr>
          <w:bCs/>
          <w:color w:val="1B1B1B"/>
          <w:shd w:val="clear" w:color="auto" w:fill="FFFFFF"/>
        </w:rPr>
        <w:br/>
      </w:r>
      <w:r w:rsidRPr="00434FF1">
        <w:rPr>
          <w:bCs/>
          <w:color w:val="1B1B1B"/>
          <w:shd w:val="clear" w:color="auto" w:fill="FFFFFF"/>
        </w:rPr>
        <w:t>w toku prowadzonej procedury planistycznej</w:t>
      </w:r>
      <w:r w:rsidRPr="00434FF1">
        <w:rPr>
          <w:bCs/>
        </w:rPr>
        <w:t xml:space="preserve"> dla gminy Ruda Maleniecka oraz udział</w:t>
      </w:r>
      <w:r w:rsidRPr="00434FF1">
        <w:rPr>
          <w:bCs/>
        </w:rPr>
        <w:br/>
        <w:t xml:space="preserve">w czynnościach związanych ze sporządzeniem i uchwaleniem planu ogólnego tj. objęte zakresem wskazanym w SWZ, których wykonanie polega na wykonywaniu pracy </w:t>
      </w:r>
      <w:r w:rsidR="001A7E64">
        <w:rPr>
          <w:bCs/>
        </w:rPr>
        <w:br/>
      </w:r>
      <w:r w:rsidRPr="00434FF1">
        <w:rPr>
          <w:bCs/>
        </w:rPr>
        <w:t>w sposób określony w art. 22 § 1 ustawy z dnia 26 czerwca 1974 r.  – Kodeks pracy (</w:t>
      </w:r>
      <w:r w:rsidRPr="00434FF1">
        <w:rPr>
          <w:bCs/>
          <w:i/>
          <w:iCs/>
        </w:rPr>
        <w:t xml:space="preserve">obowiązek ten </w:t>
      </w:r>
      <w:r w:rsidRPr="00434FF1">
        <w:rPr>
          <w:b/>
          <w:i/>
          <w:iCs/>
        </w:rPr>
        <w:t>nie dotyczy sytuacji</w:t>
      </w:r>
      <w:r w:rsidRPr="00434FF1">
        <w:rPr>
          <w:bCs/>
          <w:i/>
          <w:iCs/>
        </w:rPr>
        <w:t xml:space="preserve">, gdy prace te będą wykonywane samodzielnie </w:t>
      </w:r>
      <w:r w:rsidR="001A7E64">
        <w:rPr>
          <w:bCs/>
          <w:i/>
          <w:iCs/>
        </w:rPr>
        <w:br/>
      </w:r>
      <w:r w:rsidRPr="00434FF1">
        <w:rPr>
          <w:bCs/>
          <w:i/>
          <w:iCs/>
        </w:rPr>
        <w:t>i osobiście przez osoby fizyczne prowadzące działalność gospodarczą w postaci tzw. samozatrudnienia</w:t>
      </w:r>
      <w:r w:rsidRPr="00434FF1">
        <w:rPr>
          <w:bCs/>
        </w:rPr>
        <w:t>).</w:t>
      </w:r>
      <w:r>
        <w:rPr>
          <w:bCs/>
        </w:rPr>
        <w:t xml:space="preserve"> </w:t>
      </w:r>
      <w:r w:rsidR="00F205EB" w:rsidRPr="00F205EB">
        <w:rPr>
          <w:bCs/>
        </w:rPr>
        <w:t xml:space="preserve">Przed podpisaniem umowy Wykonawca dostarczy Zamawiającemu oświadczenie o zatrudnieniu na podstawie stosunku pracy osób wykonujących czynności w zakresie realizacji przedmiotowej umowy wraz z wykazem osób zatrudnionych na podstawie stosunku pracy ze wskazaniem imienia i nazwiska danej osoby oraz wymiaru czasu pracy (pełen etat/część etatu). Zapis dotyczy personelu Wykonawcy/Wykonawców oraz Podwykonawców o ile są znani na tym etapie postępowania. W trakcie realizacji </w:t>
      </w:r>
      <w:r w:rsidR="00F205EB" w:rsidRPr="00F205EB">
        <w:rPr>
          <w:bCs/>
        </w:rPr>
        <w:lastRenderedPageBreak/>
        <w:t>umowy Wykonawca zobowiązany jest do bieżącej aktualizacji przedmiotowego oświadczenia. Zaktualizowany wykaz Wykonawca ma obowiązek przekazać niezwłocznie, nie później jednak niż w kolejnym dniu roboczym po zmianie osób ujętych w wykazie. Wykonawca przedstawia Zamawiającemu wykazy dotyczące podwykonawców. Szczegółowe uregulowania w tym zakresie zawiera wzór umowy stanowiący załącznik nr 7 do SWZ. Uprawnienia zamawiającego w zakresie kontroli spełniania przez wykonawcę wymagań związanych z zatrudnianiem osób:</w:t>
      </w:r>
    </w:p>
    <w:p w14:paraId="545BFF0C" w14:textId="77777777" w:rsidR="00F205EB" w:rsidRPr="00F205EB" w:rsidRDefault="00F205EB" w:rsidP="00F205EB">
      <w:pPr>
        <w:pStyle w:val="Akapitzlist"/>
        <w:numPr>
          <w:ilvl w:val="0"/>
          <w:numId w:val="26"/>
        </w:numPr>
        <w:spacing w:after="120" w:line="276" w:lineRule="auto"/>
        <w:jc w:val="both"/>
        <w:rPr>
          <w:bCs/>
        </w:rPr>
      </w:pPr>
      <w:r w:rsidRPr="00F205EB">
        <w:rPr>
          <w:bCs/>
        </w:rPr>
        <w:t>możliwość żądania oświadczeń i dokumentów w zakresie potwierdzenia spełniania ww. wymogu,</w:t>
      </w:r>
    </w:p>
    <w:p w14:paraId="0266E089" w14:textId="24DD2EE0" w:rsidR="00F205EB" w:rsidRPr="00F205EB" w:rsidRDefault="00F205EB" w:rsidP="00F205EB">
      <w:pPr>
        <w:pStyle w:val="Akapitzlist"/>
        <w:numPr>
          <w:ilvl w:val="0"/>
          <w:numId w:val="26"/>
        </w:numPr>
        <w:spacing w:after="120" w:line="276" w:lineRule="auto"/>
        <w:jc w:val="both"/>
        <w:rPr>
          <w:bCs/>
        </w:rPr>
      </w:pPr>
      <w:r w:rsidRPr="00F205EB">
        <w:rPr>
          <w:bCs/>
        </w:rPr>
        <w:t>możliwość żądania wyjaśnień w przypadku wątpliwości potwierdzenia ww. wymogu,</w:t>
      </w:r>
    </w:p>
    <w:p w14:paraId="5683854A" w14:textId="2846538F" w:rsidR="00434FF1" w:rsidRPr="00F205EB" w:rsidRDefault="00F205EB" w:rsidP="00F205EB">
      <w:pPr>
        <w:pStyle w:val="Akapitzlist"/>
        <w:numPr>
          <w:ilvl w:val="0"/>
          <w:numId w:val="26"/>
        </w:numPr>
        <w:spacing w:after="120" w:line="276" w:lineRule="auto"/>
        <w:jc w:val="both"/>
        <w:rPr>
          <w:bCs/>
        </w:rPr>
      </w:pPr>
      <w:r w:rsidRPr="00F205EB">
        <w:rPr>
          <w:bCs/>
        </w:rPr>
        <w:t>możliwość przeprowadzania kontroli na miejscu wykonywania świadczenia.</w:t>
      </w:r>
    </w:p>
    <w:bookmarkEnd w:id="2"/>
    <w:p w14:paraId="25C81450" w14:textId="584501F5" w:rsidR="00435DA2" w:rsidRPr="00725970" w:rsidRDefault="00F319E6" w:rsidP="00FF6381">
      <w:pPr>
        <w:spacing w:after="240" w:line="276" w:lineRule="auto"/>
        <w:jc w:val="both"/>
        <w:rPr>
          <w:b/>
          <w:bCs/>
          <w:u w:val="single"/>
        </w:rPr>
      </w:pPr>
      <w:r w:rsidRPr="003E073F">
        <w:rPr>
          <w:b/>
          <w:bCs/>
        </w:rPr>
        <w:t>3. Wspólny Słownik Zamówień CPV:</w:t>
      </w:r>
      <w:r w:rsidRPr="003E073F">
        <w:rPr>
          <w:b/>
          <w:bCs/>
          <w:u w:val="single"/>
        </w:rPr>
        <w:t xml:space="preserve"> </w:t>
      </w:r>
    </w:p>
    <w:p w14:paraId="46412F0B" w14:textId="58FD216B" w:rsidR="00105BF3" w:rsidRPr="00725970" w:rsidRDefault="003E073F" w:rsidP="00FF6381">
      <w:pPr>
        <w:spacing w:line="276" w:lineRule="auto"/>
        <w:jc w:val="both"/>
        <w:rPr>
          <w:rFonts w:ascii="Calibri" w:hAnsi="Calibri" w:cs="Calibri"/>
          <w:b/>
          <w:bCs/>
          <w:sz w:val="20"/>
          <w:szCs w:val="20"/>
        </w:rPr>
      </w:pPr>
      <w:r w:rsidRPr="00725970">
        <w:rPr>
          <w:bCs/>
        </w:rPr>
        <w:t>71410000-5 – Usługi planowania przestrzennego</w:t>
      </w:r>
    </w:p>
    <w:p w14:paraId="3DD877E5" w14:textId="77777777" w:rsidR="0002169E" w:rsidRPr="00725970" w:rsidRDefault="0002169E" w:rsidP="00FF6381">
      <w:pPr>
        <w:spacing w:line="276" w:lineRule="auto"/>
        <w:jc w:val="both"/>
        <w:rPr>
          <w:b/>
          <w:bCs/>
          <w:u w:val="single"/>
        </w:rPr>
      </w:pPr>
    </w:p>
    <w:p w14:paraId="3DD29FBF" w14:textId="77777777" w:rsidR="00F319E6" w:rsidRPr="00725970" w:rsidRDefault="00F319E6" w:rsidP="00FF6381">
      <w:pPr>
        <w:spacing w:line="276" w:lineRule="auto"/>
        <w:jc w:val="both"/>
      </w:pPr>
      <w:r w:rsidRPr="00725970">
        <w:rPr>
          <w:b/>
        </w:rPr>
        <w:t>4. Rozwiązania równoważne</w:t>
      </w:r>
      <w:r w:rsidRPr="00725970">
        <w:t>.</w:t>
      </w:r>
    </w:p>
    <w:p w14:paraId="54473C86" w14:textId="7B398376" w:rsidR="00F319E6" w:rsidRPr="00856D7D" w:rsidRDefault="00F319E6" w:rsidP="00856D7D">
      <w:pPr>
        <w:widowControl w:val="0"/>
        <w:autoSpaceDE w:val="0"/>
        <w:autoSpaceDN w:val="0"/>
        <w:adjustRightInd w:val="0"/>
        <w:spacing w:before="11" w:line="276" w:lineRule="auto"/>
        <w:ind w:right="-36"/>
        <w:jc w:val="both"/>
        <w:rPr>
          <w:spacing w:val="-1"/>
        </w:rPr>
      </w:pPr>
      <w:r w:rsidRPr="00856D7D">
        <w:rPr>
          <w:spacing w:val="-1"/>
        </w:rPr>
        <w:t>Jeżeli Zamawiający w opisie przedmiotu zamówienia (w SWZ wraz z załącznikami) wskazał nazwy własne, znaki towarowe, patenty lub pochodzenia, źródła lub szczególny proces, który charakteryzuje produkty lub usługi dostarczane przez konkretnego wykonawcę – nie są one wiążące i dopuszcza się zaoferowanie rozwiązań równoważnych opisanym, pod warunkiem zachowania przez nie takich samych minimalnych parametrów technicznych, jakościowych oraz funkcjonalnych. (Zwrot „równoważne” oznacza możliwość uzyskania efektu założonego przez Zamawiającego za pomocą innych rozwiązań technicznych).</w:t>
      </w:r>
      <w:r w:rsidR="001656E5" w:rsidRPr="00856D7D">
        <w:rPr>
          <w:spacing w:val="-1"/>
        </w:rPr>
        <w:t xml:space="preserve"> W przypadku, gdy w dokumentach zamówienia  wskazane zostały znaki towarowe, patenty lub pochodzenia, źródła lub szczególny proces, który charakteryzuje produkty lub usługi dostarczane przez konkretnego Wykonawcę, oznacza to,  że Zamawiający nie może opisać przedmiotu zamówienia w wystarczająco precyzyjny i zrozumiały sposób. W takich sytuacjach ewentualne wskazania na znaki towarowe, patenty, pochodzenie, źródło lub szczególny proces, należy odczytywać z wyrazami „lub równoważne”. Przez rozwiązania równoważne należy rozumieć zachowanie parametrów technicznych jakościowych i użytkowych nie gorszych niż wskazane w dokumentacji zamówienia. Wskazane w dokumentacji nazwy należy traktować jako przykładowe.  </w:t>
      </w:r>
    </w:p>
    <w:p w14:paraId="4A884528" w14:textId="5B0EEF5C" w:rsidR="00061E04" w:rsidRPr="00725970" w:rsidRDefault="00061E04" w:rsidP="00061E04">
      <w:pPr>
        <w:pStyle w:val="Akapitzlist"/>
        <w:widowControl w:val="0"/>
        <w:autoSpaceDE w:val="0"/>
        <w:autoSpaceDN w:val="0"/>
        <w:adjustRightInd w:val="0"/>
        <w:spacing w:before="11" w:line="276" w:lineRule="auto"/>
        <w:ind w:left="567" w:right="-36"/>
        <w:jc w:val="both"/>
        <w:rPr>
          <w:spacing w:val="-1"/>
        </w:rPr>
      </w:pPr>
    </w:p>
    <w:p w14:paraId="442B59E6" w14:textId="21CE9CF4" w:rsidR="00F319E6" w:rsidRPr="00725970" w:rsidRDefault="00EF1B42" w:rsidP="00FF6381">
      <w:pPr>
        <w:spacing w:line="276" w:lineRule="auto"/>
        <w:jc w:val="both"/>
        <w:rPr>
          <w:b/>
        </w:rPr>
      </w:pPr>
      <w:r w:rsidRPr="00725970">
        <w:rPr>
          <w:b/>
        </w:rPr>
        <w:t>6</w:t>
      </w:r>
      <w:r w:rsidR="00F319E6" w:rsidRPr="00725970">
        <w:rPr>
          <w:b/>
        </w:rPr>
        <w:t>. Wykonawcy wspólnie ubiegający się o udzielenie zamówienia</w:t>
      </w:r>
    </w:p>
    <w:p w14:paraId="60FC0835" w14:textId="4DDB14C9" w:rsidR="00D7097F" w:rsidRPr="00725970" w:rsidRDefault="00F319E6">
      <w:pPr>
        <w:pStyle w:val="Default"/>
        <w:numPr>
          <w:ilvl w:val="0"/>
          <w:numId w:val="16"/>
        </w:numPr>
        <w:spacing w:line="276" w:lineRule="auto"/>
        <w:jc w:val="both"/>
        <w:rPr>
          <w:bCs/>
          <w:iCs/>
          <w:color w:val="auto"/>
        </w:rPr>
      </w:pPr>
      <w:r w:rsidRPr="00725970">
        <w:rPr>
          <w:color w:val="auto"/>
        </w:rPr>
        <w:t xml:space="preserve">Wykonawcy występujący wspólnie są zobowiązani do ustanowienia pełnomocnika do reprezentowania ich w postępowaniu albo do reprezentowania ich w postępowaniu </w:t>
      </w:r>
      <w:r w:rsidR="00577059" w:rsidRPr="00725970">
        <w:rPr>
          <w:color w:val="auto"/>
        </w:rPr>
        <w:t xml:space="preserve">                           </w:t>
      </w:r>
      <w:r w:rsidRPr="00725970">
        <w:rPr>
          <w:color w:val="auto"/>
        </w:rPr>
        <w:t>i zawarcia umowy w sprawie przedmiotowego zamówienia publicznego. Pełnomocnictwo winno być załączone do oferty.</w:t>
      </w:r>
      <w:r w:rsidRPr="00725970">
        <w:rPr>
          <w:bCs/>
          <w:iCs/>
          <w:color w:val="auto"/>
        </w:rPr>
        <w:t xml:space="preserve"> Z treści pełnomocnictwa powinno wynikać umocowanie do reprezentowania w postępowaniu o udzielenie zamówienia tych wykonawców. Pełnomocnictwo powinno zawierać w szczególności wskazanie: postępowania </w:t>
      </w:r>
      <w:r w:rsidR="00577059" w:rsidRPr="00725970">
        <w:rPr>
          <w:bCs/>
          <w:iCs/>
          <w:color w:val="auto"/>
        </w:rPr>
        <w:t xml:space="preserve">                                   </w:t>
      </w:r>
      <w:r w:rsidRPr="00725970">
        <w:rPr>
          <w:bCs/>
          <w:iCs/>
          <w:color w:val="auto"/>
        </w:rPr>
        <w:t>o zamówienie publiczne którego dotyczy, wszystkich wykonawców ubiegających się wspólnie o udzielenie zamówienia wymienionych z nazwy z określeniem adresu siedziby, ustanowionego pełnomocnika oraz zakresu jego umocowania.</w:t>
      </w:r>
    </w:p>
    <w:p w14:paraId="2654EA9A" w14:textId="26D4AC26" w:rsidR="00D7097F" w:rsidRPr="00725970" w:rsidRDefault="00D7097F">
      <w:pPr>
        <w:pStyle w:val="Default"/>
        <w:numPr>
          <w:ilvl w:val="0"/>
          <w:numId w:val="16"/>
        </w:numPr>
        <w:spacing w:line="276" w:lineRule="auto"/>
        <w:jc w:val="both"/>
        <w:rPr>
          <w:color w:val="auto"/>
        </w:rPr>
      </w:pPr>
      <w:r w:rsidRPr="00725970">
        <w:rPr>
          <w:color w:val="auto"/>
        </w:rPr>
        <w:lastRenderedPageBreak/>
        <w:t xml:space="preserve">oświadczenie, o którym mowa w rozdz. </w:t>
      </w:r>
      <w:r w:rsidR="00FF6381" w:rsidRPr="00725970">
        <w:rPr>
          <w:color w:val="auto"/>
        </w:rPr>
        <w:t>IX lit. A pkt 2 i 3 SWZ</w:t>
      </w:r>
      <w:r w:rsidRPr="00725970">
        <w:rPr>
          <w:color w:val="auto"/>
        </w:rPr>
        <w:t xml:space="preserve"> składa każdy </w:t>
      </w:r>
      <w:r w:rsidR="00A4509B" w:rsidRPr="00725970">
        <w:rPr>
          <w:color w:val="auto"/>
        </w:rPr>
        <w:br/>
      </w:r>
      <w:r w:rsidRPr="00725970">
        <w:rPr>
          <w:color w:val="auto"/>
        </w:rPr>
        <w:t xml:space="preserve">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6F6A41A7" w14:textId="014DC6BA" w:rsidR="00D7097F" w:rsidRPr="00725970" w:rsidRDefault="00D7097F">
      <w:pPr>
        <w:pStyle w:val="Default"/>
        <w:numPr>
          <w:ilvl w:val="0"/>
          <w:numId w:val="16"/>
        </w:numPr>
        <w:spacing w:line="276" w:lineRule="auto"/>
        <w:jc w:val="both"/>
        <w:rPr>
          <w:color w:val="auto"/>
        </w:rPr>
      </w:pPr>
      <w:r w:rsidRPr="00725970">
        <w:rPr>
          <w:color w:val="auto"/>
        </w:rPr>
        <w:t xml:space="preserve">W odniesieniu do warunków dotyczących wykształcenia, kwalifikacji zawodowych lub doświadczenia wykonawcy wspólnie ubiegający się o udzielenie zamówienia, zgodnie </w:t>
      </w:r>
      <w:r w:rsidR="00A4509B" w:rsidRPr="00725970">
        <w:rPr>
          <w:color w:val="auto"/>
        </w:rPr>
        <w:br/>
      </w:r>
      <w:r w:rsidRPr="00725970">
        <w:rPr>
          <w:color w:val="auto"/>
        </w:rPr>
        <w:t>z art. 117 pkt 4 ustawy Pzp zobligowani są do złożenia wraz z ofertą oświadczenia,</w:t>
      </w:r>
      <w:r w:rsidR="00A4509B" w:rsidRPr="00725970">
        <w:rPr>
          <w:color w:val="auto"/>
        </w:rPr>
        <w:br/>
      </w:r>
      <w:r w:rsidRPr="00725970">
        <w:rPr>
          <w:color w:val="auto"/>
        </w:rPr>
        <w:t xml:space="preserve"> z którego wynika, które roboty budowlane, dostawy lub usługi wykonają poszczególni Wykonawcy.</w:t>
      </w:r>
    </w:p>
    <w:p w14:paraId="5370E803" w14:textId="2460BD61" w:rsidR="00F319E6" w:rsidRPr="00725970" w:rsidRDefault="00F319E6">
      <w:pPr>
        <w:pStyle w:val="Default"/>
        <w:numPr>
          <w:ilvl w:val="0"/>
          <w:numId w:val="16"/>
        </w:numPr>
        <w:spacing w:line="276" w:lineRule="auto"/>
        <w:jc w:val="both"/>
        <w:rPr>
          <w:color w:val="auto"/>
        </w:rPr>
      </w:pPr>
      <w:r w:rsidRPr="00725970">
        <w:rPr>
          <w:color w:val="auto"/>
        </w:rPr>
        <w:t>Wszelka korespondencja będzie prowadzona przez zamawiającego wyłącznie                                             z pełnomocnikiem</w:t>
      </w:r>
      <w:r w:rsidR="00776356">
        <w:rPr>
          <w:color w:val="auto"/>
        </w:rPr>
        <w:t>.</w:t>
      </w:r>
    </w:p>
    <w:p w14:paraId="2D819F0C" w14:textId="1F2F4C5C" w:rsidR="00F319E6" w:rsidRPr="00725970" w:rsidRDefault="00F319E6">
      <w:pPr>
        <w:pStyle w:val="Default"/>
        <w:numPr>
          <w:ilvl w:val="0"/>
          <w:numId w:val="16"/>
        </w:numPr>
        <w:spacing w:line="276" w:lineRule="auto"/>
        <w:jc w:val="both"/>
        <w:rPr>
          <w:color w:val="auto"/>
        </w:rPr>
      </w:pPr>
      <w:r w:rsidRPr="00725970">
        <w:rPr>
          <w:color w:val="auto"/>
        </w:rPr>
        <w:t>W przypadku oferty złożonej przez wykonawców wspólnie ubiegających się o zamówienie, zamawiający zastrzega sobie prawo żądania przed zawarciem umowy w sprawie zamówienia publicznego, umowy regulującej współpracę tych wykonawców.</w:t>
      </w:r>
    </w:p>
    <w:p w14:paraId="66D7D112" w14:textId="2984B657" w:rsidR="003730E8" w:rsidRPr="00725970" w:rsidRDefault="00F319E6">
      <w:pPr>
        <w:pStyle w:val="Default"/>
        <w:numPr>
          <w:ilvl w:val="0"/>
          <w:numId w:val="16"/>
        </w:numPr>
        <w:spacing w:line="276" w:lineRule="auto"/>
        <w:jc w:val="both"/>
        <w:rPr>
          <w:color w:val="auto"/>
        </w:rPr>
      </w:pPr>
      <w:r w:rsidRPr="00725970">
        <w:rPr>
          <w:color w:val="auto"/>
        </w:rPr>
        <w:t>Wykonawcy wspólnie ubiegający się o udzielenie zamówienia ponoszą solidarną odpowiedzialność za wykonanie umowy.</w:t>
      </w:r>
    </w:p>
    <w:p w14:paraId="7514400B" w14:textId="77777777" w:rsidR="00D7097F" w:rsidRPr="00725970" w:rsidRDefault="00D7097F" w:rsidP="00FF6381">
      <w:pPr>
        <w:spacing w:line="276" w:lineRule="auto"/>
        <w:jc w:val="both"/>
        <w:rPr>
          <w:b/>
        </w:rPr>
      </w:pPr>
    </w:p>
    <w:p w14:paraId="5FED9EEE" w14:textId="77777777" w:rsidR="00C156D7" w:rsidRPr="00725970" w:rsidRDefault="00EF1B42" w:rsidP="00FF6381">
      <w:pPr>
        <w:spacing w:line="276" w:lineRule="auto"/>
        <w:jc w:val="both"/>
        <w:rPr>
          <w:b/>
        </w:rPr>
      </w:pPr>
      <w:r w:rsidRPr="00725970">
        <w:rPr>
          <w:b/>
        </w:rPr>
        <w:t>7</w:t>
      </w:r>
      <w:r w:rsidR="00F319E6" w:rsidRPr="00725970">
        <w:rPr>
          <w:b/>
        </w:rPr>
        <w:t>. Podwykonawstwo</w:t>
      </w:r>
    </w:p>
    <w:p w14:paraId="1B775FA0" w14:textId="4348EE60" w:rsidR="00F319E6" w:rsidRPr="00725970" w:rsidRDefault="00F319E6">
      <w:pPr>
        <w:pStyle w:val="Akapitzlist"/>
        <w:numPr>
          <w:ilvl w:val="0"/>
          <w:numId w:val="18"/>
        </w:numPr>
        <w:spacing w:line="276" w:lineRule="auto"/>
        <w:jc w:val="both"/>
        <w:rPr>
          <w:b/>
        </w:rPr>
      </w:pPr>
      <w:r w:rsidRPr="00725970">
        <w:t>Zamawiający może powierzyć wykonanie części zamówienia podwykonawcy (podwykonawcom).</w:t>
      </w:r>
    </w:p>
    <w:p w14:paraId="4D9C39D1" w14:textId="740E2B89" w:rsidR="00F319E6" w:rsidRPr="00725970" w:rsidRDefault="00F319E6">
      <w:pPr>
        <w:pStyle w:val="Akapitzlist"/>
        <w:numPr>
          <w:ilvl w:val="0"/>
          <w:numId w:val="18"/>
        </w:numPr>
        <w:spacing w:after="120" w:line="276" w:lineRule="auto"/>
        <w:jc w:val="both"/>
      </w:pPr>
      <w:r w:rsidRPr="00725970">
        <w:t>Zamawiający nie zastrzega obowiązku osobistego wykonania przez Wykonawcę kluczowych części zamówienia/kluczowych zadań.</w:t>
      </w:r>
    </w:p>
    <w:p w14:paraId="02B96FBB" w14:textId="5AB1EBD0" w:rsidR="00C42D2C" w:rsidRPr="00725970" w:rsidRDefault="00F319E6">
      <w:pPr>
        <w:pStyle w:val="Akapitzlist"/>
        <w:numPr>
          <w:ilvl w:val="0"/>
          <w:numId w:val="18"/>
        </w:numPr>
        <w:spacing w:after="240" w:line="276" w:lineRule="auto"/>
        <w:jc w:val="both"/>
      </w:pPr>
      <w:r w:rsidRPr="00725970">
        <w:t xml:space="preserve">Zamawiający wymaga, aby w przypadku powierzenia części zamówienia podwykonawcy (podwykonawcom), Wykonawca wskazał w ofercie części zamówienia, których wykonanie zamierza powierzyć podwykonawcom oraz podał </w:t>
      </w:r>
      <w:r w:rsidR="00661D2C" w:rsidRPr="00725970">
        <w:br/>
      </w:r>
      <w:r w:rsidRPr="00725970">
        <w:t>(o ile są mu wiadome na tym etapie postępowania) nazwy tych podwykonawców.</w:t>
      </w:r>
    </w:p>
    <w:p w14:paraId="7C5679A3" w14:textId="71FBF95E" w:rsidR="00C156D7" w:rsidRPr="00725970" w:rsidRDefault="00C156D7">
      <w:pPr>
        <w:pStyle w:val="Akapitzlist"/>
        <w:numPr>
          <w:ilvl w:val="0"/>
          <w:numId w:val="18"/>
        </w:numPr>
        <w:spacing w:line="276" w:lineRule="auto"/>
        <w:jc w:val="both"/>
      </w:pPr>
      <w:r w:rsidRPr="00725970">
        <w:t>Zamawiający nie bada czy wobec podwykonawców niebędących podmiotem udostępniającym zasoby zachodzą podstawy wykluczenia.</w:t>
      </w:r>
    </w:p>
    <w:p w14:paraId="0C6BCF4A" w14:textId="77777777" w:rsidR="00061E04" w:rsidRPr="00725970" w:rsidRDefault="00061E04" w:rsidP="00061E04">
      <w:pPr>
        <w:pStyle w:val="Akapitzlist"/>
        <w:spacing w:line="276" w:lineRule="auto"/>
        <w:jc w:val="both"/>
      </w:pPr>
    </w:p>
    <w:p w14:paraId="56134857" w14:textId="2F7C63D2" w:rsidR="00F319E6" w:rsidRPr="00725970" w:rsidRDefault="00EF1B42" w:rsidP="00FF6381">
      <w:pPr>
        <w:spacing w:line="276" w:lineRule="auto"/>
        <w:jc w:val="both"/>
        <w:rPr>
          <w:b/>
        </w:rPr>
      </w:pPr>
      <w:r w:rsidRPr="00725970">
        <w:rPr>
          <w:b/>
        </w:rPr>
        <w:t>8</w:t>
      </w:r>
      <w:r w:rsidR="00F319E6" w:rsidRPr="00725970">
        <w:rPr>
          <w:b/>
        </w:rPr>
        <w:t>. Poleganie na zasobach innych podmiotów.</w:t>
      </w:r>
    </w:p>
    <w:p w14:paraId="3CCB078C" w14:textId="71CD1EBA" w:rsidR="00F319E6" w:rsidRPr="00725970" w:rsidRDefault="00F319E6">
      <w:pPr>
        <w:pStyle w:val="Akapitzlist"/>
        <w:numPr>
          <w:ilvl w:val="0"/>
          <w:numId w:val="17"/>
        </w:numPr>
        <w:spacing w:after="120" w:line="276" w:lineRule="auto"/>
        <w:jc w:val="both"/>
      </w:pPr>
      <w:r w:rsidRPr="00725970">
        <w:t>Wykonawca może w celu potwierdzenia spełniania warunków udziału w postępowaniu polegać na zdolnościach technicznych lub zawodowych podmiotów udostępniających zasoby, niezależnie od charakteru prawnego łączących go z nimi stosunków prawnych.</w:t>
      </w:r>
    </w:p>
    <w:p w14:paraId="72C53972" w14:textId="5AFEE226" w:rsidR="0099425C" w:rsidRPr="00725970" w:rsidRDefault="0099425C">
      <w:pPr>
        <w:pStyle w:val="Akapitzlist"/>
        <w:numPr>
          <w:ilvl w:val="0"/>
          <w:numId w:val="17"/>
        </w:numPr>
        <w:spacing w:after="120" w:line="276" w:lineRule="auto"/>
        <w:jc w:val="both"/>
      </w:pPr>
      <w:r w:rsidRPr="00725970">
        <w:rPr>
          <w:rFonts w:cs="Calibri"/>
          <w:szCs w:val="20"/>
        </w:rPr>
        <w:t>Zobowiązanie podmiotu udostępniającego zasoby, o którym mowa w pkt. 1, potwierdza, że stosunek łączący wykonawcę z podmiotami udostępniającymi zasoby gwarantuje rzeczywisty dostęp do tych zasobów oraz określa w szczególności:</w:t>
      </w:r>
    </w:p>
    <w:p w14:paraId="1339BC02" w14:textId="77777777" w:rsidR="0099425C" w:rsidRPr="00725970" w:rsidRDefault="0099425C" w:rsidP="00FF6381">
      <w:pPr>
        <w:spacing w:after="120" w:line="276" w:lineRule="auto"/>
        <w:ind w:left="900" w:hanging="180"/>
        <w:jc w:val="both"/>
        <w:rPr>
          <w:rFonts w:cs="Calibri"/>
          <w:szCs w:val="20"/>
        </w:rPr>
      </w:pPr>
      <w:bookmarkStart w:id="3" w:name="mip51080672"/>
      <w:bookmarkEnd w:id="3"/>
      <w:r w:rsidRPr="00725970">
        <w:rPr>
          <w:rFonts w:cs="Calibri"/>
          <w:szCs w:val="20"/>
        </w:rPr>
        <w:t>1) zakres dostępnych wykonawcy zasobów podmiotu udostępniającego zasoby;</w:t>
      </w:r>
    </w:p>
    <w:p w14:paraId="28EE5A4A" w14:textId="77777777" w:rsidR="0099425C" w:rsidRPr="00725970" w:rsidRDefault="0099425C" w:rsidP="00FF6381">
      <w:pPr>
        <w:spacing w:after="120" w:line="276" w:lineRule="auto"/>
        <w:ind w:left="900" w:hanging="180"/>
        <w:jc w:val="both"/>
        <w:rPr>
          <w:rFonts w:cs="Calibri"/>
          <w:szCs w:val="20"/>
        </w:rPr>
      </w:pPr>
      <w:bookmarkStart w:id="4" w:name="mip51080673"/>
      <w:bookmarkEnd w:id="4"/>
      <w:r w:rsidRPr="00725970">
        <w:rPr>
          <w:rFonts w:cs="Calibri"/>
          <w:szCs w:val="20"/>
        </w:rPr>
        <w:t>2) sposób i okres udostępnienia wykonawcy i wykorzystania przez niego zasobów podmiotu udostępniającego te zasoby przy wykonywaniu zamówienia;</w:t>
      </w:r>
    </w:p>
    <w:p w14:paraId="6A023C03" w14:textId="4F0A7C86" w:rsidR="0099425C" w:rsidRPr="00725970" w:rsidRDefault="0099425C" w:rsidP="00FF6381">
      <w:pPr>
        <w:spacing w:after="120" w:line="276" w:lineRule="auto"/>
        <w:ind w:left="900" w:hanging="180"/>
        <w:jc w:val="both"/>
        <w:rPr>
          <w:rFonts w:cs="Calibri"/>
          <w:szCs w:val="20"/>
        </w:rPr>
      </w:pPr>
      <w:bookmarkStart w:id="5" w:name="mip51080674"/>
      <w:bookmarkEnd w:id="5"/>
      <w:r w:rsidRPr="00725970">
        <w:rPr>
          <w:rFonts w:cs="Calibri"/>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496D389" w14:textId="77777777" w:rsidR="0099425C" w:rsidRPr="00725970" w:rsidRDefault="00F319E6">
      <w:pPr>
        <w:pStyle w:val="Akapitzlist"/>
        <w:numPr>
          <w:ilvl w:val="0"/>
          <w:numId w:val="17"/>
        </w:numPr>
        <w:spacing w:after="120" w:line="276" w:lineRule="auto"/>
        <w:jc w:val="both"/>
      </w:pPr>
      <w:r w:rsidRPr="00725970">
        <w:rPr>
          <w:rFonts w:cs="Calibri"/>
          <w:szCs w:val="20"/>
        </w:rPr>
        <w:lastRenderedPageBreak/>
        <w:t>Wykonawca</w:t>
      </w:r>
      <w:r w:rsidRPr="00725970">
        <w:t>,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8B3A48" w14:textId="5E61AF81" w:rsidR="00F319E6" w:rsidRPr="00725970" w:rsidRDefault="00F319E6">
      <w:pPr>
        <w:pStyle w:val="Akapitzlist"/>
        <w:numPr>
          <w:ilvl w:val="0"/>
          <w:numId w:val="17"/>
        </w:numPr>
        <w:spacing w:after="120" w:line="276" w:lineRule="auto"/>
        <w:jc w:val="both"/>
      </w:pPr>
      <w:r w:rsidRPr="00725970">
        <w:t>Zamawiający ocenia, czy udostępniane Wykonawcy przez podmioty udostępniające zasoby, zdolności techniczne lub zawodowe – pozwalają na wykazanie przez wykonawcę spełniania warunków udziału w postępowaniu, a także bada czy nie zachodzą wobec tego podmiotu podstawy wykluczenia, które zostały przewidziane względem wykonawcy.</w:t>
      </w:r>
    </w:p>
    <w:p w14:paraId="7247C594" w14:textId="2564B79D" w:rsidR="00F319E6" w:rsidRPr="00725970" w:rsidRDefault="00F319E6">
      <w:pPr>
        <w:pStyle w:val="Akapitzlist"/>
        <w:numPr>
          <w:ilvl w:val="0"/>
          <w:numId w:val="17"/>
        </w:numPr>
        <w:spacing w:after="120" w:line="276" w:lineRule="auto"/>
        <w:jc w:val="both"/>
      </w:pPr>
      <w:r w:rsidRPr="00725970">
        <w:t xml:space="preserve">Jeżeli zdolności techniczne lub zawodowe podmiotu udostępniającego zasoby nie potwierdzają spełniania przez wykonawcę warunków udziału w postępowaniu lub zachodzą wobec tego podmiotu podstawy wykluczenia, zamawiający żąda, aby wykonawca </w:t>
      </w:r>
      <w:r w:rsidR="00760F32" w:rsidRPr="00725970">
        <w:br/>
      </w:r>
      <w:r w:rsidRPr="00725970">
        <w:t>w terminie określonym przez Zamawiającego zastąpił ten podmiot innym podmiotem lub podmiotami albo wykazał, że samodzielnie spełnia warunki udziału w postępowaniu.</w:t>
      </w:r>
    </w:p>
    <w:p w14:paraId="4673AE69" w14:textId="487531D8" w:rsidR="00F319E6" w:rsidRPr="00725970" w:rsidRDefault="00F319E6" w:rsidP="00FF6381">
      <w:pPr>
        <w:pStyle w:val="Akapitzlist"/>
        <w:spacing w:after="120" w:line="276" w:lineRule="auto"/>
        <w:ind w:left="360"/>
        <w:jc w:val="both"/>
      </w:pPr>
      <w:r w:rsidRPr="00725970">
        <w:t xml:space="preserve">Wykonawca nie może, po terminie składania ofert, powoływać się na zdolności lub sytuację podmiotów udostępniających zasoby, jeżeli na etapie składania ofert nie polegał on </w:t>
      </w:r>
      <w:r w:rsidR="00061E04" w:rsidRPr="00725970">
        <w:br/>
      </w:r>
      <w:r w:rsidRPr="00725970">
        <w:t>w danym zakresie na zdolnościach lub sytuacji podmiotów udostępniających zasoby.</w:t>
      </w:r>
    </w:p>
    <w:p w14:paraId="5EF6BE7F" w14:textId="53060B00" w:rsidR="00F319E6" w:rsidRPr="00725970" w:rsidRDefault="00F319E6">
      <w:pPr>
        <w:pStyle w:val="Akapitzlist"/>
        <w:numPr>
          <w:ilvl w:val="0"/>
          <w:numId w:val="17"/>
        </w:numPr>
        <w:spacing w:line="276" w:lineRule="auto"/>
        <w:jc w:val="both"/>
      </w:pPr>
      <w:r w:rsidRPr="00725970">
        <w:t xml:space="preserve">Wykonawca, w przypadku polegania na zdolnościach lub sytuacji podmiotów udostępniających zasoby, przedstawia wraz ze swoim oświadczeniem, także oświadczenie podmiotu udostępniającego zasoby, potwierdzające brak podstaw wykluczenia tego podmiotu oraz odpowiednio spełnianie warunków udziału w postępowaniu, w zakresie, </w:t>
      </w:r>
      <w:r w:rsidR="00061E04" w:rsidRPr="00725970">
        <w:br/>
      </w:r>
      <w:r w:rsidRPr="00725970">
        <w:t>w jakim wykonawca powołuje się na jego zasoby.</w:t>
      </w:r>
    </w:p>
    <w:p w14:paraId="3AF6EB7F" w14:textId="77777777" w:rsidR="00F319E6" w:rsidRPr="003E073F" w:rsidRDefault="00F319E6" w:rsidP="003E073F">
      <w:pPr>
        <w:spacing w:line="276" w:lineRule="auto"/>
        <w:jc w:val="both"/>
        <w:rPr>
          <w:color w:val="70AD47" w:themeColor="accent6"/>
        </w:rPr>
      </w:pPr>
    </w:p>
    <w:p w14:paraId="2DB54D6A" w14:textId="77777777" w:rsidR="00F319E6" w:rsidRPr="003E073F" w:rsidRDefault="00F319E6" w:rsidP="00FF6381">
      <w:pPr>
        <w:spacing w:after="120" w:line="276" w:lineRule="auto"/>
        <w:jc w:val="both"/>
        <w:rPr>
          <w:b/>
          <w:sz w:val="28"/>
          <w:szCs w:val="28"/>
        </w:rPr>
      </w:pPr>
      <w:r w:rsidRPr="003E073F">
        <w:rPr>
          <w:b/>
          <w:sz w:val="28"/>
          <w:szCs w:val="28"/>
        </w:rPr>
        <w:t>VI.  Terminy</w:t>
      </w:r>
    </w:p>
    <w:p w14:paraId="3F04D224" w14:textId="01F070D1" w:rsidR="00F319E6" w:rsidRPr="00576170" w:rsidRDefault="00F319E6" w:rsidP="00FF6381">
      <w:pPr>
        <w:spacing w:after="120" w:line="276" w:lineRule="auto"/>
        <w:jc w:val="both"/>
        <w:rPr>
          <w:b/>
        </w:rPr>
      </w:pPr>
      <w:r w:rsidRPr="003E073F">
        <w:t xml:space="preserve">1. Termin </w:t>
      </w:r>
      <w:r w:rsidRPr="00576170">
        <w:t>realizacji zamówienia:</w:t>
      </w:r>
      <w:bookmarkStart w:id="6" w:name="_Hlk59441269"/>
      <w:r w:rsidR="0002169E" w:rsidRPr="00576170">
        <w:t xml:space="preserve"> </w:t>
      </w:r>
      <w:r w:rsidRPr="00576170">
        <w:t xml:space="preserve"> </w:t>
      </w:r>
      <w:r w:rsidR="00880503" w:rsidRPr="00576170">
        <w:rPr>
          <w:b/>
          <w:bCs/>
        </w:rPr>
        <w:t xml:space="preserve">do </w:t>
      </w:r>
      <w:r w:rsidRPr="00576170">
        <w:rPr>
          <w:b/>
          <w:bCs/>
        </w:rPr>
        <w:t xml:space="preserve"> </w:t>
      </w:r>
      <w:bookmarkEnd w:id="6"/>
      <w:r w:rsidR="00576170">
        <w:rPr>
          <w:b/>
          <w:bCs/>
        </w:rPr>
        <w:t>1</w:t>
      </w:r>
      <w:r w:rsidR="00F7534B">
        <w:rPr>
          <w:b/>
          <w:bCs/>
        </w:rPr>
        <w:t>3</w:t>
      </w:r>
      <w:r w:rsidR="00576170">
        <w:rPr>
          <w:b/>
          <w:bCs/>
        </w:rPr>
        <w:t xml:space="preserve"> miesięcy od dnia podpisania  umowy </w:t>
      </w:r>
    </w:p>
    <w:p w14:paraId="39269CDC" w14:textId="7DBCC955" w:rsidR="00DF1639" w:rsidRPr="00576170" w:rsidRDefault="009737CF" w:rsidP="00FF6381">
      <w:pPr>
        <w:spacing w:after="120" w:line="276" w:lineRule="auto"/>
        <w:jc w:val="both"/>
      </w:pPr>
      <w:r w:rsidRPr="001A7E64">
        <w:t>2. Termin związania</w:t>
      </w:r>
      <w:r w:rsidR="00725970" w:rsidRPr="001A7E64">
        <w:t xml:space="preserve"> z ofertą</w:t>
      </w:r>
      <w:r w:rsidRPr="001A7E64">
        <w:t xml:space="preserve"> </w:t>
      </w:r>
      <w:r w:rsidR="00C156D7" w:rsidRPr="001A7E64">
        <w:t xml:space="preserve">do dnia </w:t>
      </w:r>
      <w:r w:rsidR="001A7E64" w:rsidRPr="001A7E64">
        <w:rPr>
          <w:b/>
          <w:bCs/>
        </w:rPr>
        <w:t>0</w:t>
      </w:r>
      <w:r w:rsidR="003871B1">
        <w:rPr>
          <w:b/>
          <w:bCs/>
        </w:rPr>
        <w:t>7</w:t>
      </w:r>
      <w:r w:rsidR="001A7E64" w:rsidRPr="001A7E64">
        <w:rPr>
          <w:b/>
          <w:bCs/>
        </w:rPr>
        <w:t>.11</w:t>
      </w:r>
      <w:r w:rsidR="00776356">
        <w:rPr>
          <w:b/>
          <w:bCs/>
        </w:rPr>
        <w:t>.</w:t>
      </w:r>
      <w:r w:rsidR="0048202E" w:rsidRPr="001A7E64">
        <w:rPr>
          <w:b/>
          <w:bCs/>
        </w:rPr>
        <w:t>2024 r.</w:t>
      </w:r>
      <w:r w:rsidRPr="001A7E64">
        <w:t xml:space="preserve"> i </w:t>
      </w:r>
      <w:r w:rsidR="00DF1639" w:rsidRPr="001A7E64">
        <w:t>przy czym pierwszym dniem terminu związania ofertą jest dzień, w którym upływa termin składania ofert.</w:t>
      </w:r>
      <w:r w:rsidR="00DF1639" w:rsidRPr="00576170">
        <w:t xml:space="preserve"> </w:t>
      </w:r>
    </w:p>
    <w:p w14:paraId="336F061B" w14:textId="3D00487B" w:rsidR="009737CF" w:rsidRPr="00576170" w:rsidRDefault="009737CF" w:rsidP="00FF6381">
      <w:pPr>
        <w:spacing w:after="120" w:line="276" w:lineRule="auto"/>
        <w:jc w:val="both"/>
        <w:rPr>
          <w:b/>
        </w:rPr>
      </w:pPr>
      <w:r w:rsidRPr="00576170">
        <w:t xml:space="preserve">3. Termin składania ofert – </w:t>
      </w:r>
      <w:r w:rsidRPr="00576170">
        <w:rPr>
          <w:b/>
        </w:rPr>
        <w:t>do dnia</w:t>
      </w:r>
      <w:r w:rsidR="00403068" w:rsidRPr="00576170">
        <w:rPr>
          <w:b/>
        </w:rPr>
        <w:t xml:space="preserve"> </w:t>
      </w:r>
      <w:r w:rsidR="00576170">
        <w:rPr>
          <w:b/>
        </w:rPr>
        <w:t>0</w:t>
      </w:r>
      <w:r w:rsidR="003871B1">
        <w:rPr>
          <w:b/>
        </w:rPr>
        <w:t>9</w:t>
      </w:r>
      <w:r w:rsidR="00576170">
        <w:rPr>
          <w:b/>
        </w:rPr>
        <w:t>.10.</w:t>
      </w:r>
      <w:r w:rsidRPr="00576170">
        <w:rPr>
          <w:b/>
        </w:rPr>
        <w:t>2024 r.  do godz. 10:00</w:t>
      </w:r>
    </w:p>
    <w:p w14:paraId="4549F8AC" w14:textId="6E0CE526" w:rsidR="009737CF" w:rsidRPr="00576170" w:rsidRDefault="009737CF" w:rsidP="00FF6381">
      <w:pPr>
        <w:spacing w:after="120" w:line="276" w:lineRule="auto"/>
        <w:jc w:val="both"/>
      </w:pPr>
      <w:r w:rsidRPr="00576170">
        <w:t xml:space="preserve">4. Otwarcie ofert nastąpi </w:t>
      </w:r>
      <w:r w:rsidRPr="00576170">
        <w:rPr>
          <w:b/>
        </w:rPr>
        <w:t xml:space="preserve">w dniu </w:t>
      </w:r>
      <w:r w:rsidR="00576170">
        <w:rPr>
          <w:b/>
        </w:rPr>
        <w:t>0</w:t>
      </w:r>
      <w:r w:rsidR="003871B1">
        <w:rPr>
          <w:b/>
        </w:rPr>
        <w:t>9</w:t>
      </w:r>
      <w:r w:rsidR="00576170">
        <w:rPr>
          <w:b/>
        </w:rPr>
        <w:t>.10.</w:t>
      </w:r>
      <w:r w:rsidRPr="00576170">
        <w:rPr>
          <w:b/>
        </w:rPr>
        <w:t>2024 r. o godz. 10:30</w:t>
      </w:r>
      <w:r w:rsidRPr="00576170">
        <w:t>.</w:t>
      </w:r>
    </w:p>
    <w:p w14:paraId="41D5C789" w14:textId="77777777" w:rsidR="009737CF" w:rsidRPr="003E073F" w:rsidRDefault="009737CF" w:rsidP="003E073F">
      <w:pPr>
        <w:spacing w:line="276" w:lineRule="auto"/>
        <w:jc w:val="both"/>
      </w:pPr>
      <w:r w:rsidRPr="003E073F">
        <w:t>5. W związku z zastosowaniem obowiązkowych środków komunikacji elektronicznej zarówno              w odniesieniu do składania ofert, jaki i komunikacji zamawiających z wykonawcami – otwarcie ofert nie będzie publiczne.</w:t>
      </w:r>
    </w:p>
    <w:p w14:paraId="273747F7" w14:textId="77777777" w:rsidR="00003AF0" w:rsidRPr="00C00217" w:rsidRDefault="00003AF0" w:rsidP="00061E04">
      <w:pPr>
        <w:spacing w:line="276" w:lineRule="auto"/>
        <w:jc w:val="both"/>
        <w:rPr>
          <w:color w:val="FF0000"/>
        </w:rPr>
      </w:pPr>
    </w:p>
    <w:p w14:paraId="0EF815AB" w14:textId="77777777" w:rsidR="00F319E6" w:rsidRPr="003E073F" w:rsidRDefault="00F319E6" w:rsidP="003E073F">
      <w:pPr>
        <w:spacing w:line="276" w:lineRule="auto"/>
        <w:jc w:val="both"/>
        <w:rPr>
          <w:b/>
          <w:sz w:val="28"/>
          <w:szCs w:val="28"/>
        </w:rPr>
      </w:pPr>
      <w:r w:rsidRPr="003E073F">
        <w:rPr>
          <w:b/>
          <w:sz w:val="28"/>
          <w:szCs w:val="28"/>
        </w:rPr>
        <w:t>VII. Warunki udziału w postępowaniu</w:t>
      </w:r>
    </w:p>
    <w:p w14:paraId="5E63F665" w14:textId="789A015E" w:rsidR="00F319E6" w:rsidRPr="003E073F" w:rsidRDefault="00F319E6">
      <w:pPr>
        <w:pStyle w:val="Akapitzlist"/>
        <w:numPr>
          <w:ilvl w:val="2"/>
          <w:numId w:val="16"/>
        </w:numPr>
        <w:spacing w:after="120" w:line="276" w:lineRule="auto"/>
        <w:ind w:left="284" w:hanging="284"/>
        <w:jc w:val="both"/>
      </w:pPr>
      <w:r w:rsidRPr="003E073F">
        <w:t>O udzielenie zamówienia mogą ubiegać się Wykonawcy, którzy nie podlegają wykluczeniu na zasadach określonych w rozdziale VIII oraz spełniają określone przez Zamawiającego warunki udziału w postępowaniu dotyczące:</w:t>
      </w:r>
    </w:p>
    <w:p w14:paraId="3BF06027" w14:textId="77777777" w:rsidR="00F319E6" w:rsidRPr="003E073F" w:rsidRDefault="00F319E6" w:rsidP="00FF6381">
      <w:pPr>
        <w:spacing w:line="276" w:lineRule="auto"/>
        <w:jc w:val="both"/>
        <w:rPr>
          <w:u w:val="single"/>
        </w:rPr>
      </w:pPr>
      <w:r w:rsidRPr="003E073F">
        <w:t>1</w:t>
      </w:r>
      <w:r w:rsidRPr="003E073F">
        <w:rPr>
          <w:u w:val="single"/>
        </w:rPr>
        <w:t>) Zdolności do występowania w obrocie gospodarczym.</w:t>
      </w:r>
    </w:p>
    <w:p w14:paraId="0FA57B62" w14:textId="77777777" w:rsidR="00F319E6" w:rsidRPr="003E073F" w:rsidRDefault="00F319E6" w:rsidP="00FF6381">
      <w:pPr>
        <w:spacing w:after="120" w:line="276" w:lineRule="auto"/>
        <w:jc w:val="both"/>
      </w:pPr>
      <w:r w:rsidRPr="003E073F">
        <w:t>Zamawiający nie stawia warunku w powyższym zakresie.</w:t>
      </w:r>
    </w:p>
    <w:p w14:paraId="5A7B0F74" w14:textId="77777777" w:rsidR="00F319E6" w:rsidRPr="003E073F" w:rsidRDefault="00F319E6" w:rsidP="00FF6381">
      <w:pPr>
        <w:spacing w:line="276" w:lineRule="auto"/>
        <w:jc w:val="both"/>
        <w:rPr>
          <w:u w:val="single"/>
        </w:rPr>
      </w:pPr>
      <w:r w:rsidRPr="003E073F">
        <w:rPr>
          <w:u w:val="single"/>
        </w:rPr>
        <w:t>2) Uprawnień do prowadzenia określonej działalności gospodarczej lub zawodowej, o ile wynika to z odrębnych przepisów.</w:t>
      </w:r>
    </w:p>
    <w:p w14:paraId="3E0CBF77" w14:textId="77777777" w:rsidR="00F319E6" w:rsidRPr="00373399" w:rsidRDefault="00F319E6" w:rsidP="00FF6381">
      <w:pPr>
        <w:spacing w:after="120" w:line="276" w:lineRule="auto"/>
        <w:jc w:val="both"/>
      </w:pPr>
      <w:r w:rsidRPr="003E073F">
        <w:lastRenderedPageBreak/>
        <w:t xml:space="preserve">Zamawiający nie stawia </w:t>
      </w:r>
      <w:r w:rsidRPr="00373399">
        <w:t>warunku w powyższym zakresie.</w:t>
      </w:r>
    </w:p>
    <w:p w14:paraId="0A1A0868" w14:textId="77777777" w:rsidR="00F319E6" w:rsidRPr="00373399" w:rsidRDefault="00F319E6" w:rsidP="00FF6381">
      <w:pPr>
        <w:spacing w:line="276" w:lineRule="auto"/>
        <w:jc w:val="both"/>
        <w:rPr>
          <w:u w:val="single"/>
        </w:rPr>
      </w:pPr>
      <w:r w:rsidRPr="00373399">
        <w:rPr>
          <w:u w:val="single"/>
        </w:rPr>
        <w:t>3) Sytuacji ekonomicznej lub finansowej.</w:t>
      </w:r>
    </w:p>
    <w:p w14:paraId="51A590B4" w14:textId="77777777" w:rsidR="00A371A6" w:rsidRPr="00373399" w:rsidRDefault="00A371A6" w:rsidP="00FF6381">
      <w:pPr>
        <w:spacing w:after="120" w:line="276" w:lineRule="auto"/>
        <w:jc w:val="both"/>
      </w:pPr>
      <w:r w:rsidRPr="00373399">
        <w:t>Zamawiający nie stawia warunku w powyższym zakresie.</w:t>
      </w:r>
    </w:p>
    <w:p w14:paraId="4796AB1C" w14:textId="77777777" w:rsidR="00F319E6" w:rsidRPr="00373399" w:rsidRDefault="00F319E6" w:rsidP="00FF6381">
      <w:pPr>
        <w:spacing w:line="276" w:lineRule="auto"/>
        <w:jc w:val="both"/>
      </w:pPr>
      <w:r w:rsidRPr="00373399">
        <w:rPr>
          <w:u w:val="single"/>
        </w:rPr>
        <w:t>4) Zdolności technicznej lub zawodowej</w:t>
      </w:r>
      <w:r w:rsidRPr="00373399">
        <w:t>.</w:t>
      </w:r>
    </w:p>
    <w:p w14:paraId="0139E0CC" w14:textId="79C50184" w:rsidR="003E073F" w:rsidRPr="00373399" w:rsidRDefault="003E073F" w:rsidP="00856D7D">
      <w:pPr>
        <w:spacing w:line="276" w:lineRule="auto"/>
        <w:jc w:val="both"/>
      </w:pPr>
      <w:r w:rsidRPr="00373399">
        <w:t>O udzielenie zamówienia mogą ubiegać się Wykonawcy, którzy wykażą, że</w:t>
      </w:r>
      <w:bookmarkStart w:id="7" w:name="_Hlk176437691"/>
      <w:r w:rsidR="00856D7D">
        <w:t xml:space="preserve"> </w:t>
      </w:r>
      <w:r w:rsidRPr="00373399">
        <w:t>dysponuj</w:t>
      </w:r>
      <w:r w:rsidR="00576170">
        <w:t>ą</w:t>
      </w:r>
      <w:r w:rsidRPr="00373399">
        <w:t xml:space="preserve"> lub </w:t>
      </w:r>
      <w:r w:rsidR="00576170">
        <w:t>będą</w:t>
      </w:r>
      <w:r w:rsidRPr="00373399">
        <w:t xml:space="preserve"> dysponowa</w:t>
      </w:r>
      <w:r w:rsidR="00576170">
        <w:t>ć</w:t>
      </w:r>
      <w:r w:rsidRPr="00373399">
        <w:t xml:space="preserve"> osobami posiadającymi następujące kwalifikacje:</w:t>
      </w:r>
    </w:p>
    <w:p w14:paraId="3B73C4BD" w14:textId="4902E90A" w:rsidR="00856D7D" w:rsidRDefault="003E073F" w:rsidP="00856D7D">
      <w:pPr>
        <w:spacing w:line="276" w:lineRule="auto"/>
        <w:ind w:firstLine="426"/>
        <w:jc w:val="both"/>
      </w:pPr>
      <w:r w:rsidRPr="00373399">
        <w:t>do pełnienia funkcji Głównego Projektanta, skierują osobę, która</w:t>
      </w:r>
      <w:r w:rsidR="00856D7D">
        <w:t xml:space="preserve"> łącznie:</w:t>
      </w:r>
    </w:p>
    <w:p w14:paraId="24719CAC" w14:textId="51CB39F4" w:rsidR="003E073F" w:rsidRDefault="003E073F" w:rsidP="00856D7D">
      <w:pPr>
        <w:pStyle w:val="Akapitzlist"/>
        <w:numPr>
          <w:ilvl w:val="0"/>
          <w:numId w:val="33"/>
        </w:numPr>
        <w:spacing w:line="276" w:lineRule="auto"/>
        <w:jc w:val="both"/>
      </w:pPr>
      <w:r w:rsidRPr="00856D7D">
        <w:rPr>
          <w:b/>
          <w:bCs/>
        </w:rPr>
        <w:t>spełnia</w:t>
      </w:r>
      <w:r w:rsidRPr="00373399">
        <w:t xml:space="preserve"> jeden z warunków określonych w art. 5 ustawy o planowaniu </w:t>
      </w:r>
      <w:r w:rsidR="001A7E64">
        <w:br/>
      </w:r>
      <w:r w:rsidRPr="00373399">
        <w:t>i zagospodarowaniu przestrzennym</w:t>
      </w:r>
      <w:bookmarkEnd w:id="7"/>
      <w:r w:rsidRPr="00373399">
        <w:t>;</w:t>
      </w:r>
    </w:p>
    <w:p w14:paraId="6AA8F408" w14:textId="3661E7CA" w:rsidR="003E073F" w:rsidRPr="00373399" w:rsidRDefault="00576170" w:rsidP="00856D7D">
      <w:pPr>
        <w:pStyle w:val="Akapitzlist"/>
        <w:numPr>
          <w:ilvl w:val="0"/>
          <w:numId w:val="33"/>
        </w:numPr>
        <w:spacing w:line="276" w:lineRule="auto"/>
        <w:jc w:val="both"/>
      </w:pPr>
      <w:r>
        <w:rPr>
          <w:b/>
          <w:bCs/>
        </w:rPr>
        <w:t>opracowała</w:t>
      </w:r>
      <w:r w:rsidR="003E073F" w:rsidRPr="00373399">
        <w:t xml:space="preserve"> </w:t>
      </w:r>
      <w:r w:rsidR="005C273E" w:rsidRPr="00FE3FBD">
        <w:rPr>
          <w:rFonts w:cs="Calibri"/>
          <w:bCs/>
          <w:szCs w:val="20"/>
        </w:rPr>
        <w:t xml:space="preserve">(jako autor lub współautor) </w:t>
      </w:r>
      <w:r w:rsidR="003E073F" w:rsidRPr="00373399">
        <w:t>w okresie ostatnich 5 lat</w:t>
      </w:r>
      <w:r w:rsidR="00497150">
        <w:t xml:space="preserve"> liczonych od dnia upływu terminu składania ofert</w:t>
      </w:r>
      <w:r w:rsidR="003E073F" w:rsidRPr="00373399">
        <w:t>: co najmniej</w:t>
      </w:r>
      <w:bookmarkStart w:id="8" w:name="_Hlk176436665"/>
      <w:r w:rsidR="003E073F" w:rsidRPr="00373399">
        <w:t xml:space="preserve"> 5 miejscowych planów zagospodarowania przestrzennego</w:t>
      </w:r>
      <w:r w:rsidR="00856D7D">
        <w:t xml:space="preserve"> </w:t>
      </w:r>
      <w:r>
        <w:t>lub ich</w:t>
      </w:r>
      <w:r w:rsidR="00856D7D">
        <w:t xml:space="preserve"> zmian</w:t>
      </w:r>
      <w:r w:rsidR="003E073F" w:rsidRPr="00373399">
        <w:t xml:space="preserve"> (w tym 1 o powierzchni min. 15 h</w:t>
      </w:r>
      <w:r w:rsidR="00856D7D">
        <w:t>a</w:t>
      </w:r>
      <w:r w:rsidR="003E073F" w:rsidRPr="00373399">
        <w:t xml:space="preserve">) </w:t>
      </w:r>
      <w:r w:rsidR="00C75BB1">
        <w:t>każdy zakończony</w:t>
      </w:r>
      <w:r w:rsidR="003E073F" w:rsidRPr="00373399">
        <w:t xml:space="preserve"> publikacją w dzienniku urzędowym województwa </w:t>
      </w:r>
      <w:r w:rsidR="003E073F" w:rsidRPr="00856D7D">
        <w:rPr>
          <w:b/>
          <w:bCs/>
        </w:rPr>
        <w:t>oraz</w:t>
      </w:r>
      <w:r w:rsidR="003E073F" w:rsidRPr="00373399">
        <w:t xml:space="preserve"> co najmniej 1 studium uwarunkowań i kierunków zagospodarowania przestrzennego dla całej gminy</w:t>
      </w:r>
      <w:bookmarkEnd w:id="8"/>
      <w:r w:rsidR="003E073F" w:rsidRPr="00373399">
        <w:t>.</w:t>
      </w:r>
    </w:p>
    <w:p w14:paraId="1DE46C78" w14:textId="77777777" w:rsidR="00880503" w:rsidRPr="00373399" w:rsidRDefault="00880503" w:rsidP="00FF6381">
      <w:pPr>
        <w:pStyle w:val="NormalnyWeb"/>
        <w:spacing w:before="0" w:after="0" w:line="276" w:lineRule="auto"/>
        <w:ind w:left="142"/>
        <w:rPr>
          <w:rFonts w:cs="Calibri"/>
          <w:b/>
          <w:bCs/>
          <w:i/>
          <w:szCs w:val="20"/>
        </w:rPr>
      </w:pPr>
      <w:r w:rsidRPr="00373399">
        <w:rPr>
          <w:rFonts w:cs="Calibri"/>
          <w:b/>
          <w:bCs/>
          <w:i/>
          <w:szCs w:val="20"/>
        </w:rPr>
        <w:t xml:space="preserve">Uwaga: </w:t>
      </w:r>
    </w:p>
    <w:p w14:paraId="5F21E73F" w14:textId="5019A7F9" w:rsidR="00880503" w:rsidRPr="00373399" w:rsidRDefault="00880503" w:rsidP="00FF6381">
      <w:pPr>
        <w:pStyle w:val="NormalnyWeb"/>
        <w:spacing w:before="0" w:after="0" w:line="276" w:lineRule="auto"/>
        <w:ind w:left="284"/>
        <w:jc w:val="both"/>
        <w:rPr>
          <w:rFonts w:cs="Calibri"/>
          <w:bCs/>
          <w:i/>
          <w:szCs w:val="20"/>
        </w:rPr>
      </w:pPr>
      <w:r w:rsidRPr="00373399">
        <w:rPr>
          <w:rFonts w:cs="Calibri"/>
          <w:bCs/>
          <w:i/>
          <w:szCs w:val="20"/>
        </w:rPr>
        <w:t xml:space="preserve">– w przypadku złożenia oferty przez Wykonawców wspólnie ubiegających się o udzielenie zamówienia, warunek udziału w postępowaniu, musi spełniać minimum jeden </w:t>
      </w:r>
      <w:r w:rsidR="00CC761F" w:rsidRPr="00373399">
        <w:rPr>
          <w:rFonts w:cs="Calibri"/>
          <w:bCs/>
          <w:i/>
          <w:szCs w:val="20"/>
        </w:rPr>
        <w:br/>
      </w:r>
      <w:r w:rsidRPr="00373399">
        <w:rPr>
          <w:rFonts w:cs="Calibri"/>
          <w:bCs/>
          <w:i/>
          <w:szCs w:val="20"/>
        </w:rPr>
        <w:t>z Wykonawców wspólnie ubiegających się o udzielenie zamówienia,</w:t>
      </w:r>
    </w:p>
    <w:p w14:paraId="05A69201" w14:textId="034DE137" w:rsidR="00880503" w:rsidRPr="00373399" w:rsidRDefault="00880503" w:rsidP="00FF6381">
      <w:pPr>
        <w:pStyle w:val="NormalnyWeb"/>
        <w:spacing w:before="0" w:after="0" w:line="276" w:lineRule="auto"/>
        <w:ind w:left="284"/>
        <w:jc w:val="both"/>
        <w:rPr>
          <w:rFonts w:cs="Calibri"/>
          <w:bCs/>
          <w:i/>
          <w:szCs w:val="20"/>
        </w:rPr>
      </w:pPr>
      <w:r w:rsidRPr="00373399">
        <w:rPr>
          <w:rFonts w:cs="Calibri"/>
          <w:bCs/>
          <w:i/>
          <w:szCs w:val="20"/>
        </w:rPr>
        <w:t xml:space="preserve">– w przypadku, gdy Wykonawca, celem potwierdzenia spełniania warunku udziału  </w:t>
      </w:r>
      <w:r w:rsidR="00CC761F" w:rsidRPr="00373399">
        <w:rPr>
          <w:rFonts w:cs="Calibri"/>
          <w:bCs/>
          <w:i/>
          <w:szCs w:val="20"/>
        </w:rPr>
        <w:br/>
      </w:r>
      <w:r w:rsidRPr="00373399">
        <w:rPr>
          <w:rFonts w:cs="Calibri"/>
          <w:bCs/>
          <w:i/>
          <w:szCs w:val="20"/>
        </w:rPr>
        <w:t>w postępowaniu, polega na zdolnościach innych podmiotów, powyższy warunek musi spełniać minimum jeden z tych podmiotów.</w:t>
      </w:r>
    </w:p>
    <w:p w14:paraId="6BB4CEB2" w14:textId="14847DA9" w:rsidR="00947850" w:rsidRPr="00373399" w:rsidRDefault="00947850">
      <w:pPr>
        <w:pStyle w:val="Akapitzlist"/>
        <w:numPr>
          <w:ilvl w:val="2"/>
          <w:numId w:val="16"/>
        </w:numPr>
        <w:spacing w:after="120" w:line="276" w:lineRule="auto"/>
        <w:ind w:left="284" w:hanging="284"/>
        <w:jc w:val="both"/>
      </w:pPr>
      <w:r w:rsidRPr="00373399">
        <w:t xml:space="preserve">Zamawiający w niniejszym postępowaniu wymaga, aby wykonawcy wykazując spełnianie warunków w postępowaniu złożyli wymagane oświadczenie do oferty. Na podstawie art. 125 ust. 1 ustawy Pzp. </w:t>
      </w:r>
      <w:r w:rsidRPr="00373399">
        <w:rPr>
          <w:b/>
          <w:bCs/>
        </w:rPr>
        <w:t>w terminie składania ofert</w:t>
      </w:r>
      <w:r w:rsidRPr="00373399">
        <w:t xml:space="preserve"> każdy z wykonawców składa oświadczenie o spełnianiu warunków udziału w postępowaniu  (</w:t>
      </w:r>
      <w:r w:rsidRPr="00373399">
        <w:rPr>
          <w:b/>
          <w:bCs/>
        </w:rPr>
        <w:t>wzór oświadczenia – załącznik nr 2 do SWZ</w:t>
      </w:r>
      <w:r w:rsidRPr="00373399">
        <w:t>).</w:t>
      </w:r>
    </w:p>
    <w:p w14:paraId="126A67F8" w14:textId="01D9E62B" w:rsidR="00947850" w:rsidRPr="00373399" w:rsidRDefault="00947850">
      <w:pPr>
        <w:pStyle w:val="Akapitzlist"/>
        <w:numPr>
          <w:ilvl w:val="2"/>
          <w:numId w:val="16"/>
        </w:numPr>
        <w:spacing w:after="120" w:line="276" w:lineRule="auto"/>
        <w:ind w:left="284" w:hanging="284"/>
        <w:jc w:val="both"/>
      </w:pPr>
      <w:r w:rsidRPr="00373399">
        <w:t xml:space="preserve">W przypadku wspólnego ubiegania się o zamówienie przez wykonawców, oświadczenie, </w:t>
      </w:r>
      <w:r w:rsidR="00CC761F" w:rsidRPr="00373399">
        <w:br/>
      </w:r>
      <w:r w:rsidRPr="00373399">
        <w:t xml:space="preserve">o którym mowa w pkt 2 składa każdy z wykonawców w zakresie jakim każdy </w:t>
      </w:r>
      <w:r w:rsidR="00CC761F" w:rsidRPr="00373399">
        <w:br/>
      </w:r>
      <w:r w:rsidRPr="00373399">
        <w:t xml:space="preserve">z wykonawców wykazuje spełnianie warunków udziału w postępowaniu. </w:t>
      </w:r>
    </w:p>
    <w:p w14:paraId="17235EC0" w14:textId="77777777" w:rsidR="00947850" w:rsidRPr="00373399" w:rsidRDefault="00947850">
      <w:pPr>
        <w:pStyle w:val="Akapitzlist"/>
        <w:numPr>
          <w:ilvl w:val="2"/>
          <w:numId w:val="16"/>
        </w:numPr>
        <w:spacing w:after="120" w:line="276" w:lineRule="auto"/>
        <w:ind w:left="284" w:hanging="284"/>
        <w:jc w:val="both"/>
      </w:pPr>
      <w:r w:rsidRPr="00373399">
        <w:t xml:space="preserve"> Oświadczenia, o których mowa powyżej, pod rygorem nieważności muszą być złożone                         w formie elektronicznej lub w postaci elektronicznej podpisane podpisem zaufanym lub podpisem osobistym. Szczegóły i wymagania określono w rozdziale IV niniejszej SWZ.</w:t>
      </w:r>
    </w:p>
    <w:p w14:paraId="5162F80B" w14:textId="77777777" w:rsidR="00F319E6" w:rsidRPr="00373399" w:rsidRDefault="00F319E6" w:rsidP="00373399">
      <w:pPr>
        <w:spacing w:line="276" w:lineRule="auto"/>
        <w:jc w:val="both"/>
      </w:pPr>
    </w:p>
    <w:p w14:paraId="5CD2AD90" w14:textId="77777777" w:rsidR="00F319E6" w:rsidRPr="00373399" w:rsidRDefault="00F319E6" w:rsidP="00FF6381">
      <w:pPr>
        <w:spacing w:after="120" w:line="276" w:lineRule="auto"/>
        <w:jc w:val="both"/>
        <w:rPr>
          <w:b/>
          <w:sz w:val="28"/>
          <w:szCs w:val="28"/>
        </w:rPr>
      </w:pPr>
      <w:r w:rsidRPr="00373399">
        <w:rPr>
          <w:b/>
          <w:bCs/>
          <w:sz w:val="28"/>
          <w:szCs w:val="28"/>
        </w:rPr>
        <w:t>V</w:t>
      </w:r>
      <w:r w:rsidRPr="00373399">
        <w:rPr>
          <w:b/>
          <w:sz w:val="28"/>
          <w:szCs w:val="28"/>
        </w:rPr>
        <w:t>III.  Podstawy wykluczenia z postępowania</w:t>
      </w:r>
    </w:p>
    <w:p w14:paraId="195958EA" w14:textId="5B49BE05" w:rsidR="00F319E6" w:rsidRPr="00373399" w:rsidRDefault="00F319E6">
      <w:pPr>
        <w:pStyle w:val="Akapitzlist"/>
        <w:numPr>
          <w:ilvl w:val="0"/>
          <w:numId w:val="12"/>
        </w:numPr>
        <w:spacing w:after="120" w:line="276" w:lineRule="auto"/>
        <w:jc w:val="both"/>
      </w:pPr>
      <w:r w:rsidRPr="00373399">
        <w:t xml:space="preserve">Z postępowania o udzielenie zamówienia wyklucza się Wykonawców, w stosunku do których zachodzi którakolwiek z </w:t>
      </w:r>
      <w:r w:rsidRPr="00373399">
        <w:rPr>
          <w:u w:val="single"/>
        </w:rPr>
        <w:t>okoliczności wskazanych w art. 108 ust. 1</w:t>
      </w:r>
      <w:r w:rsidRPr="00373399">
        <w:t xml:space="preserve"> ustawy Pzp</w:t>
      </w:r>
      <w:r w:rsidR="002E4E01" w:rsidRPr="00373399">
        <w:t>, tj.:</w:t>
      </w:r>
    </w:p>
    <w:p w14:paraId="13B4B631" w14:textId="77777777" w:rsidR="00F319E6" w:rsidRPr="00373399" w:rsidRDefault="00F319E6" w:rsidP="00FF6381">
      <w:pPr>
        <w:pStyle w:val="Default"/>
        <w:spacing w:line="276" w:lineRule="auto"/>
        <w:jc w:val="both"/>
        <w:rPr>
          <w:bCs/>
          <w:i/>
          <w:iCs/>
          <w:color w:val="auto"/>
        </w:rPr>
      </w:pPr>
      <w:r w:rsidRPr="00373399">
        <w:rPr>
          <w:rFonts w:eastAsia="Times New Roman"/>
          <w:color w:val="auto"/>
        </w:rPr>
        <w:t>„</w:t>
      </w:r>
      <w:r w:rsidRPr="00373399">
        <w:rPr>
          <w:bCs/>
          <w:i/>
          <w:iCs/>
          <w:color w:val="auto"/>
        </w:rPr>
        <w:t>Art. 108 ust 1.</w:t>
      </w:r>
    </w:p>
    <w:p w14:paraId="16BE3D96" w14:textId="77777777" w:rsidR="00F319E6" w:rsidRPr="00373399" w:rsidRDefault="00F319E6" w:rsidP="00FF6381">
      <w:pPr>
        <w:pStyle w:val="Default"/>
        <w:spacing w:line="276" w:lineRule="auto"/>
        <w:ind w:left="567" w:hanging="284"/>
        <w:jc w:val="both"/>
        <w:rPr>
          <w:bCs/>
          <w:i/>
          <w:iCs/>
          <w:color w:val="auto"/>
        </w:rPr>
      </w:pPr>
      <w:r w:rsidRPr="00373399">
        <w:rPr>
          <w:bCs/>
          <w:i/>
          <w:iCs/>
          <w:color w:val="auto"/>
        </w:rPr>
        <w:lastRenderedPageBreak/>
        <w:t>1)</w:t>
      </w:r>
      <w:r w:rsidRPr="00373399">
        <w:rPr>
          <w:bCs/>
          <w:i/>
          <w:iCs/>
          <w:color w:val="auto"/>
        </w:rPr>
        <w:tab/>
        <w:t>będącego osobą fizyczną, którego prawomocnie skazano za przestępstwo:</w:t>
      </w:r>
    </w:p>
    <w:p w14:paraId="1B4D576C"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a)</w:t>
      </w:r>
      <w:r w:rsidRPr="00373399">
        <w:rPr>
          <w:bCs/>
          <w:i/>
          <w:iCs/>
          <w:color w:val="auto"/>
        </w:rPr>
        <w:tab/>
        <w:t>udziału w zorganizowanej grupie przestępczej albo związku mającym na celu popełnienie przestępstwa lub przestępstwa skarbowego, o którym mowa w art. 258 Kodeksu karnego,</w:t>
      </w:r>
    </w:p>
    <w:p w14:paraId="011F78FE"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b)</w:t>
      </w:r>
      <w:r w:rsidRPr="00373399">
        <w:rPr>
          <w:bCs/>
          <w:i/>
          <w:iCs/>
          <w:color w:val="auto"/>
        </w:rPr>
        <w:tab/>
        <w:t>handlu ludźmi, o którym mowa w art. 189a Kodeksu karnego,</w:t>
      </w:r>
    </w:p>
    <w:p w14:paraId="2F7168F0"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c)</w:t>
      </w:r>
      <w:r w:rsidRPr="00373399">
        <w:rPr>
          <w:bCs/>
          <w:i/>
          <w:iCs/>
          <w:color w:val="auto"/>
        </w:rPr>
        <w:tab/>
        <w:t>o którym mowa w art. 228-230a, art. 250a Kodeksu karnego lub w art. 46 lub art. 48 ustawy z dnia 25 czerwca 2010 r. o sporcie,</w:t>
      </w:r>
    </w:p>
    <w:p w14:paraId="2CD38FAA"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d)</w:t>
      </w:r>
      <w:r w:rsidRPr="00373399">
        <w:rPr>
          <w:bCs/>
          <w:i/>
          <w:iCs/>
          <w:color w:val="auto"/>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B3B2EE2"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e)</w:t>
      </w:r>
      <w:r w:rsidRPr="00373399">
        <w:rPr>
          <w:bCs/>
          <w:i/>
          <w:iCs/>
          <w:color w:val="auto"/>
        </w:rPr>
        <w:tab/>
        <w:t>o charakterze terrorystycznym, o którym mowa w art. 115 § 20 Kodeksu karnego, lub mające na celu popełnienie tego przestępstwa,</w:t>
      </w:r>
    </w:p>
    <w:p w14:paraId="38826630" w14:textId="306621EF" w:rsidR="00F319E6" w:rsidRPr="00373399" w:rsidRDefault="00F319E6" w:rsidP="00FF6381">
      <w:pPr>
        <w:pStyle w:val="Default"/>
        <w:spacing w:line="276" w:lineRule="auto"/>
        <w:ind w:left="851" w:hanging="284"/>
        <w:jc w:val="both"/>
        <w:rPr>
          <w:bCs/>
          <w:i/>
          <w:iCs/>
          <w:color w:val="auto"/>
        </w:rPr>
      </w:pPr>
      <w:r w:rsidRPr="00373399">
        <w:rPr>
          <w:bCs/>
          <w:i/>
          <w:iCs/>
          <w:color w:val="auto"/>
        </w:rPr>
        <w:t>f)</w:t>
      </w:r>
      <w:r w:rsidRPr="00373399">
        <w:rPr>
          <w:bCs/>
          <w:i/>
          <w:iCs/>
          <w:color w:val="auto"/>
        </w:rPr>
        <w:tab/>
        <w:t xml:space="preserve">pracy małoletnich cudzoziemców, o którym mowa w art. 9 ust. 2 ustawy z dnia 15 czerwca 2012 r. o skutkach powierzania wykonywania pracy cudzoziemcom przebywającym wbrew przepisom na terytorium Rzeczypospolitej Polskiej </w:t>
      </w:r>
      <w:r w:rsidR="00ED2E34" w:rsidRPr="00373399">
        <w:rPr>
          <w:bCs/>
          <w:i/>
          <w:iCs/>
          <w:color w:val="auto"/>
        </w:rPr>
        <w:br/>
      </w:r>
      <w:r w:rsidRPr="00373399">
        <w:rPr>
          <w:bCs/>
          <w:i/>
          <w:iCs/>
          <w:color w:val="auto"/>
        </w:rPr>
        <w:t>(Dz. U.</w:t>
      </w:r>
      <w:r w:rsidR="00ED2E34" w:rsidRPr="00373399">
        <w:rPr>
          <w:bCs/>
          <w:i/>
          <w:iCs/>
          <w:color w:val="auto"/>
        </w:rPr>
        <w:t xml:space="preserve"> z 2021 r.,</w:t>
      </w:r>
      <w:r w:rsidRPr="00373399">
        <w:rPr>
          <w:bCs/>
          <w:i/>
          <w:iCs/>
          <w:color w:val="auto"/>
        </w:rPr>
        <w:t xml:space="preserve"> poz. </w:t>
      </w:r>
      <w:r w:rsidR="00ED2E34" w:rsidRPr="00373399">
        <w:rPr>
          <w:bCs/>
          <w:i/>
          <w:iCs/>
          <w:color w:val="auto"/>
        </w:rPr>
        <w:t>1745</w:t>
      </w:r>
      <w:r w:rsidRPr="00373399">
        <w:rPr>
          <w:bCs/>
          <w:i/>
          <w:iCs/>
          <w:color w:val="auto"/>
        </w:rPr>
        <w:t>),</w:t>
      </w:r>
    </w:p>
    <w:p w14:paraId="7D970591"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g)</w:t>
      </w:r>
      <w:r w:rsidRPr="00373399">
        <w:rPr>
          <w:bCs/>
          <w:i/>
          <w:iCs/>
          <w:color w:val="auto"/>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5BD8C7B"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h)</w:t>
      </w:r>
      <w:r w:rsidRPr="00373399">
        <w:rPr>
          <w:bCs/>
          <w:i/>
          <w:iCs/>
          <w:color w:val="auto"/>
        </w:rPr>
        <w:tab/>
        <w:t>o którym mowa w art. 9 ust. 1 i 3 lub art. 10 ustawy z dnia 15 czerwca 2012 r.                           o skutkach powierzania wykonywania pracy cudzoziemcom przebywającym wbrew przepisom na terytorium Rzeczypospolitej Polskiej</w:t>
      </w:r>
    </w:p>
    <w:p w14:paraId="1C01AC88" w14:textId="456CF882" w:rsidR="00F319E6" w:rsidRPr="00373399" w:rsidRDefault="00F319E6" w:rsidP="00FF6381">
      <w:pPr>
        <w:pStyle w:val="Default"/>
        <w:spacing w:line="276" w:lineRule="auto"/>
        <w:ind w:left="567" w:hanging="284"/>
        <w:jc w:val="both"/>
        <w:rPr>
          <w:bCs/>
          <w:i/>
          <w:iCs/>
          <w:color w:val="auto"/>
        </w:rPr>
      </w:pPr>
      <w:r w:rsidRPr="00373399">
        <w:rPr>
          <w:bCs/>
          <w:i/>
          <w:iCs/>
          <w:color w:val="auto"/>
        </w:rPr>
        <w:t>- lub za odpowiedni czyn zabroniony określony w przepisach prawa obcego;</w:t>
      </w:r>
    </w:p>
    <w:p w14:paraId="0744AAA9" w14:textId="792617D3" w:rsidR="00F319E6" w:rsidRPr="00373399" w:rsidRDefault="00F319E6" w:rsidP="00FF6381">
      <w:pPr>
        <w:pStyle w:val="Default"/>
        <w:spacing w:line="276" w:lineRule="auto"/>
        <w:ind w:left="567" w:hanging="284"/>
        <w:jc w:val="both"/>
        <w:rPr>
          <w:bCs/>
          <w:i/>
          <w:iCs/>
          <w:color w:val="auto"/>
        </w:rPr>
      </w:pPr>
      <w:r w:rsidRPr="00373399">
        <w:rPr>
          <w:bCs/>
          <w:i/>
          <w:iCs/>
          <w:color w:val="auto"/>
        </w:rPr>
        <w:t>2)</w:t>
      </w:r>
      <w:r w:rsidRPr="00373399">
        <w:rPr>
          <w:bCs/>
          <w:i/>
          <w:iCs/>
          <w:color w:val="auto"/>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A62B6D" w:rsidRPr="00373399">
        <w:rPr>
          <w:bCs/>
          <w:i/>
          <w:iCs/>
          <w:color w:val="auto"/>
        </w:rPr>
        <w:br/>
      </w:r>
      <w:r w:rsidRPr="00373399">
        <w:rPr>
          <w:bCs/>
          <w:i/>
          <w:iCs/>
          <w:color w:val="auto"/>
        </w:rPr>
        <w:t>o którym mowa w pkt 1;</w:t>
      </w:r>
    </w:p>
    <w:p w14:paraId="7053D348" w14:textId="77777777" w:rsidR="00F319E6" w:rsidRPr="00373399" w:rsidRDefault="00F319E6" w:rsidP="00FF6381">
      <w:pPr>
        <w:pStyle w:val="Default"/>
        <w:spacing w:line="276" w:lineRule="auto"/>
        <w:ind w:left="567" w:hanging="284"/>
        <w:jc w:val="both"/>
        <w:rPr>
          <w:bCs/>
          <w:i/>
          <w:iCs/>
          <w:color w:val="auto"/>
        </w:rPr>
      </w:pPr>
      <w:r w:rsidRPr="00373399">
        <w:rPr>
          <w:bCs/>
          <w:i/>
          <w:iCs/>
          <w:color w:val="auto"/>
        </w:rPr>
        <w:t>3)</w:t>
      </w:r>
      <w:r w:rsidRPr="00373399">
        <w:rPr>
          <w:bCs/>
          <w:i/>
          <w:iCs/>
          <w:color w:val="auto"/>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DD72B5" w14:textId="77777777" w:rsidR="00F319E6" w:rsidRPr="00373399" w:rsidRDefault="00F319E6" w:rsidP="00FF6381">
      <w:pPr>
        <w:pStyle w:val="Default"/>
        <w:spacing w:line="276" w:lineRule="auto"/>
        <w:ind w:left="567" w:hanging="284"/>
        <w:jc w:val="both"/>
        <w:rPr>
          <w:bCs/>
          <w:i/>
          <w:iCs/>
          <w:color w:val="auto"/>
        </w:rPr>
      </w:pPr>
      <w:r w:rsidRPr="00373399">
        <w:rPr>
          <w:bCs/>
          <w:i/>
          <w:iCs/>
          <w:color w:val="auto"/>
        </w:rPr>
        <w:t>4) wobec którego prawomocnie orzeczono zakaz ubiegania się o zamówienia publiczne;</w:t>
      </w:r>
    </w:p>
    <w:p w14:paraId="7C8665D6" w14:textId="77777777" w:rsidR="00F319E6" w:rsidRPr="00373399" w:rsidRDefault="00F319E6" w:rsidP="00FF6381">
      <w:pPr>
        <w:pStyle w:val="Default"/>
        <w:spacing w:line="276" w:lineRule="auto"/>
        <w:ind w:left="567" w:hanging="284"/>
        <w:jc w:val="both"/>
        <w:rPr>
          <w:bCs/>
          <w:i/>
          <w:iCs/>
          <w:color w:val="auto"/>
        </w:rPr>
      </w:pPr>
      <w:r w:rsidRPr="00373399">
        <w:rPr>
          <w:bCs/>
          <w:i/>
          <w:iCs/>
          <w:color w:val="auto"/>
        </w:rPr>
        <w:t>5)</w:t>
      </w:r>
      <w:r w:rsidRPr="00373399">
        <w:rPr>
          <w:bCs/>
          <w:i/>
          <w:iCs/>
          <w:color w:val="auto"/>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AFDCC03" w14:textId="00865AA3" w:rsidR="00F319E6" w:rsidRPr="00373399" w:rsidRDefault="00F319E6" w:rsidP="00FF6381">
      <w:pPr>
        <w:pStyle w:val="Default"/>
        <w:spacing w:after="120" w:line="276" w:lineRule="auto"/>
        <w:ind w:left="567" w:hanging="284"/>
        <w:jc w:val="both"/>
        <w:rPr>
          <w:bCs/>
          <w:i/>
          <w:iCs/>
          <w:color w:val="auto"/>
        </w:rPr>
      </w:pPr>
      <w:r w:rsidRPr="00373399">
        <w:rPr>
          <w:bCs/>
          <w:i/>
          <w:iCs/>
          <w:color w:val="auto"/>
        </w:rPr>
        <w:lastRenderedPageBreak/>
        <w:t>6)</w:t>
      </w:r>
      <w:r w:rsidRPr="00373399">
        <w:rPr>
          <w:bCs/>
          <w:i/>
          <w:iCs/>
          <w:color w:val="auto"/>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A62B6D" w:rsidRPr="00373399">
        <w:rPr>
          <w:bCs/>
          <w:i/>
          <w:iCs/>
          <w:color w:val="auto"/>
        </w:rPr>
        <w:br/>
      </w:r>
      <w:r w:rsidRPr="00373399">
        <w:rPr>
          <w:bCs/>
          <w:i/>
          <w:iCs/>
          <w:color w:val="auto"/>
        </w:rPr>
        <w:t>z udziału w postępowaniu o udzielenie zamówienia.”</w:t>
      </w:r>
    </w:p>
    <w:p w14:paraId="05885FF1" w14:textId="705D1A20" w:rsidR="00F319E6" w:rsidRPr="00373399" w:rsidRDefault="00F319E6">
      <w:pPr>
        <w:pStyle w:val="Akapitzlist"/>
        <w:numPr>
          <w:ilvl w:val="0"/>
          <w:numId w:val="12"/>
        </w:numPr>
        <w:spacing w:after="120" w:line="276" w:lineRule="auto"/>
        <w:jc w:val="both"/>
        <w:rPr>
          <w:bCs/>
          <w:iCs/>
        </w:rPr>
      </w:pPr>
      <w:r w:rsidRPr="00373399">
        <w:rPr>
          <w:bCs/>
          <w:iCs/>
        </w:rPr>
        <w:t xml:space="preserve">Z </w:t>
      </w:r>
      <w:r w:rsidRPr="00373399">
        <w:t>postępowania</w:t>
      </w:r>
      <w:r w:rsidRPr="00373399">
        <w:rPr>
          <w:bCs/>
          <w:iCs/>
        </w:rPr>
        <w:t xml:space="preserve"> o udzielenie zamówienia Zamawiający wykluczy również Wykonawców  w stosunku</w:t>
      </w:r>
      <w:r w:rsidR="002E4E01" w:rsidRPr="00373399">
        <w:rPr>
          <w:bCs/>
          <w:iCs/>
        </w:rPr>
        <w:t>,</w:t>
      </w:r>
      <w:r w:rsidRPr="00373399">
        <w:rPr>
          <w:bCs/>
          <w:iCs/>
        </w:rPr>
        <w:t xml:space="preserve"> do których zachodzą </w:t>
      </w:r>
      <w:r w:rsidRPr="00373399">
        <w:rPr>
          <w:bCs/>
          <w:iCs/>
          <w:u w:val="single"/>
        </w:rPr>
        <w:t xml:space="preserve">okoliczności wskazane w art. 109 ust. 1 pkt.  4, 5, 7 </w:t>
      </w:r>
      <w:r w:rsidRPr="00373399">
        <w:rPr>
          <w:bCs/>
          <w:iCs/>
        </w:rPr>
        <w:t>ustawy Pzp</w:t>
      </w:r>
      <w:r w:rsidR="002E4E01" w:rsidRPr="00373399">
        <w:rPr>
          <w:bCs/>
          <w:iCs/>
        </w:rPr>
        <w:t xml:space="preserve">, </w:t>
      </w:r>
      <w:r w:rsidR="00045E36" w:rsidRPr="00373399">
        <w:rPr>
          <w:bCs/>
          <w:iCs/>
        </w:rPr>
        <w:t>t</w:t>
      </w:r>
      <w:r w:rsidR="002E4E01" w:rsidRPr="00373399">
        <w:rPr>
          <w:bCs/>
          <w:iCs/>
        </w:rPr>
        <w:t>j.:</w:t>
      </w:r>
    </w:p>
    <w:p w14:paraId="21F702DD" w14:textId="1C236FEB" w:rsidR="00F319E6" w:rsidRPr="00373399" w:rsidRDefault="00F319E6">
      <w:pPr>
        <w:pStyle w:val="Default"/>
        <w:numPr>
          <w:ilvl w:val="1"/>
          <w:numId w:val="19"/>
        </w:numPr>
        <w:spacing w:line="276" w:lineRule="auto"/>
        <w:ind w:left="993" w:hanging="284"/>
        <w:jc w:val="both"/>
        <w:rPr>
          <w:bCs/>
          <w:iCs/>
          <w:color w:val="auto"/>
        </w:rPr>
      </w:pPr>
      <w:r w:rsidRPr="00373399">
        <w:rPr>
          <w:bCs/>
          <w:iCs/>
          <w:color w:val="auto"/>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C359FEB" w14:textId="611CAF84" w:rsidR="00F319E6" w:rsidRPr="00373399" w:rsidRDefault="00F319E6">
      <w:pPr>
        <w:pStyle w:val="Default"/>
        <w:numPr>
          <w:ilvl w:val="1"/>
          <w:numId w:val="19"/>
        </w:numPr>
        <w:spacing w:line="276" w:lineRule="auto"/>
        <w:ind w:left="993" w:hanging="284"/>
        <w:jc w:val="both"/>
        <w:rPr>
          <w:bCs/>
          <w:iCs/>
          <w:color w:val="auto"/>
        </w:rPr>
      </w:pPr>
      <w:r w:rsidRPr="00373399">
        <w:rPr>
          <w:bCs/>
          <w:iCs/>
          <w:color w:val="auto"/>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044C6B9" w14:textId="47C79FAA" w:rsidR="00F319E6" w:rsidRPr="00373399" w:rsidRDefault="00F319E6">
      <w:pPr>
        <w:pStyle w:val="Default"/>
        <w:numPr>
          <w:ilvl w:val="1"/>
          <w:numId w:val="19"/>
        </w:numPr>
        <w:spacing w:line="276" w:lineRule="auto"/>
        <w:ind w:left="993" w:hanging="284"/>
        <w:jc w:val="both"/>
        <w:rPr>
          <w:bCs/>
          <w:iCs/>
          <w:color w:val="auto"/>
        </w:rPr>
      </w:pPr>
      <w:r w:rsidRPr="00373399">
        <w:rPr>
          <w:bCs/>
          <w:iCs/>
          <w:color w:val="auto"/>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9888491" w14:textId="0795AFFC" w:rsidR="00F319E6" w:rsidRPr="00373399" w:rsidRDefault="00F319E6">
      <w:pPr>
        <w:pStyle w:val="Akapitzlist"/>
        <w:numPr>
          <w:ilvl w:val="0"/>
          <w:numId w:val="12"/>
        </w:numPr>
        <w:spacing w:after="120" w:line="276" w:lineRule="auto"/>
        <w:jc w:val="both"/>
        <w:rPr>
          <w:bCs/>
          <w:iCs/>
        </w:rPr>
      </w:pPr>
      <w:r w:rsidRPr="00373399">
        <w:t>Wykluczenie</w:t>
      </w:r>
      <w:r w:rsidRPr="00373399">
        <w:rPr>
          <w:bCs/>
          <w:iCs/>
        </w:rPr>
        <w:t xml:space="preserve"> Wykonawcy następuje zgodnie z art. 111 ustawy Pzp.</w:t>
      </w:r>
    </w:p>
    <w:p w14:paraId="055294F5" w14:textId="77777777" w:rsidR="00F319E6" w:rsidRPr="00373399" w:rsidRDefault="00F319E6" w:rsidP="00FF6381">
      <w:pPr>
        <w:pStyle w:val="Default"/>
        <w:spacing w:after="120" w:line="276" w:lineRule="auto"/>
        <w:jc w:val="both"/>
        <w:rPr>
          <w:b/>
          <w:bCs/>
          <w:i/>
          <w:iCs/>
          <w:color w:val="auto"/>
        </w:rPr>
      </w:pPr>
      <w:r w:rsidRPr="00373399">
        <w:rPr>
          <w:bCs/>
          <w:iCs/>
          <w:color w:val="auto"/>
        </w:rPr>
        <w:t xml:space="preserve">„ </w:t>
      </w:r>
      <w:r w:rsidRPr="00373399">
        <w:rPr>
          <w:b/>
          <w:bCs/>
          <w:i/>
          <w:iCs/>
          <w:color w:val="auto"/>
        </w:rPr>
        <w:t>Art. 111.</w:t>
      </w:r>
    </w:p>
    <w:p w14:paraId="4C292C3B" w14:textId="77777777" w:rsidR="00F319E6" w:rsidRPr="00373399" w:rsidRDefault="00F319E6" w:rsidP="00FF6381">
      <w:pPr>
        <w:pStyle w:val="NormalnyWeb"/>
        <w:spacing w:before="0" w:beforeAutospacing="0" w:after="0" w:afterAutospacing="0" w:line="276" w:lineRule="auto"/>
        <w:jc w:val="both"/>
        <w:rPr>
          <w:i/>
          <w:iCs/>
          <w:lang w:eastAsia="en-GB"/>
        </w:rPr>
      </w:pPr>
      <w:r w:rsidRPr="00373399">
        <w:rPr>
          <w:i/>
          <w:iCs/>
        </w:rPr>
        <w:t>Wykluczenie wykonawcy następuje:</w:t>
      </w:r>
    </w:p>
    <w:p w14:paraId="6292BA3C" w14:textId="77777777" w:rsidR="00F319E6" w:rsidRPr="00373399" w:rsidRDefault="00F319E6" w:rsidP="00FF6381">
      <w:pPr>
        <w:spacing w:line="276" w:lineRule="auto"/>
        <w:jc w:val="both"/>
        <w:rPr>
          <w:i/>
          <w:iCs/>
        </w:rPr>
      </w:pPr>
      <w:r w:rsidRPr="00373399">
        <w:rPr>
          <w:i/>
          <w:iCs/>
        </w:rPr>
        <w:t>1) w przypadkach, o których mowa w art. 108 ust. 1 pkt 1 lit. a-g i pkt 2, na okres 5 lat od dnia uprawomocnienia się wyroku potwierdzającego zaistnienie jednej z podstaw wykluczenia, chyba że w tym wyroku został określony inny okres wykluczenia;</w:t>
      </w:r>
    </w:p>
    <w:p w14:paraId="31FF71BB" w14:textId="77777777" w:rsidR="00F319E6" w:rsidRPr="00373399" w:rsidRDefault="00F319E6" w:rsidP="00FF6381">
      <w:pPr>
        <w:spacing w:line="276" w:lineRule="auto"/>
        <w:jc w:val="both"/>
        <w:rPr>
          <w:i/>
          <w:iCs/>
        </w:rPr>
      </w:pPr>
      <w:r w:rsidRPr="00373399">
        <w:rPr>
          <w:i/>
          <w:iCs/>
        </w:rPr>
        <w:t>2) w przypadkach, o których mowa w:</w:t>
      </w:r>
    </w:p>
    <w:p w14:paraId="2FBAD5EC" w14:textId="77777777" w:rsidR="00F319E6" w:rsidRPr="00373399" w:rsidRDefault="00F319E6" w:rsidP="00FF6381">
      <w:pPr>
        <w:spacing w:line="276" w:lineRule="auto"/>
        <w:jc w:val="both"/>
        <w:rPr>
          <w:i/>
          <w:iCs/>
        </w:rPr>
      </w:pPr>
      <w:r w:rsidRPr="00373399">
        <w:rPr>
          <w:i/>
          <w:iCs/>
        </w:rPr>
        <w:t>a) art. 108 ust. 1 pkt 1 lit. h i pkt 2, gdy osoba, o której mowa w tych przepisach, została skazana za przestępstwo wymienione w art. 108 ust. 1 pkt 1 lit. h,</w:t>
      </w:r>
    </w:p>
    <w:p w14:paraId="2DAD810C" w14:textId="77777777" w:rsidR="00F319E6" w:rsidRPr="00373399" w:rsidRDefault="00F319E6" w:rsidP="00FF6381">
      <w:pPr>
        <w:spacing w:line="276" w:lineRule="auto"/>
        <w:jc w:val="both"/>
        <w:rPr>
          <w:i/>
          <w:iCs/>
        </w:rPr>
      </w:pPr>
      <w:r w:rsidRPr="00373399">
        <w:rPr>
          <w:i/>
          <w:iCs/>
        </w:rPr>
        <w:t>b) art. 109 ust. 1 pkt 2 i 3</w:t>
      </w:r>
    </w:p>
    <w:p w14:paraId="743C79AE" w14:textId="77777777" w:rsidR="00F319E6" w:rsidRPr="00373399" w:rsidRDefault="00F319E6" w:rsidP="00FF6381">
      <w:pPr>
        <w:pStyle w:val="text-justify"/>
        <w:spacing w:before="0" w:beforeAutospacing="0" w:after="0" w:afterAutospacing="0" w:line="276" w:lineRule="auto"/>
        <w:jc w:val="both"/>
        <w:rPr>
          <w:i/>
          <w:iCs/>
          <w:lang w:val="pl-PL"/>
        </w:rPr>
      </w:pPr>
      <w:r w:rsidRPr="00373399">
        <w:rPr>
          <w:i/>
          <w:iCs/>
          <w:lang w:val="pl-P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F14FD9F" w14:textId="77777777" w:rsidR="00F319E6" w:rsidRPr="00373399" w:rsidRDefault="00F319E6" w:rsidP="00FF6381">
      <w:pPr>
        <w:spacing w:line="276" w:lineRule="auto"/>
        <w:jc w:val="both"/>
        <w:rPr>
          <w:i/>
          <w:iCs/>
        </w:rPr>
      </w:pPr>
      <w:r w:rsidRPr="00373399">
        <w:rPr>
          <w:i/>
          <w:iCs/>
        </w:rPr>
        <w:t>3) w przypadku, o którym mowa w art. 108 ust. 1 pkt 4, na okres, na jaki został prawomocnie orzeczony zakaz ubiegania się o zamówienia publiczne;</w:t>
      </w:r>
    </w:p>
    <w:p w14:paraId="7352AEE0" w14:textId="77777777" w:rsidR="00F319E6" w:rsidRPr="00373399" w:rsidRDefault="00F319E6" w:rsidP="00FF6381">
      <w:pPr>
        <w:spacing w:line="276" w:lineRule="auto"/>
        <w:jc w:val="both"/>
        <w:rPr>
          <w:i/>
          <w:iCs/>
        </w:rPr>
      </w:pPr>
      <w:r w:rsidRPr="00373399">
        <w:rPr>
          <w:i/>
          <w:iCs/>
        </w:rPr>
        <w:t>4) w przypadkach, o których mowa w art. 108 ust. 1 pkt 5, art. 109 ust. 1 pkt 4, 5, 7 i 9, na okres 3 lat od zaistnienia zdarzenia będącego podstawą wykluczenia;</w:t>
      </w:r>
    </w:p>
    <w:p w14:paraId="460BB9B7" w14:textId="77777777" w:rsidR="00F319E6" w:rsidRPr="00373399" w:rsidRDefault="00F319E6" w:rsidP="00FF6381">
      <w:pPr>
        <w:spacing w:line="276" w:lineRule="auto"/>
        <w:jc w:val="both"/>
        <w:rPr>
          <w:i/>
          <w:iCs/>
        </w:rPr>
      </w:pPr>
      <w:r w:rsidRPr="00373399">
        <w:rPr>
          <w:i/>
          <w:iCs/>
        </w:rPr>
        <w:lastRenderedPageBreak/>
        <w:t>5) w przypadku, o którym mowa w art. 109 ust. 1 pkt 8, na okres 2 lat od zaistnienia zdarzenia będącego podstawą wykluczenia;</w:t>
      </w:r>
    </w:p>
    <w:p w14:paraId="4AE08283" w14:textId="77777777" w:rsidR="00F319E6" w:rsidRPr="00373399" w:rsidRDefault="00F319E6" w:rsidP="00FF6381">
      <w:pPr>
        <w:spacing w:line="276" w:lineRule="auto"/>
        <w:jc w:val="both"/>
        <w:rPr>
          <w:i/>
          <w:iCs/>
        </w:rPr>
      </w:pPr>
      <w:r w:rsidRPr="00373399">
        <w:rPr>
          <w:i/>
          <w:iCs/>
        </w:rPr>
        <w:t>6) w przypadku, o którym mowa w art. 109 ust. 1 pkt 10, na okres roku od zaistnienia zdarzenia będącego podstawą wykluczenia;</w:t>
      </w:r>
    </w:p>
    <w:p w14:paraId="21FBBE0C" w14:textId="3AEAFB1F" w:rsidR="00F319E6" w:rsidRPr="00373399" w:rsidRDefault="00F319E6" w:rsidP="00FF71FC">
      <w:pPr>
        <w:spacing w:line="276" w:lineRule="auto"/>
        <w:jc w:val="both"/>
        <w:rPr>
          <w:i/>
          <w:iCs/>
        </w:rPr>
      </w:pPr>
      <w:r w:rsidRPr="00373399">
        <w:rPr>
          <w:i/>
          <w:iCs/>
        </w:rPr>
        <w:t>7) w przypadkach, o których mowa w art. 108 ust. 1 pkt 6 i art. 109 ust. 1 pkt 6, w</w:t>
      </w:r>
      <w:r w:rsidR="00A62B6D" w:rsidRPr="00373399">
        <w:rPr>
          <w:i/>
          <w:iCs/>
        </w:rPr>
        <w:t xml:space="preserve"> </w:t>
      </w:r>
      <w:r w:rsidRPr="00373399">
        <w:rPr>
          <w:i/>
          <w:iCs/>
        </w:rPr>
        <w:t>postępowaniu o udzielenie zamówienia, w którym zaistniało zdarzenie będące podstawą wykluczenia.”</w:t>
      </w:r>
    </w:p>
    <w:p w14:paraId="51B69FC2" w14:textId="77777777" w:rsidR="00F319E6" w:rsidRPr="00373399" w:rsidRDefault="00F319E6" w:rsidP="00FF6381">
      <w:pPr>
        <w:spacing w:line="276" w:lineRule="auto"/>
        <w:rPr>
          <w:i/>
          <w:iCs/>
        </w:rPr>
      </w:pPr>
    </w:p>
    <w:p w14:paraId="661BC7AA" w14:textId="77777777" w:rsidR="00F319E6" w:rsidRPr="00373399" w:rsidRDefault="00F319E6" w:rsidP="00FF6381">
      <w:pPr>
        <w:autoSpaceDE w:val="0"/>
        <w:autoSpaceDN w:val="0"/>
        <w:adjustRightInd w:val="0"/>
        <w:spacing w:line="276" w:lineRule="auto"/>
        <w:ind w:left="426" w:hanging="426"/>
        <w:jc w:val="both"/>
        <w:rPr>
          <w:bCs/>
        </w:rPr>
      </w:pPr>
      <w:r w:rsidRPr="00373399">
        <w:rPr>
          <w:bCs/>
          <w:i/>
          <w:iCs/>
        </w:rPr>
        <w:t xml:space="preserve">„ </w:t>
      </w:r>
      <w:r w:rsidRPr="00373399">
        <w:rPr>
          <w:b/>
          <w:i/>
          <w:iCs/>
        </w:rPr>
        <w:t xml:space="preserve">Art.  110. </w:t>
      </w:r>
    </w:p>
    <w:p w14:paraId="52C7BE11" w14:textId="77777777" w:rsidR="00F319E6" w:rsidRPr="00373399" w:rsidRDefault="00F319E6" w:rsidP="00FF6381">
      <w:pPr>
        <w:pStyle w:val="Default"/>
        <w:spacing w:after="120" w:line="276" w:lineRule="auto"/>
        <w:ind w:left="284" w:hanging="284"/>
        <w:jc w:val="both"/>
        <w:rPr>
          <w:bCs/>
          <w:i/>
          <w:iCs/>
          <w:color w:val="auto"/>
        </w:rPr>
      </w:pPr>
      <w:r w:rsidRPr="00373399">
        <w:rPr>
          <w:bCs/>
          <w:i/>
          <w:iCs/>
          <w:color w:val="auto"/>
        </w:rPr>
        <w:t xml:space="preserve">1. </w:t>
      </w:r>
      <w:r w:rsidRPr="00373399">
        <w:rPr>
          <w:bCs/>
          <w:i/>
          <w:iCs/>
          <w:color w:val="auto"/>
        </w:rPr>
        <w:tab/>
        <w:t>Wykonawca może zostać wykluczony przez zamawiającego na każdym etapie postępowania o udzielenie zamówienia.</w:t>
      </w:r>
    </w:p>
    <w:p w14:paraId="53D36EF0" w14:textId="77777777" w:rsidR="00F319E6" w:rsidRPr="00373399" w:rsidRDefault="00F319E6" w:rsidP="00FF6381">
      <w:pPr>
        <w:pStyle w:val="Default"/>
        <w:spacing w:line="276" w:lineRule="auto"/>
        <w:ind w:left="284" w:hanging="284"/>
        <w:jc w:val="both"/>
        <w:rPr>
          <w:bCs/>
          <w:i/>
          <w:iCs/>
          <w:color w:val="auto"/>
        </w:rPr>
      </w:pPr>
      <w:r w:rsidRPr="00373399">
        <w:rPr>
          <w:bCs/>
          <w:i/>
          <w:iCs/>
          <w:color w:val="auto"/>
        </w:rPr>
        <w:t>2.  Wykonawca nie podlega wykluczeniu w okolicznościach określonych w art. 108 ust. 1 pkt 1, 2 i 5, jeżeli udowodni zamawiającemu, że spełnił łącznie następujące przesłanki:</w:t>
      </w:r>
    </w:p>
    <w:p w14:paraId="7153C214" w14:textId="77777777" w:rsidR="00F319E6" w:rsidRPr="00373399" w:rsidRDefault="00F319E6" w:rsidP="00FF6381">
      <w:pPr>
        <w:pStyle w:val="Default"/>
        <w:spacing w:after="120" w:line="276" w:lineRule="auto"/>
        <w:ind w:left="567" w:hanging="284"/>
        <w:jc w:val="both"/>
        <w:rPr>
          <w:bCs/>
          <w:i/>
          <w:iCs/>
          <w:color w:val="auto"/>
        </w:rPr>
      </w:pPr>
      <w:r w:rsidRPr="00373399">
        <w:rPr>
          <w:bCs/>
          <w:i/>
          <w:iCs/>
          <w:color w:val="auto"/>
        </w:rPr>
        <w:t>1)</w:t>
      </w:r>
      <w:r w:rsidRPr="00373399">
        <w:rPr>
          <w:bCs/>
          <w:i/>
          <w:iCs/>
          <w:color w:val="auto"/>
        </w:rPr>
        <w:tab/>
        <w:t>naprawił lub zobowiązał się do naprawienia szkody wyrządzonej przestępstwem, wykroczeniem lub swoim nieprawidłowym postępowaniem, w tym poprzez zadośćuczynienie pieniężne;</w:t>
      </w:r>
    </w:p>
    <w:p w14:paraId="354971C0" w14:textId="77777777" w:rsidR="00F319E6" w:rsidRPr="00373399" w:rsidRDefault="00F319E6" w:rsidP="00FF6381">
      <w:pPr>
        <w:pStyle w:val="Default"/>
        <w:spacing w:after="120" w:line="276" w:lineRule="auto"/>
        <w:ind w:left="567" w:hanging="284"/>
        <w:jc w:val="both"/>
        <w:rPr>
          <w:bCs/>
          <w:i/>
          <w:iCs/>
          <w:color w:val="auto"/>
        </w:rPr>
      </w:pPr>
      <w:r w:rsidRPr="00373399">
        <w:rPr>
          <w:bCs/>
          <w:i/>
          <w:iCs/>
          <w:color w:val="auto"/>
        </w:rPr>
        <w:t>2)</w:t>
      </w:r>
      <w:r w:rsidRPr="00373399">
        <w:rPr>
          <w:bCs/>
          <w:i/>
          <w:iCs/>
          <w:color w:val="auto"/>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9DAF96" w14:textId="77777777" w:rsidR="00F319E6" w:rsidRPr="00373399" w:rsidRDefault="00F319E6" w:rsidP="00FF6381">
      <w:pPr>
        <w:pStyle w:val="Default"/>
        <w:spacing w:after="120" w:line="276" w:lineRule="auto"/>
        <w:ind w:left="567" w:hanging="284"/>
        <w:jc w:val="both"/>
        <w:rPr>
          <w:bCs/>
          <w:i/>
          <w:iCs/>
          <w:color w:val="auto"/>
        </w:rPr>
      </w:pPr>
      <w:r w:rsidRPr="00373399">
        <w:rPr>
          <w:bCs/>
          <w:i/>
          <w:iCs/>
          <w:color w:val="auto"/>
        </w:rPr>
        <w:t>3)</w:t>
      </w:r>
      <w:r w:rsidRPr="00373399">
        <w:rPr>
          <w:bCs/>
          <w:i/>
          <w:iCs/>
          <w:color w:val="auto"/>
        </w:rPr>
        <w:tab/>
        <w:t>podjął konkretne środki techniczne, organizacyjne i kadrowe, odpowiednie dla zapobiegania dalszym przestępstwom, wykroczeniom lub nieprawidłowemu postępowaniu, w szczególności:</w:t>
      </w:r>
    </w:p>
    <w:p w14:paraId="0565E95C"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a)</w:t>
      </w:r>
      <w:r w:rsidRPr="00373399">
        <w:rPr>
          <w:bCs/>
          <w:i/>
          <w:iCs/>
          <w:color w:val="auto"/>
        </w:rPr>
        <w:tab/>
        <w:t>zerwał wszelkie powiązania z osobami lub podmiotami odpowiedzialnymi za nieprawidłowe postępowanie wykonawcy,</w:t>
      </w:r>
    </w:p>
    <w:p w14:paraId="31B6160F"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b)</w:t>
      </w:r>
      <w:r w:rsidRPr="00373399">
        <w:rPr>
          <w:bCs/>
          <w:i/>
          <w:iCs/>
          <w:color w:val="auto"/>
        </w:rPr>
        <w:tab/>
        <w:t>zreorganizował personel,</w:t>
      </w:r>
    </w:p>
    <w:p w14:paraId="31791AA9"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c)</w:t>
      </w:r>
      <w:r w:rsidRPr="00373399">
        <w:rPr>
          <w:bCs/>
          <w:i/>
          <w:iCs/>
          <w:color w:val="auto"/>
        </w:rPr>
        <w:tab/>
        <w:t>wdrożył system sprawozdawczości i kontroli,</w:t>
      </w:r>
    </w:p>
    <w:p w14:paraId="0E009DBD" w14:textId="77777777" w:rsidR="00F319E6" w:rsidRPr="00373399" w:rsidRDefault="00F319E6" w:rsidP="00FF6381">
      <w:pPr>
        <w:pStyle w:val="Default"/>
        <w:spacing w:line="276" w:lineRule="auto"/>
        <w:ind w:left="851" w:hanging="284"/>
        <w:jc w:val="both"/>
        <w:rPr>
          <w:bCs/>
          <w:i/>
          <w:iCs/>
          <w:color w:val="auto"/>
        </w:rPr>
      </w:pPr>
      <w:r w:rsidRPr="00373399">
        <w:rPr>
          <w:bCs/>
          <w:i/>
          <w:iCs/>
          <w:color w:val="auto"/>
        </w:rPr>
        <w:t>d)</w:t>
      </w:r>
      <w:r w:rsidRPr="00373399">
        <w:rPr>
          <w:bCs/>
          <w:i/>
          <w:iCs/>
          <w:color w:val="auto"/>
        </w:rPr>
        <w:tab/>
        <w:t>utworzył struktury audytu wewnętrznego do monitorowania przestrzegania przepisów, wewnętrznych regulacji lub standardów,</w:t>
      </w:r>
    </w:p>
    <w:p w14:paraId="48B0150E" w14:textId="77777777" w:rsidR="00F319E6" w:rsidRPr="00143356" w:rsidRDefault="00F319E6" w:rsidP="00FF6381">
      <w:pPr>
        <w:pStyle w:val="Default"/>
        <w:spacing w:after="120" w:line="276" w:lineRule="auto"/>
        <w:ind w:left="851" w:hanging="284"/>
        <w:jc w:val="both"/>
        <w:rPr>
          <w:bCs/>
          <w:i/>
          <w:iCs/>
          <w:color w:val="auto"/>
        </w:rPr>
      </w:pPr>
      <w:r w:rsidRPr="00373399">
        <w:rPr>
          <w:bCs/>
          <w:i/>
          <w:iCs/>
          <w:color w:val="auto"/>
        </w:rPr>
        <w:t>e)</w:t>
      </w:r>
      <w:r w:rsidRPr="00373399">
        <w:rPr>
          <w:bCs/>
          <w:i/>
          <w:iCs/>
          <w:color w:val="auto"/>
        </w:rPr>
        <w:tab/>
        <w:t xml:space="preserve">wprowadził wewnętrzne regulacje </w:t>
      </w:r>
      <w:r w:rsidRPr="00143356">
        <w:rPr>
          <w:bCs/>
          <w:i/>
          <w:iCs/>
          <w:color w:val="auto"/>
        </w:rPr>
        <w:t>dotyczące odpowiedzialności i odszkodowań za nieprzestrzeganie przepisów, wewnętrznych regulacji lub standardów.</w:t>
      </w:r>
    </w:p>
    <w:p w14:paraId="6514F3B7" w14:textId="4BA21AC5" w:rsidR="00F319E6" w:rsidRPr="00143356" w:rsidRDefault="00F319E6" w:rsidP="00FF6381">
      <w:pPr>
        <w:pStyle w:val="Default"/>
        <w:spacing w:after="120" w:line="276" w:lineRule="auto"/>
        <w:ind w:left="284" w:hanging="284"/>
        <w:jc w:val="both"/>
        <w:rPr>
          <w:bCs/>
          <w:i/>
          <w:iCs/>
          <w:color w:val="auto"/>
        </w:rPr>
      </w:pPr>
      <w:r w:rsidRPr="00143356">
        <w:rPr>
          <w:bCs/>
          <w:i/>
          <w:iCs/>
          <w:color w:val="auto"/>
        </w:rPr>
        <w:t xml:space="preserve">3. </w:t>
      </w:r>
      <w:r w:rsidRPr="00143356">
        <w:rPr>
          <w:bCs/>
          <w:i/>
          <w:iCs/>
          <w:color w:val="auto"/>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049A3E63" w14:textId="5AAADCA7" w:rsidR="00A0347D" w:rsidRPr="00143356" w:rsidRDefault="00F319E6">
      <w:pPr>
        <w:pStyle w:val="Akapitzlist"/>
        <w:numPr>
          <w:ilvl w:val="0"/>
          <w:numId w:val="12"/>
        </w:numPr>
        <w:spacing w:after="120" w:line="276" w:lineRule="auto"/>
        <w:jc w:val="both"/>
        <w:rPr>
          <w:bCs/>
          <w:iCs/>
          <w:u w:val="single"/>
        </w:rPr>
      </w:pPr>
      <w:r w:rsidRPr="00143356">
        <w:rPr>
          <w:bCs/>
          <w:iCs/>
        </w:rPr>
        <w:t xml:space="preserve">Z </w:t>
      </w:r>
      <w:r w:rsidRPr="00143356">
        <w:t>postępowania</w:t>
      </w:r>
      <w:r w:rsidRPr="00143356">
        <w:rPr>
          <w:bCs/>
          <w:iCs/>
        </w:rPr>
        <w:t xml:space="preserve"> o udzielenie zamówienia </w:t>
      </w:r>
      <w:r w:rsidRPr="00143356">
        <w:rPr>
          <w:bCs/>
          <w:iCs/>
          <w:u w:val="single"/>
        </w:rPr>
        <w:t>wyklucza się również Wykonawcę</w:t>
      </w:r>
      <w:r w:rsidR="002E4E01" w:rsidRPr="00143356">
        <w:rPr>
          <w:bCs/>
          <w:iCs/>
          <w:u w:val="single"/>
        </w:rPr>
        <w:t xml:space="preserve"> w zakresie przesłanek, o których mowa </w:t>
      </w:r>
      <w:r w:rsidRPr="00143356">
        <w:rPr>
          <w:bCs/>
          <w:iCs/>
          <w:u w:val="single"/>
        </w:rPr>
        <w:t>w art. 7 ust. 1</w:t>
      </w:r>
      <w:r w:rsidRPr="00143356">
        <w:rPr>
          <w:bCs/>
          <w:iCs/>
        </w:rPr>
        <w:t xml:space="preserve"> ustawy z dnia 13 kwietnia 2022 r. </w:t>
      </w:r>
      <w:r w:rsidR="00755289" w:rsidRPr="00143356">
        <w:rPr>
          <w:bCs/>
          <w:iCs/>
        </w:rPr>
        <w:br/>
      </w:r>
      <w:r w:rsidRPr="00143356">
        <w:rPr>
          <w:bCs/>
          <w:iCs/>
        </w:rPr>
        <w:t>o szczególnych rozwiązaniach  w zakresie przeciwdziałania wspieraniu agresji na Ukrainę oraz służących ochronie bezpieczeństwa narodowego (Dz. U. z 202</w:t>
      </w:r>
      <w:r w:rsidR="00F94BD2" w:rsidRPr="00143356">
        <w:rPr>
          <w:bCs/>
          <w:iCs/>
        </w:rPr>
        <w:t>4</w:t>
      </w:r>
      <w:r w:rsidR="00297F62" w:rsidRPr="00143356">
        <w:rPr>
          <w:bCs/>
          <w:iCs/>
        </w:rPr>
        <w:t xml:space="preserve"> </w:t>
      </w:r>
      <w:r w:rsidRPr="00143356">
        <w:rPr>
          <w:bCs/>
          <w:iCs/>
        </w:rPr>
        <w:t xml:space="preserve">r. poz. </w:t>
      </w:r>
      <w:r w:rsidR="00F94BD2" w:rsidRPr="00143356">
        <w:rPr>
          <w:bCs/>
          <w:iCs/>
        </w:rPr>
        <w:t>507</w:t>
      </w:r>
      <w:r w:rsidRPr="00143356">
        <w:rPr>
          <w:bCs/>
          <w:iCs/>
        </w:rPr>
        <w:t>)</w:t>
      </w:r>
      <w:r w:rsidR="00A0347D" w:rsidRPr="00143356">
        <w:rPr>
          <w:bCs/>
          <w:iCs/>
        </w:rPr>
        <w:t>,</w:t>
      </w:r>
      <w:r w:rsidR="003A7F0E" w:rsidRPr="00143356">
        <w:rPr>
          <w:bCs/>
          <w:iCs/>
        </w:rPr>
        <w:t xml:space="preserve"> </w:t>
      </w:r>
      <w:r w:rsidR="00CD7F4B" w:rsidRPr="00143356">
        <w:rPr>
          <w:bCs/>
          <w:iCs/>
        </w:rPr>
        <w:t>zwanej dalej ustawą sankcyjną,</w:t>
      </w:r>
      <w:r w:rsidR="002E4E01" w:rsidRPr="00143356">
        <w:rPr>
          <w:bCs/>
          <w:iCs/>
        </w:rPr>
        <w:t xml:space="preserve"> tj.:</w:t>
      </w:r>
    </w:p>
    <w:p w14:paraId="0DF040B1" w14:textId="1B307BA4" w:rsidR="002E4E01" w:rsidRPr="00143356" w:rsidRDefault="002E4E01">
      <w:pPr>
        <w:numPr>
          <w:ilvl w:val="3"/>
          <w:numId w:val="11"/>
        </w:numPr>
        <w:spacing w:line="276" w:lineRule="auto"/>
        <w:ind w:left="993" w:hanging="284"/>
        <w:jc w:val="both"/>
        <w:rPr>
          <w:rFonts w:eastAsia="Arial Unicode MS" w:cs="Calibri"/>
          <w:szCs w:val="20"/>
        </w:rPr>
      </w:pPr>
      <w:r w:rsidRPr="00143356">
        <w:rPr>
          <w:rFonts w:eastAsia="Arial Unicode MS" w:cs="Calibri"/>
          <w:szCs w:val="20"/>
        </w:rPr>
        <w:t xml:space="preserve">wykonawcę wymienionego w wykazach określonych w rozporządzeniu 765/2006 i rozporządzeniu 269/2014 albo wpisanego na listę na podstawie decyzji w sprawie </w:t>
      </w:r>
      <w:r w:rsidRPr="00143356">
        <w:rPr>
          <w:rFonts w:eastAsia="Arial Unicode MS" w:cs="Calibri"/>
          <w:szCs w:val="20"/>
        </w:rPr>
        <w:lastRenderedPageBreak/>
        <w:t>wpisu na listę rozstrzygającej o zastosowaniu środka, o którym mowa w art. 1 pkt 3 ustawy</w:t>
      </w:r>
      <w:r w:rsidR="00CD7F4B" w:rsidRPr="00143356">
        <w:rPr>
          <w:rFonts w:eastAsia="Arial Unicode MS" w:cs="Calibri"/>
          <w:szCs w:val="20"/>
        </w:rPr>
        <w:t xml:space="preserve"> sankcyjnej</w:t>
      </w:r>
      <w:r w:rsidRPr="00143356">
        <w:rPr>
          <w:rFonts w:eastAsia="Arial Unicode MS" w:cs="Calibri"/>
          <w:szCs w:val="20"/>
        </w:rPr>
        <w:t xml:space="preserve">; </w:t>
      </w:r>
    </w:p>
    <w:p w14:paraId="54EE780D" w14:textId="3E48CFA7" w:rsidR="002E4E01" w:rsidRPr="00143356" w:rsidRDefault="002E4E01">
      <w:pPr>
        <w:numPr>
          <w:ilvl w:val="3"/>
          <w:numId w:val="11"/>
        </w:numPr>
        <w:spacing w:line="276" w:lineRule="auto"/>
        <w:ind w:left="993" w:hanging="284"/>
        <w:jc w:val="both"/>
        <w:rPr>
          <w:rFonts w:eastAsia="Arial Unicode MS" w:cs="Calibri"/>
          <w:szCs w:val="20"/>
        </w:rPr>
      </w:pPr>
      <w:r w:rsidRPr="00143356">
        <w:rPr>
          <w:rFonts w:eastAsia="Arial Unicode MS" w:cs="Calibri"/>
          <w:szCs w:val="20"/>
        </w:rPr>
        <w:t xml:space="preserve">wykonawcę, którego beneficjentem rzeczywistym w rozumieniu ustawy z dnia </w:t>
      </w:r>
      <w:r w:rsidR="00755289" w:rsidRPr="00143356">
        <w:rPr>
          <w:rFonts w:eastAsia="Arial Unicode MS" w:cs="Calibri"/>
          <w:szCs w:val="20"/>
        </w:rPr>
        <w:br/>
      </w:r>
      <w:r w:rsidRPr="00143356">
        <w:rPr>
          <w:rFonts w:eastAsia="Arial Unicode MS" w:cs="Calibri"/>
          <w:szCs w:val="20"/>
        </w:rPr>
        <w:t>1 marca 2018 r. o przeciwdziałaniu praniu pieniędzy oraz finansowaniu terroryzmu (tekst jedn.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CD7F4B" w:rsidRPr="00143356">
        <w:rPr>
          <w:rFonts w:eastAsia="Arial Unicode MS" w:cs="Calibri"/>
          <w:szCs w:val="20"/>
        </w:rPr>
        <w:t xml:space="preserve"> sankcyjnej</w:t>
      </w:r>
      <w:r w:rsidRPr="00143356">
        <w:rPr>
          <w:rFonts w:eastAsia="Arial Unicode MS" w:cs="Calibri"/>
          <w:szCs w:val="20"/>
        </w:rPr>
        <w:t xml:space="preserve">; </w:t>
      </w:r>
    </w:p>
    <w:p w14:paraId="5B807BF0" w14:textId="68794EF7" w:rsidR="002E4E01" w:rsidRPr="00143356" w:rsidRDefault="002E4E01">
      <w:pPr>
        <w:numPr>
          <w:ilvl w:val="3"/>
          <w:numId w:val="11"/>
        </w:numPr>
        <w:spacing w:line="276" w:lineRule="auto"/>
        <w:ind w:left="993" w:hanging="284"/>
        <w:jc w:val="both"/>
        <w:rPr>
          <w:rFonts w:eastAsia="Arial Unicode MS" w:cs="Calibri"/>
          <w:szCs w:val="20"/>
        </w:rPr>
      </w:pPr>
      <w:r w:rsidRPr="00143356">
        <w:rPr>
          <w:rFonts w:eastAsia="Arial Unicode MS" w:cs="Calibri"/>
          <w:szCs w:val="20"/>
        </w:rPr>
        <w:t>wykonawcę, którego jednostką dominującą w rozumieniu art. 3 ust. 1 pkt 37 ustawy z dnia 29 września 1994 r. o rachunkowości (tekst jedn.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CD7F4B" w:rsidRPr="00143356">
        <w:rPr>
          <w:rFonts w:eastAsia="Arial Unicode MS" w:cs="Calibri"/>
          <w:szCs w:val="20"/>
        </w:rPr>
        <w:t xml:space="preserve"> sankcyjnej</w:t>
      </w:r>
      <w:r w:rsidRPr="00143356">
        <w:rPr>
          <w:rFonts w:eastAsia="Arial Unicode MS" w:cs="Calibri"/>
          <w:szCs w:val="20"/>
        </w:rPr>
        <w:t>.</w:t>
      </w:r>
    </w:p>
    <w:p w14:paraId="533AB2F5" w14:textId="6507922D" w:rsidR="002E4E01" w:rsidRPr="00143356" w:rsidRDefault="002E4E01">
      <w:pPr>
        <w:pStyle w:val="Akapitzlist"/>
        <w:numPr>
          <w:ilvl w:val="0"/>
          <w:numId w:val="12"/>
        </w:numPr>
        <w:spacing w:after="120" w:line="276" w:lineRule="auto"/>
        <w:jc w:val="both"/>
        <w:rPr>
          <w:bCs/>
          <w:iCs/>
        </w:rPr>
      </w:pPr>
      <w:r w:rsidRPr="00143356">
        <w:t>Zamawiający</w:t>
      </w:r>
      <w:r w:rsidRPr="00143356">
        <w:rPr>
          <w:bCs/>
          <w:iCs/>
        </w:rPr>
        <w:t xml:space="preserve"> w niniejszym postępowaniu wymaga, aby wykonawcy wykazując brak podstaw do wykluczenia złożyli wymagane oświadczenie do oferty. Na podstawie art. 125 ust. 1 ustawy Pzp. </w:t>
      </w:r>
      <w:r w:rsidRPr="00143356">
        <w:rPr>
          <w:b/>
          <w:bCs/>
          <w:iCs/>
        </w:rPr>
        <w:t>w terminie składania ofert</w:t>
      </w:r>
      <w:r w:rsidRPr="00143356">
        <w:rPr>
          <w:bCs/>
          <w:iCs/>
        </w:rPr>
        <w:t xml:space="preserve"> każdy z wykonawców składa oświadczenie o braku podstaw do wykluczenia z postępowania (wzór oświadczenia – </w:t>
      </w:r>
      <w:r w:rsidRPr="00143356">
        <w:rPr>
          <w:b/>
          <w:bCs/>
          <w:iCs/>
        </w:rPr>
        <w:t>załącznik nr 3 do SWZ</w:t>
      </w:r>
      <w:r w:rsidRPr="00143356">
        <w:rPr>
          <w:bCs/>
          <w:iCs/>
        </w:rPr>
        <w:t>).</w:t>
      </w:r>
    </w:p>
    <w:p w14:paraId="0DECFE9C" w14:textId="47FA57B0" w:rsidR="00F319E6" w:rsidRPr="00143356" w:rsidRDefault="00F319E6">
      <w:pPr>
        <w:pStyle w:val="Akapitzlist"/>
        <w:numPr>
          <w:ilvl w:val="0"/>
          <w:numId w:val="12"/>
        </w:numPr>
        <w:spacing w:after="120" w:line="276" w:lineRule="auto"/>
        <w:jc w:val="both"/>
        <w:rPr>
          <w:bCs/>
          <w:iCs/>
        </w:rPr>
      </w:pPr>
      <w:r w:rsidRPr="00143356">
        <w:rPr>
          <w:bCs/>
          <w:iCs/>
        </w:rPr>
        <w:t xml:space="preserve">W </w:t>
      </w:r>
      <w:r w:rsidRPr="00143356">
        <w:t>przypadku</w:t>
      </w:r>
      <w:r w:rsidRPr="00143356">
        <w:rPr>
          <w:bCs/>
          <w:iCs/>
        </w:rPr>
        <w:t xml:space="preserve"> wspólnego ubiegania się o zamówienie przez wykonawców, oświadczenie</w:t>
      </w:r>
      <w:r w:rsidR="002E4E01" w:rsidRPr="00143356">
        <w:rPr>
          <w:bCs/>
          <w:iCs/>
        </w:rPr>
        <w:t xml:space="preserve">, </w:t>
      </w:r>
      <w:r w:rsidRPr="00143356">
        <w:rPr>
          <w:bCs/>
          <w:iCs/>
        </w:rPr>
        <w:t>o którym mowa w pkt  5 składa każdy z wykonawców. Oświadczenia te potwierdzają brak podstaw wykluczenia z postępowania każdego z wykonawców wspólnie ubiegających się o zamówienie.</w:t>
      </w:r>
    </w:p>
    <w:p w14:paraId="57F06922" w14:textId="68506C02" w:rsidR="00F319E6" w:rsidRPr="00143356" w:rsidRDefault="00F319E6">
      <w:pPr>
        <w:pStyle w:val="Akapitzlist"/>
        <w:numPr>
          <w:ilvl w:val="0"/>
          <w:numId w:val="12"/>
        </w:numPr>
        <w:spacing w:after="120" w:line="276" w:lineRule="auto"/>
        <w:jc w:val="both"/>
        <w:rPr>
          <w:bCs/>
          <w:iCs/>
        </w:rPr>
      </w:pPr>
      <w:r w:rsidRPr="00143356">
        <w:rPr>
          <w:bCs/>
          <w:iCs/>
        </w:rPr>
        <w:t xml:space="preserve"> Oświadczenia, o których mowa powyżej, pod rygorem nieważności muszą być złożone                         w formie elektronicznej lub w postaci elektronicznej podpisane podpisem zaufanym lub podpisem osobistym. Szczegóły i wymagania określono w rozdziale IV niniejszej SWZ.</w:t>
      </w:r>
    </w:p>
    <w:p w14:paraId="3CFE1B9D" w14:textId="77777777" w:rsidR="00F319E6" w:rsidRPr="00143356" w:rsidRDefault="00F319E6" w:rsidP="00143356">
      <w:pPr>
        <w:pStyle w:val="Default"/>
        <w:spacing w:line="276" w:lineRule="auto"/>
        <w:ind w:left="284" w:hanging="284"/>
        <w:jc w:val="both"/>
        <w:rPr>
          <w:bCs/>
          <w:iCs/>
          <w:color w:val="auto"/>
        </w:rPr>
      </w:pPr>
    </w:p>
    <w:p w14:paraId="7B761CD7" w14:textId="77777777" w:rsidR="00F319E6" w:rsidRPr="00143356" w:rsidRDefault="00F319E6" w:rsidP="00FF6381">
      <w:pPr>
        <w:pStyle w:val="Default"/>
        <w:spacing w:after="120" w:line="276" w:lineRule="auto"/>
        <w:ind w:left="284" w:hanging="284"/>
        <w:jc w:val="both"/>
        <w:rPr>
          <w:b/>
          <w:bCs/>
          <w:iCs/>
          <w:color w:val="auto"/>
          <w:sz w:val="28"/>
          <w:szCs w:val="28"/>
        </w:rPr>
      </w:pPr>
      <w:r w:rsidRPr="00143356">
        <w:rPr>
          <w:b/>
          <w:bCs/>
          <w:iCs/>
          <w:color w:val="auto"/>
          <w:sz w:val="28"/>
          <w:szCs w:val="28"/>
        </w:rPr>
        <w:t>IX. Oświadczenia i dokumenty jakie zobowiązani są dostarczyć Wykonawcy</w:t>
      </w:r>
    </w:p>
    <w:p w14:paraId="7D3D56E4" w14:textId="753CDFCD" w:rsidR="00F319E6" w:rsidRPr="00143356" w:rsidRDefault="002E4E01" w:rsidP="00FF6381">
      <w:pPr>
        <w:pStyle w:val="Default"/>
        <w:spacing w:after="120" w:line="276" w:lineRule="auto"/>
        <w:ind w:left="284" w:hanging="284"/>
        <w:jc w:val="both"/>
        <w:rPr>
          <w:bCs/>
          <w:iCs/>
          <w:color w:val="auto"/>
          <w:u w:val="single"/>
        </w:rPr>
      </w:pPr>
      <w:r w:rsidRPr="00143356">
        <w:rPr>
          <w:b/>
          <w:bCs/>
          <w:iCs/>
          <w:color w:val="auto"/>
          <w:u w:val="single"/>
        </w:rPr>
        <w:t xml:space="preserve">A. </w:t>
      </w:r>
      <w:r w:rsidR="00F319E6" w:rsidRPr="00143356">
        <w:rPr>
          <w:b/>
          <w:bCs/>
          <w:iCs/>
          <w:color w:val="auto"/>
          <w:u w:val="single"/>
        </w:rPr>
        <w:t>W dniu składania oferty Wykonawca przedkłada</w:t>
      </w:r>
      <w:r w:rsidR="00F319E6" w:rsidRPr="00143356">
        <w:rPr>
          <w:bCs/>
          <w:iCs/>
          <w:color w:val="auto"/>
          <w:u w:val="single"/>
        </w:rPr>
        <w:t>:</w:t>
      </w:r>
    </w:p>
    <w:p w14:paraId="353B7385" w14:textId="55C36D4E" w:rsidR="00F319E6" w:rsidRPr="00143356" w:rsidRDefault="00F319E6">
      <w:pPr>
        <w:pStyle w:val="Akapitzlist"/>
        <w:numPr>
          <w:ilvl w:val="0"/>
          <w:numId w:val="15"/>
        </w:numPr>
        <w:spacing w:after="120" w:line="276" w:lineRule="auto"/>
        <w:jc w:val="both"/>
        <w:rPr>
          <w:rFonts w:cs="Calibri"/>
          <w:b/>
          <w:bCs/>
          <w:szCs w:val="20"/>
          <w:u w:val="single"/>
          <w:lang w:eastAsia="en-US"/>
        </w:rPr>
      </w:pPr>
      <w:r w:rsidRPr="00143356">
        <w:rPr>
          <w:b/>
          <w:iCs/>
        </w:rPr>
        <w:t>Wypełniony formularz ofertowy</w:t>
      </w:r>
      <w:r w:rsidRPr="00143356">
        <w:rPr>
          <w:bCs/>
          <w:iCs/>
        </w:rPr>
        <w:t xml:space="preserve"> </w:t>
      </w:r>
      <w:r w:rsidRPr="00143356">
        <w:rPr>
          <w:b/>
          <w:bCs/>
          <w:iCs/>
        </w:rPr>
        <w:t xml:space="preserve">(wzór – załącznik nr </w:t>
      </w:r>
      <w:r w:rsidR="0074342D" w:rsidRPr="00143356">
        <w:rPr>
          <w:b/>
          <w:bCs/>
          <w:iCs/>
        </w:rPr>
        <w:t>1</w:t>
      </w:r>
      <w:r w:rsidRPr="00143356">
        <w:rPr>
          <w:b/>
          <w:bCs/>
          <w:iCs/>
        </w:rPr>
        <w:t xml:space="preserve"> do SWZ</w:t>
      </w:r>
      <w:r w:rsidRPr="00143356">
        <w:rPr>
          <w:bCs/>
          <w:iCs/>
        </w:rPr>
        <w:t>). Ofertę składa się pod rygorem nieważności w formie elektronicznej lub w postaci elektronicznej opatrzonej podpisem zaufanym lub osobistym (art. 63 ust. 2 ustawy Pzp).</w:t>
      </w:r>
      <w:r w:rsidR="00AD7182" w:rsidRPr="00143356">
        <w:rPr>
          <w:bCs/>
          <w:iCs/>
        </w:rPr>
        <w:t xml:space="preserve"> </w:t>
      </w:r>
    </w:p>
    <w:p w14:paraId="44CB978C" w14:textId="5E5DF34A" w:rsidR="00F319E6" w:rsidRPr="00143356" w:rsidRDefault="00F319E6">
      <w:pPr>
        <w:pStyle w:val="Akapitzlist"/>
        <w:numPr>
          <w:ilvl w:val="0"/>
          <w:numId w:val="15"/>
        </w:numPr>
        <w:spacing w:line="276" w:lineRule="auto"/>
        <w:ind w:left="714" w:hanging="357"/>
        <w:jc w:val="both"/>
        <w:rPr>
          <w:bCs/>
          <w:iCs/>
        </w:rPr>
      </w:pPr>
      <w:r w:rsidRPr="00143356">
        <w:rPr>
          <w:b/>
          <w:iCs/>
        </w:rPr>
        <w:t>Oświadczenie</w:t>
      </w:r>
      <w:r w:rsidRPr="00143356">
        <w:rPr>
          <w:bCs/>
          <w:iCs/>
        </w:rPr>
        <w:t xml:space="preserve"> o spełnianiu warunków udziału w postępowaniu – aktualne na dzień składania ofert </w:t>
      </w:r>
      <w:r w:rsidRPr="00143356">
        <w:rPr>
          <w:b/>
          <w:bCs/>
          <w:iCs/>
        </w:rPr>
        <w:t xml:space="preserve">(wzór – załącznik Nr </w:t>
      </w:r>
      <w:r w:rsidR="0074342D" w:rsidRPr="00143356">
        <w:rPr>
          <w:b/>
          <w:bCs/>
          <w:iCs/>
        </w:rPr>
        <w:t>2</w:t>
      </w:r>
      <w:r w:rsidRPr="00143356">
        <w:rPr>
          <w:b/>
          <w:bCs/>
          <w:iCs/>
        </w:rPr>
        <w:t xml:space="preserve"> do SWZ</w:t>
      </w:r>
      <w:r w:rsidRPr="00143356">
        <w:rPr>
          <w:bCs/>
          <w:iCs/>
        </w:rPr>
        <w:t>). Oświadczenie składa się pod rygorem nieważności w formie elektronicznej lub w postaci elektronicznej opatrzonej podpisem zaufanym lub osobistym.</w:t>
      </w:r>
    </w:p>
    <w:p w14:paraId="364BE109" w14:textId="7F1FD1F6" w:rsidR="00007413" w:rsidRPr="00143356" w:rsidRDefault="00007413" w:rsidP="00FF6381">
      <w:pPr>
        <w:pStyle w:val="Default"/>
        <w:spacing w:line="276" w:lineRule="auto"/>
        <w:ind w:left="720"/>
        <w:jc w:val="both"/>
        <w:rPr>
          <w:bCs/>
          <w:iCs/>
          <w:color w:val="auto"/>
        </w:rPr>
      </w:pPr>
      <w:r w:rsidRPr="00143356">
        <w:rPr>
          <w:bCs/>
          <w:iCs/>
          <w:color w:val="auto"/>
        </w:rPr>
        <w:t xml:space="preserve">- wykonawcy wspólnie ubiegający się o udzielenie zamówienia (każdy składa odrębnie w zakresie jakim spełnia warunek udziału w postepowaniu);  </w:t>
      </w:r>
    </w:p>
    <w:p w14:paraId="654C2C49" w14:textId="2F5DDC28" w:rsidR="00007413" w:rsidRPr="00143356" w:rsidRDefault="00007413" w:rsidP="00FF6381">
      <w:pPr>
        <w:pStyle w:val="Default"/>
        <w:spacing w:line="276" w:lineRule="auto"/>
        <w:ind w:left="720"/>
        <w:jc w:val="both"/>
        <w:rPr>
          <w:bCs/>
          <w:iCs/>
          <w:color w:val="auto"/>
        </w:rPr>
      </w:pPr>
      <w:r w:rsidRPr="00143356">
        <w:rPr>
          <w:bCs/>
          <w:iCs/>
          <w:color w:val="auto"/>
        </w:rPr>
        <w:lastRenderedPageBreak/>
        <w:t>- podmiot trzeci, na którego potencjał powołuje się wykonawca</w:t>
      </w:r>
      <w:r w:rsidR="00177B7C" w:rsidRPr="00143356">
        <w:rPr>
          <w:bCs/>
          <w:iCs/>
          <w:color w:val="auto"/>
        </w:rPr>
        <w:t xml:space="preserve"> </w:t>
      </w:r>
      <w:r w:rsidR="00177B7C" w:rsidRPr="00143356">
        <w:rPr>
          <w:b/>
          <w:bCs/>
          <w:iCs/>
          <w:color w:val="auto"/>
        </w:rPr>
        <w:t>(wzór – załącznik Nr 5a do SWZ</w:t>
      </w:r>
      <w:r w:rsidR="00177B7C" w:rsidRPr="00143356">
        <w:rPr>
          <w:bCs/>
          <w:iCs/>
          <w:color w:val="auto"/>
        </w:rPr>
        <w:t>).</w:t>
      </w:r>
    </w:p>
    <w:p w14:paraId="5181B4B8" w14:textId="602B1A2C" w:rsidR="00F319E6" w:rsidRPr="00143356" w:rsidRDefault="00F319E6">
      <w:pPr>
        <w:pStyle w:val="Akapitzlist"/>
        <w:numPr>
          <w:ilvl w:val="0"/>
          <w:numId w:val="15"/>
        </w:numPr>
        <w:spacing w:line="276" w:lineRule="auto"/>
        <w:ind w:left="714" w:hanging="357"/>
        <w:jc w:val="both"/>
        <w:rPr>
          <w:bCs/>
          <w:iCs/>
        </w:rPr>
      </w:pPr>
      <w:r w:rsidRPr="00143356">
        <w:rPr>
          <w:b/>
          <w:iCs/>
        </w:rPr>
        <w:t>Oświadczenie</w:t>
      </w:r>
      <w:r w:rsidRPr="00143356">
        <w:rPr>
          <w:bCs/>
          <w:iCs/>
        </w:rPr>
        <w:t xml:space="preserve"> o braku podstaw do wykluczenia z postępowania – aktualne na dzień składania ofert </w:t>
      </w:r>
      <w:r w:rsidRPr="00143356">
        <w:rPr>
          <w:b/>
          <w:bCs/>
          <w:iCs/>
        </w:rPr>
        <w:t xml:space="preserve">(wzór – załącznik nr </w:t>
      </w:r>
      <w:r w:rsidR="0074342D" w:rsidRPr="00143356">
        <w:rPr>
          <w:b/>
          <w:bCs/>
          <w:iCs/>
        </w:rPr>
        <w:t>3</w:t>
      </w:r>
      <w:r w:rsidRPr="00143356">
        <w:rPr>
          <w:b/>
          <w:bCs/>
          <w:iCs/>
        </w:rPr>
        <w:t xml:space="preserve"> do SWZ). </w:t>
      </w:r>
      <w:r w:rsidRPr="00143356">
        <w:rPr>
          <w:bCs/>
          <w:iCs/>
        </w:rPr>
        <w:t xml:space="preserve">Oświadczenie składa się pod rygorem nieważności w formie elektronicznej lub w postaci elektronicznej opatrzonej podpisem zaufanym lub osobistym. </w:t>
      </w:r>
    </w:p>
    <w:p w14:paraId="7D2BEBEA" w14:textId="77777777" w:rsidR="002E4E01" w:rsidRPr="00143356" w:rsidRDefault="002E4E01" w:rsidP="00FF6381">
      <w:pPr>
        <w:pStyle w:val="Default"/>
        <w:spacing w:line="276" w:lineRule="auto"/>
        <w:ind w:left="709" w:hanging="142"/>
        <w:jc w:val="both"/>
        <w:rPr>
          <w:bCs/>
          <w:iCs/>
          <w:color w:val="auto"/>
        </w:rPr>
      </w:pPr>
      <w:r w:rsidRPr="00143356">
        <w:rPr>
          <w:bCs/>
          <w:iCs/>
          <w:color w:val="auto"/>
        </w:rPr>
        <w:t xml:space="preserve">- wykonawcy wspólnie ubiegający się o udzielenie zamówienia (każdy składa odrębnie);  </w:t>
      </w:r>
    </w:p>
    <w:p w14:paraId="157FFAA3" w14:textId="788B82CD" w:rsidR="00007413" w:rsidRPr="00143356" w:rsidRDefault="002E4E01" w:rsidP="00FF6381">
      <w:pPr>
        <w:pStyle w:val="Default"/>
        <w:spacing w:line="276" w:lineRule="auto"/>
        <w:ind w:left="709" w:hanging="142"/>
        <w:jc w:val="both"/>
        <w:rPr>
          <w:bCs/>
          <w:iCs/>
          <w:color w:val="auto"/>
        </w:rPr>
      </w:pPr>
      <w:r w:rsidRPr="00143356">
        <w:rPr>
          <w:bCs/>
          <w:iCs/>
          <w:color w:val="auto"/>
        </w:rPr>
        <w:t>- podmiot trzeci, na którego potencjał powołuje się wykonawca</w:t>
      </w:r>
      <w:r w:rsidR="00177B7C" w:rsidRPr="00143356">
        <w:rPr>
          <w:bCs/>
          <w:iCs/>
          <w:color w:val="auto"/>
        </w:rPr>
        <w:t xml:space="preserve"> </w:t>
      </w:r>
      <w:r w:rsidR="00177B7C" w:rsidRPr="00143356">
        <w:rPr>
          <w:b/>
          <w:bCs/>
          <w:iCs/>
          <w:color w:val="auto"/>
        </w:rPr>
        <w:t>(wzór – załącznik Nr 5b do SWZ</w:t>
      </w:r>
      <w:r w:rsidR="00177B7C" w:rsidRPr="00143356">
        <w:rPr>
          <w:bCs/>
          <w:iCs/>
          <w:color w:val="auto"/>
        </w:rPr>
        <w:t>).</w:t>
      </w:r>
    </w:p>
    <w:p w14:paraId="32F64D15" w14:textId="75994007" w:rsidR="00814833" w:rsidRPr="00143356" w:rsidRDefault="00814833">
      <w:pPr>
        <w:pStyle w:val="Akapitzlist"/>
        <w:numPr>
          <w:ilvl w:val="0"/>
          <w:numId w:val="15"/>
        </w:numPr>
        <w:spacing w:after="120" w:line="276" w:lineRule="auto"/>
        <w:jc w:val="both"/>
        <w:rPr>
          <w:bCs/>
          <w:iCs/>
        </w:rPr>
      </w:pPr>
      <w:r w:rsidRPr="00143356">
        <w:rPr>
          <w:b/>
          <w:iCs/>
        </w:rPr>
        <w:t>Dokument potwierdzający umocowanie do reprezentowania</w:t>
      </w:r>
      <w:r w:rsidRPr="00143356">
        <w:rPr>
          <w:bCs/>
          <w:iCs/>
        </w:rPr>
        <w:t xml:space="preserve"> - w celu potwierdzenia, że osoba działająca w imieniu Wykonawcy jest umocowana do jego reprezentowania, Zamawiający żąda od Wykonawcy odpisu lub informacji z Krajowego Rejestru Sądowego (KRS) lub Centralnej Ewidencji i Informacji o Działalności Gospodarczej (CEIDG) lub innego właściwego rejestru (jeżeli odrębne przepisy wymagają wpisu do rejestru lub ewidencji)</w:t>
      </w:r>
      <w:r w:rsidR="000F061C" w:rsidRPr="00143356">
        <w:rPr>
          <w:bCs/>
          <w:iCs/>
        </w:rPr>
        <w:t>, albo wskazanie w formularzu ofertowym danych umożliwiających dostęp do tych dokumentów, jeżeli Zamawiający może je uzyskać za pomocą bezpłatnych i ogólnodostępnych baz danych;</w:t>
      </w:r>
    </w:p>
    <w:p w14:paraId="1AD5BD6C" w14:textId="49DF1C39" w:rsidR="00177B7C" w:rsidRPr="009C5FA2" w:rsidRDefault="00BF6B23" w:rsidP="009C5FA2">
      <w:pPr>
        <w:pStyle w:val="Akapitzlist"/>
        <w:numPr>
          <w:ilvl w:val="0"/>
          <w:numId w:val="15"/>
        </w:numPr>
        <w:spacing w:after="120" w:line="276" w:lineRule="auto"/>
        <w:jc w:val="both"/>
        <w:rPr>
          <w:bCs/>
          <w:iCs/>
        </w:rPr>
      </w:pPr>
      <w:r w:rsidRPr="00143356">
        <w:rPr>
          <w:b/>
          <w:iCs/>
        </w:rPr>
        <w:t>Wykonawcy wspólnie ubiegający</w:t>
      </w:r>
      <w:r w:rsidRPr="00143356">
        <w:rPr>
          <w:bCs/>
          <w:iCs/>
        </w:rPr>
        <w:t xml:space="preserve"> się o udzielenie zamówienia, spośród których tylko jeden spełnia warunek dotyczący wiedzy, doświadczenia, kwalifikacji, uprawnień, są zobowiązani dołączyć </w:t>
      </w:r>
      <w:r w:rsidRPr="00143356">
        <w:rPr>
          <w:b/>
          <w:iCs/>
        </w:rPr>
        <w:t>do oferty oświadczenie</w:t>
      </w:r>
      <w:r w:rsidRPr="00143356">
        <w:rPr>
          <w:bCs/>
          <w:iCs/>
        </w:rPr>
        <w:t>, z którego wynika, które roboty budowlane, dostawy lub usługi wykonają poszczególni Wykonawcy zgodnie z art. 117 ust. 4 ustawy Pzp.</w:t>
      </w:r>
    </w:p>
    <w:p w14:paraId="77FECF08" w14:textId="28E2C487" w:rsidR="00F319E6" w:rsidRPr="00143356" w:rsidRDefault="00F319E6">
      <w:pPr>
        <w:pStyle w:val="Akapitzlist"/>
        <w:numPr>
          <w:ilvl w:val="0"/>
          <w:numId w:val="15"/>
        </w:numPr>
        <w:spacing w:after="120" w:line="276" w:lineRule="auto"/>
        <w:jc w:val="both"/>
        <w:rPr>
          <w:bCs/>
          <w:iCs/>
        </w:rPr>
      </w:pPr>
      <w:r w:rsidRPr="00143356">
        <w:rPr>
          <w:rFonts w:cs="Calibri"/>
          <w:b/>
          <w:bCs/>
          <w:szCs w:val="20"/>
          <w:lang w:eastAsia="en-US"/>
        </w:rPr>
        <w:t>Pełnomocnictwo</w:t>
      </w:r>
      <w:r w:rsidRPr="00143356">
        <w:rPr>
          <w:bCs/>
          <w:iCs/>
        </w:rPr>
        <w:t xml:space="preserve"> </w:t>
      </w:r>
    </w:p>
    <w:p w14:paraId="05595E18" w14:textId="0E020620" w:rsidR="00F319E6" w:rsidRPr="00143356" w:rsidRDefault="00F319E6">
      <w:pPr>
        <w:pStyle w:val="Default"/>
        <w:numPr>
          <w:ilvl w:val="0"/>
          <w:numId w:val="27"/>
        </w:numPr>
        <w:spacing w:line="276" w:lineRule="auto"/>
        <w:jc w:val="both"/>
        <w:rPr>
          <w:bCs/>
          <w:iCs/>
          <w:color w:val="auto"/>
        </w:rPr>
      </w:pPr>
      <w:r w:rsidRPr="00143356">
        <w:rPr>
          <w:bCs/>
          <w:iCs/>
          <w:color w:val="auto"/>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507B7FAE" w14:textId="00B516D9" w:rsidR="00F319E6" w:rsidRPr="00143356" w:rsidRDefault="00F319E6">
      <w:pPr>
        <w:pStyle w:val="Default"/>
        <w:numPr>
          <w:ilvl w:val="0"/>
          <w:numId w:val="27"/>
        </w:numPr>
        <w:spacing w:line="276" w:lineRule="auto"/>
        <w:jc w:val="both"/>
        <w:rPr>
          <w:bCs/>
          <w:iCs/>
          <w:color w:val="auto"/>
        </w:rPr>
      </w:pPr>
      <w:r w:rsidRPr="00143356">
        <w:rPr>
          <w:bCs/>
          <w:iCs/>
          <w:color w:val="auto"/>
        </w:rPr>
        <w:t xml:space="preserve">W przypadku wykonawców ubiegających się wspólnie o udzielenie zamówienia, wykonawcy zobowiązani są do ustanowienia pełnomocnika. Z treści pełnomocnictwa powinno wynikać umocowanie do reprezentowania w postępowaniu o udzielenie zamówienia tych wykonawców. </w:t>
      </w:r>
    </w:p>
    <w:p w14:paraId="2CDE228F" w14:textId="671FB2C4" w:rsidR="00F319E6" w:rsidRPr="00143356" w:rsidRDefault="00F319E6">
      <w:pPr>
        <w:pStyle w:val="Default"/>
        <w:numPr>
          <w:ilvl w:val="0"/>
          <w:numId w:val="27"/>
        </w:numPr>
        <w:spacing w:line="276" w:lineRule="auto"/>
        <w:jc w:val="both"/>
        <w:rPr>
          <w:bCs/>
          <w:iCs/>
          <w:color w:val="auto"/>
        </w:rPr>
      </w:pPr>
      <w:r w:rsidRPr="00143356">
        <w:rPr>
          <w:bCs/>
          <w:iCs/>
          <w:color w:val="auto"/>
        </w:rPr>
        <w:t xml:space="preserve">Pełnomocnictwo powinno być załączone do oferty i powinno zawierać w szczególności wskazanie: postępowania o zamówienie publiczne którego dotyczy, wszystkich wykonawców ubiegających się wspólnie o udzielenie zamówienia wymienionych </w:t>
      </w:r>
      <w:r w:rsidR="00B90122" w:rsidRPr="00143356">
        <w:rPr>
          <w:bCs/>
          <w:iCs/>
          <w:color w:val="auto"/>
        </w:rPr>
        <w:br/>
      </w:r>
      <w:r w:rsidRPr="00143356">
        <w:rPr>
          <w:bCs/>
          <w:iCs/>
          <w:color w:val="auto"/>
        </w:rPr>
        <w:t>z nazwy z określeniem adresu siedziby, ustanowionego pełnomocnika oraz zakresu jego umocowania.</w:t>
      </w:r>
    </w:p>
    <w:p w14:paraId="60E09473" w14:textId="60E6A0A9" w:rsidR="00F319E6" w:rsidRPr="00143356" w:rsidRDefault="00F319E6">
      <w:pPr>
        <w:pStyle w:val="Default"/>
        <w:numPr>
          <w:ilvl w:val="0"/>
          <w:numId w:val="27"/>
        </w:numPr>
        <w:spacing w:after="120" w:line="276" w:lineRule="auto"/>
        <w:jc w:val="both"/>
        <w:rPr>
          <w:bCs/>
          <w:iCs/>
          <w:color w:val="auto"/>
        </w:rPr>
      </w:pPr>
      <w:r w:rsidRPr="00143356">
        <w:rPr>
          <w:bCs/>
          <w:iCs/>
          <w:color w:val="auto"/>
        </w:rPr>
        <w:t>Pełnomocnictwo powinno być złożone w formie elektronicznej lub w postaci elektronicznej opatrzonej podpisem zaufanym lub podpisem osobistym.</w:t>
      </w:r>
    </w:p>
    <w:p w14:paraId="386615F0" w14:textId="1D87EA3A" w:rsidR="00F319E6" w:rsidRPr="00143356" w:rsidRDefault="00F319E6">
      <w:pPr>
        <w:pStyle w:val="Akapitzlist"/>
        <w:numPr>
          <w:ilvl w:val="0"/>
          <w:numId w:val="15"/>
        </w:numPr>
        <w:spacing w:after="120" w:line="276" w:lineRule="auto"/>
        <w:jc w:val="both"/>
        <w:rPr>
          <w:bCs/>
          <w:iCs/>
        </w:rPr>
      </w:pPr>
      <w:r w:rsidRPr="00143356">
        <w:rPr>
          <w:rFonts w:cs="Calibri"/>
          <w:b/>
          <w:bCs/>
          <w:szCs w:val="20"/>
          <w:lang w:eastAsia="en-US"/>
        </w:rPr>
        <w:t>Zobowiązanie</w:t>
      </w:r>
      <w:r w:rsidRPr="00143356">
        <w:rPr>
          <w:b/>
          <w:bCs/>
        </w:rPr>
        <w:t xml:space="preserve"> podmiotu</w:t>
      </w:r>
      <w:r w:rsidRPr="00143356">
        <w:t xml:space="preserve"> udostępniającego zasoby – jeżeli dotyczy (wzór – </w:t>
      </w:r>
      <w:r w:rsidRPr="00143356">
        <w:rPr>
          <w:b/>
        </w:rPr>
        <w:t xml:space="preserve">załącznik Nr </w:t>
      </w:r>
      <w:r w:rsidR="0074342D" w:rsidRPr="00143356">
        <w:rPr>
          <w:b/>
        </w:rPr>
        <w:t>4</w:t>
      </w:r>
      <w:r w:rsidRPr="00143356">
        <w:rPr>
          <w:b/>
        </w:rPr>
        <w:t xml:space="preserve"> do SWZ</w:t>
      </w:r>
      <w:r w:rsidRPr="00143356">
        <w:t xml:space="preserve">). Wykonawca, który polega na zdolnościach lub sytuacji podmiotów udostępniających zasoby, składa wraz z ofertą zobowiązanie podmiotu udostępniającego zasoby - do oddania mu do dyspozycji niezbędnych zasobów na potrzeby realizacji danego zamówienia lub inny podmiotowy środek dowodowy </w:t>
      </w:r>
      <w:r w:rsidRPr="00143356">
        <w:lastRenderedPageBreak/>
        <w:t xml:space="preserve">potwierdzający, że wykonawca realizując zamówienie, będzie dysponował niezbędnymi zasobami tego pomiotu/tych podmiotów. Zobowiązanie </w:t>
      </w:r>
      <w:r w:rsidRPr="00143356">
        <w:rPr>
          <w:bCs/>
          <w:iCs/>
        </w:rPr>
        <w:t>składa się pod rygorem nieważności w formie elektronicznej lub w postaci elektronicznej opatrzonej podpisem zaufanym lub osobistym.</w:t>
      </w:r>
      <w:r w:rsidR="0066721F" w:rsidRPr="00143356">
        <w:rPr>
          <w:b/>
          <w:iCs/>
        </w:rPr>
        <w:t xml:space="preserve"> </w:t>
      </w:r>
    </w:p>
    <w:p w14:paraId="27ED747E" w14:textId="7362582C" w:rsidR="002E4E01" w:rsidRPr="00143356" w:rsidRDefault="002E4E01">
      <w:pPr>
        <w:pStyle w:val="Akapitzlist"/>
        <w:numPr>
          <w:ilvl w:val="0"/>
          <w:numId w:val="15"/>
        </w:numPr>
        <w:spacing w:after="120" w:line="276" w:lineRule="auto"/>
        <w:jc w:val="both"/>
        <w:rPr>
          <w:rFonts w:cs="Calibri"/>
          <w:szCs w:val="20"/>
        </w:rPr>
      </w:pPr>
      <w:r w:rsidRPr="00143356">
        <w:rPr>
          <w:rFonts w:cs="Calibri"/>
          <w:b/>
          <w:bCs/>
          <w:szCs w:val="20"/>
          <w:lang w:eastAsia="en-US"/>
        </w:rPr>
        <w:t>Zamawiający</w:t>
      </w:r>
      <w:r w:rsidRPr="00143356">
        <w:rPr>
          <w:rFonts w:cs="Calibri"/>
          <w:szCs w:val="20"/>
        </w:rPr>
        <w:t xml:space="preserve"> </w:t>
      </w:r>
      <w:r w:rsidRPr="00143356">
        <w:rPr>
          <w:rFonts w:cs="Calibri"/>
          <w:b/>
          <w:szCs w:val="20"/>
        </w:rPr>
        <w:t>nie żąda</w:t>
      </w:r>
      <w:r w:rsidR="00B95547" w:rsidRPr="00143356">
        <w:rPr>
          <w:rFonts w:cs="Calibri"/>
          <w:szCs w:val="20"/>
        </w:rPr>
        <w:t xml:space="preserve">  </w:t>
      </w:r>
      <w:r w:rsidRPr="00143356">
        <w:rPr>
          <w:rFonts w:cs="Calibri"/>
          <w:szCs w:val="20"/>
        </w:rPr>
        <w:t>przedmiotowych środków dowodowych.</w:t>
      </w:r>
    </w:p>
    <w:p w14:paraId="49EBBA05" w14:textId="1321FBFA" w:rsidR="00F319E6" w:rsidRPr="00143356" w:rsidRDefault="002E4E01" w:rsidP="00FF6381">
      <w:pPr>
        <w:pStyle w:val="Default"/>
        <w:spacing w:after="120" w:line="276" w:lineRule="auto"/>
        <w:jc w:val="both"/>
        <w:rPr>
          <w:b/>
          <w:bCs/>
          <w:iCs/>
          <w:color w:val="auto"/>
          <w:u w:val="single"/>
        </w:rPr>
      </w:pPr>
      <w:bookmarkStart w:id="9" w:name="_Hlk170983620"/>
      <w:r w:rsidRPr="00143356">
        <w:rPr>
          <w:b/>
          <w:bCs/>
          <w:iCs/>
          <w:color w:val="auto"/>
          <w:u w:val="single"/>
        </w:rPr>
        <w:t xml:space="preserve">B. </w:t>
      </w:r>
      <w:r w:rsidR="00F319E6" w:rsidRPr="00143356">
        <w:rPr>
          <w:b/>
          <w:bCs/>
          <w:iCs/>
          <w:color w:val="auto"/>
          <w:u w:val="single"/>
        </w:rPr>
        <w:t>Dokumenty na wezwanie:</w:t>
      </w:r>
    </w:p>
    <w:bookmarkEnd w:id="9"/>
    <w:p w14:paraId="204CB9E8" w14:textId="3B5BB439" w:rsidR="00FE3FBD" w:rsidRPr="009C5FA2" w:rsidRDefault="00FE3FBD" w:rsidP="008045DA">
      <w:pPr>
        <w:pStyle w:val="Default"/>
        <w:spacing w:after="240" w:line="276" w:lineRule="auto"/>
        <w:ind w:left="720"/>
        <w:jc w:val="both"/>
        <w:rPr>
          <w:rFonts w:cs="Calibri"/>
          <w:b/>
          <w:color w:val="auto"/>
          <w:szCs w:val="20"/>
        </w:rPr>
      </w:pPr>
      <w:r w:rsidRPr="009C5FA2">
        <w:rPr>
          <w:rFonts w:cs="Calibri"/>
          <w:b/>
          <w:color w:val="auto"/>
          <w:szCs w:val="20"/>
        </w:rPr>
        <w:t xml:space="preserve">Wykaz osób </w:t>
      </w:r>
      <w:r w:rsidRPr="009C5FA2">
        <w:rPr>
          <w:rFonts w:cs="Calibri"/>
          <w:bCs/>
          <w:color w:val="auto"/>
          <w:szCs w:val="20"/>
        </w:rPr>
        <w:t xml:space="preserve">skierowanych przez wykonawcę do realizacji zamówienia publicznego, </w:t>
      </w:r>
      <w:r w:rsidRPr="009C5FA2">
        <w:rPr>
          <w:rFonts w:cs="Calibri"/>
          <w:bCs/>
          <w:color w:val="auto"/>
          <w:szCs w:val="20"/>
        </w:rPr>
        <w:br/>
        <w:t xml:space="preserve">w szczególności odpowiedzialnych za świadczenie usług, wraz z informacjami na temat ich kwalifikacji zawodowych, uprawnień, doświadczenia i wykształcenia – niezbędnych do wykonania zamówienia publicznego, a także zakresu wykonywanych </w:t>
      </w:r>
      <w:r w:rsidRPr="005C273E">
        <w:rPr>
          <w:rFonts w:cs="Calibri"/>
          <w:bCs/>
          <w:color w:val="auto"/>
          <w:szCs w:val="20"/>
        </w:rPr>
        <w:t>przez nie czynności oraz informacja o podstawie do dysponowania tymi osobami –</w:t>
      </w:r>
      <w:r w:rsidRPr="005C273E">
        <w:rPr>
          <w:rFonts w:cs="Calibri"/>
          <w:b/>
          <w:color w:val="auto"/>
          <w:szCs w:val="20"/>
        </w:rPr>
        <w:t xml:space="preserve"> (wzór wykazu – załącznik nr </w:t>
      </w:r>
      <w:r w:rsidR="005C273E" w:rsidRPr="005C273E">
        <w:rPr>
          <w:rFonts w:cs="Calibri"/>
          <w:b/>
          <w:color w:val="auto"/>
          <w:szCs w:val="20"/>
        </w:rPr>
        <w:t>6</w:t>
      </w:r>
      <w:r w:rsidRPr="005C273E">
        <w:rPr>
          <w:rFonts w:cs="Calibri"/>
          <w:b/>
          <w:color w:val="auto"/>
          <w:szCs w:val="20"/>
        </w:rPr>
        <w:t xml:space="preserve"> do SWZ).</w:t>
      </w:r>
    </w:p>
    <w:p w14:paraId="783B9421" w14:textId="7FE0D7EE" w:rsidR="005454DD" w:rsidRPr="00143356" w:rsidRDefault="005454DD" w:rsidP="00FF6381">
      <w:pPr>
        <w:pStyle w:val="Default"/>
        <w:spacing w:line="276" w:lineRule="auto"/>
        <w:jc w:val="both"/>
        <w:rPr>
          <w:rFonts w:cs="Calibri"/>
          <w:bCs/>
          <w:color w:val="auto"/>
          <w:szCs w:val="20"/>
        </w:rPr>
      </w:pPr>
      <w:r w:rsidRPr="00143356">
        <w:rPr>
          <w:rFonts w:cs="Calibri"/>
          <w:b/>
          <w:color w:val="auto"/>
          <w:szCs w:val="20"/>
        </w:rPr>
        <w:t xml:space="preserve">Uwaga: </w:t>
      </w:r>
      <w:r w:rsidRPr="00143356">
        <w:rPr>
          <w:rFonts w:cs="Calibri"/>
          <w:bCs/>
          <w:color w:val="auto"/>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242213" w:rsidRPr="00143356">
        <w:rPr>
          <w:rFonts w:cs="Calibri"/>
          <w:bCs/>
          <w:color w:val="auto"/>
          <w:szCs w:val="20"/>
        </w:rPr>
        <w:br/>
      </w:r>
      <w:r w:rsidRPr="00143356">
        <w:rPr>
          <w:rFonts w:cs="Calibri"/>
          <w:bCs/>
          <w:color w:val="auto"/>
          <w:szCs w:val="20"/>
        </w:rPr>
        <w:t xml:space="preserve">w oświadczeniu, o którym mowa w pkt. 2 dane umożliwiające dostęp do tych środków. </w:t>
      </w:r>
      <w:r w:rsidR="00242213" w:rsidRPr="00143356">
        <w:rPr>
          <w:rFonts w:cs="Calibri"/>
          <w:bCs/>
          <w:color w:val="auto"/>
          <w:szCs w:val="20"/>
        </w:rPr>
        <w:br/>
      </w:r>
      <w:r w:rsidRPr="00143356">
        <w:rPr>
          <w:rFonts w:cs="Calibri"/>
          <w:bCs/>
          <w:color w:val="auto"/>
          <w:szCs w:val="20"/>
        </w:rPr>
        <w:t xml:space="preserve">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Wykonawca nie jest zobowiązany do złożenia podmiotowych środków dowodowych, które Zamawiający posiada, jeżeli Wykonawca wskaże te środki oraz potwierdzi ich prawidłowość </w:t>
      </w:r>
      <w:r w:rsidR="00242213" w:rsidRPr="00143356">
        <w:rPr>
          <w:rFonts w:cs="Calibri"/>
          <w:bCs/>
          <w:color w:val="auto"/>
          <w:szCs w:val="20"/>
        </w:rPr>
        <w:br/>
      </w:r>
      <w:r w:rsidRPr="00143356">
        <w:rPr>
          <w:rFonts w:cs="Calibri"/>
          <w:bCs/>
          <w:color w:val="auto"/>
          <w:szCs w:val="20"/>
        </w:rPr>
        <w:t>i aktualność.</w:t>
      </w:r>
    </w:p>
    <w:p w14:paraId="432B924D" w14:textId="77777777" w:rsidR="00AD7182" w:rsidRPr="00FE3FBD" w:rsidRDefault="00AD7182" w:rsidP="00FF6381">
      <w:pPr>
        <w:pStyle w:val="Default"/>
        <w:spacing w:line="276" w:lineRule="auto"/>
        <w:jc w:val="both"/>
        <w:rPr>
          <w:bCs/>
          <w:iCs/>
          <w:color w:val="auto"/>
        </w:rPr>
      </w:pPr>
    </w:p>
    <w:p w14:paraId="42C76F8F" w14:textId="77777777" w:rsidR="00F319E6" w:rsidRPr="00FE3FBD" w:rsidRDefault="00F319E6" w:rsidP="00FF6381">
      <w:pPr>
        <w:pStyle w:val="Default"/>
        <w:spacing w:after="120" w:line="276" w:lineRule="auto"/>
        <w:ind w:left="284" w:hanging="284"/>
        <w:jc w:val="both"/>
        <w:rPr>
          <w:b/>
          <w:bCs/>
          <w:iCs/>
          <w:color w:val="auto"/>
          <w:sz w:val="28"/>
          <w:szCs w:val="28"/>
        </w:rPr>
      </w:pPr>
      <w:r w:rsidRPr="00FE3FBD">
        <w:rPr>
          <w:b/>
          <w:bCs/>
          <w:iCs/>
          <w:color w:val="auto"/>
          <w:sz w:val="28"/>
          <w:szCs w:val="28"/>
        </w:rPr>
        <w:t xml:space="preserve">X. Opis sposobu przygotowania i składania ofert </w:t>
      </w:r>
    </w:p>
    <w:p w14:paraId="780F8BC3"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1. Wykonawca może złożyć tylko jedną ofertę.</w:t>
      </w:r>
    </w:p>
    <w:p w14:paraId="0771B307"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2. Treść oferty musi odpowiadać treści SWZ.</w:t>
      </w:r>
    </w:p>
    <w:p w14:paraId="2FEDB856" w14:textId="5F2C372B" w:rsidR="00F319E6" w:rsidRPr="00FE3FBD" w:rsidRDefault="00F319E6" w:rsidP="00FF6381">
      <w:pPr>
        <w:pStyle w:val="Default"/>
        <w:spacing w:line="276" w:lineRule="auto"/>
        <w:ind w:left="284" w:hanging="284"/>
        <w:jc w:val="both"/>
        <w:rPr>
          <w:bCs/>
          <w:iCs/>
          <w:color w:val="auto"/>
        </w:rPr>
      </w:pPr>
      <w:r w:rsidRPr="00FE3FBD">
        <w:rPr>
          <w:bCs/>
          <w:iCs/>
          <w:color w:val="auto"/>
        </w:rPr>
        <w:t xml:space="preserve">3. Ofertę składa się na formularzu ofertowym (wzór – </w:t>
      </w:r>
      <w:r w:rsidRPr="00FE3FBD">
        <w:rPr>
          <w:b/>
          <w:bCs/>
          <w:iCs/>
          <w:color w:val="auto"/>
        </w:rPr>
        <w:t xml:space="preserve">załącznik Nr </w:t>
      </w:r>
      <w:r w:rsidR="0074342D" w:rsidRPr="00FE3FBD">
        <w:rPr>
          <w:b/>
          <w:bCs/>
          <w:iCs/>
          <w:color w:val="auto"/>
        </w:rPr>
        <w:t>1</w:t>
      </w:r>
      <w:r w:rsidRPr="00FE3FBD">
        <w:rPr>
          <w:b/>
          <w:bCs/>
          <w:iCs/>
          <w:color w:val="auto"/>
        </w:rPr>
        <w:t xml:space="preserve"> do SWZ</w:t>
      </w:r>
      <w:r w:rsidRPr="00FE3FBD">
        <w:rPr>
          <w:bCs/>
          <w:iCs/>
          <w:color w:val="auto"/>
        </w:rPr>
        <w:t xml:space="preserve">), </w:t>
      </w:r>
      <w:r w:rsidRPr="00FE3FBD">
        <w:rPr>
          <w:bCs/>
          <w:iCs/>
          <w:color w:val="auto"/>
          <w:u w:val="single"/>
        </w:rPr>
        <w:t>wypełniając wszystkie wymagane pola (rubryki, okienka, tabele</w:t>
      </w:r>
      <w:r w:rsidRPr="00FE3FBD">
        <w:rPr>
          <w:bCs/>
          <w:iCs/>
          <w:color w:val="auto"/>
        </w:rPr>
        <w:t>) w taki sposób, aby oferta była czytelna dla zamawiającego.</w:t>
      </w:r>
    </w:p>
    <w:p w14:paraId="4DC575D6"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4. Wraz z ofertą wykonawca zobowiązany jest złożyć dokumenty opisane w rozdziale IX SWZ.</w:t>
      </w:r>
    </w:p>
    <w:p w14:paraId="2B466E3B"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5.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7FF9EF5"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6. Oferta oraz pozostałe oświadczenia i dokumenty, dla których zamawiający określił wzory               w formie formularzy zamieszczonych w załącznikach do SWZ, powinny być sporządzone zgodnie z tymi wzorami, co do treści oraz opisu kolumn i wierszy.</w:t>
      </w:r>
    </w:p>
    <w:p w14:paraId="3481E875" w14:textId="77777777" w:rsidR="00F319E6" w:rsidRPr="00FE3FBD" w:rsidRDefault="00F319E6" w:rsidP="00FF6381">
      <w:pPr>
        <w:pStyle w:val="Default"/>
        <w:spacing w:line="276" w:lineRule="auto"/>
        <w:ind w:left="284" w:hanging="284"/>
        <w:jc w:val="both"/>
        <w:rPr>
          <w:b/>
          <w:iCs/>
          <w:color w:val="auto"/>
        </w:rPr>
      </w:pPr>
      <w:r w:rsidRPr="00FE3FBD">
        <w:rPr>
          <w:bCs/>
          <w:iCs/>
          <w:color w:val="auto"/>
        </w:rPr>
        <w:t xml:space="preserve">7. Ofertę składa się pod rygorem nieważności </w:t>
      </w:r>
      <w:r w:rsidRPr="00FE3FBD">
        <w:rPr>
          <w:b/>
          <w:iCs/>
          <w:color w:val="auto"/>
        </w:rPr>
        <w:t>w formie elektronicznej lub w postaci elektronicznej opatrzonej podpisem zaufanym lub osobistym.</w:t>
      </w:r>
    </w:p>
    <w:p w14:paraId="76BFA6F8"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lastRenderedPageBreak/>
        <w:t>8. Oferta powinna być sporządzona w języku polskim. Każdy dokument składający się na ofertę powinien być czytelny.</w:t>
      </w:r>
    </w:p>
    <w:p w14:paraId="31756976" w14:textId="3A9B1B8E" w:rsidR="00F319E6" w:rsidRPr="00FE3FBD" w:rsidRDefault="00F319E6" w:rsidP="00FF6381">
      <w:pPr>
        <w:pStyle w:val="Default"/>
        <w:spacing w:line="276" w:lineRule="auto"/>
        <w:ind w:left="284" w:hanging="284"/>
        <w:jc w:val="both"/>
        <w:rPr>
          <w:bCs/>
          <w:iCs/>
          <w:color w:val="auto"/>
        </w:rPr>
      </w:pPr>
      <w:r w:rsidRPr="00FE3FBD">
        <w:rPr>
          <w:bCs/>
          <w:iCs/>
          <w:color w:val="auto"/>
        </w:rPr>
        <w:t>9. Wymagania formalne dotyczące składania oferty, oświadczeń i dokumentów opisano                    w rozdziale IV pkt 1</w:t>
      </w:r>
      <w:r w:rsidR="0039509A" w:rsidRPr="00FE3FBD">
        <w:rPr>
          <w:bCs/>
          <w:iCs/>
          <w:color w:val="auto"/>
        </w:rPr>
        <w:t>8</w:t>
      </w:r>
      <w:r w:rsidRPr="00FE3FBD">
        <w:rPr>
          <w:bCs/>
          <w:iCs/>
          <w:color w:val="auto"/>
        </w:rPr>
        <w:t xml:space="preserve"> (Komunikacja w postępowaniu) oraz w rozdziale IX SWZ.</w:t>
      </w:r>
    </w:p>
    <w:p w14:paraId="005BA6F8" w14:textId="4E137E76" w:rsidR="00F319E6" w:rsidRPr="00FE3FBD" w:rsidRDefault="00F319E6" w:rsidP="00FF6381">
      <w:pPr>
        <w:pStyle w:val="Default"/>
        <w:spacing w:line="276" w:lineRule="auto"/>
        <w:ind w:left="284" w:hanging="284"/>
        <w:jc w:val="both"/>
        <w:rPr>
          <w:bCs/>
          <w:iCs/>
          <w:color w:val="auto"/>
        </w:rPr>
      </w:pPr>
      <w:r w:rsidRPr="00FE3FBD">
        <w:rPr>
          <w:bCs/>
          <w:iCs/>
          <w:color w:val="auto"/>
        </w:rPr>
        <w:t xml:space="preserve">10. Wszystkie koszty związane z uczestnictwem w postępowaniu - przygotowaniem   </w:t>
      </w:r>
      <w:r w:rsidR="0046553C" w:rsidRPr="00FE3FBD">
        <w:rPr>
          <w:bCs/>
          <w:iCs/>
          <w:color w:val="auto"/>
        </w:rPr>
        <w:t xml:space="preserve">                             </w:t>
      </w:r>
      <w:r w:rsidRPr="00FE3FBD">
        <w:rPr>
          <w:bCs/>
          <w:iCs/>
          <w:color w:val="auto"/>
        </w:rPr>
        <w:t>i złożeniem oferty, ponosi wykonawca składający ofertę.</w:t>
      </w:r>
    </w:p>
    <w:p w14:paraId="57211610"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11. Termin składania ofert i termin otwarcia ofert określono w rozdziale VI.</w:t>
      </w:r>
    </w:p>
    <w:p w14:paraId="2B5856D5"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12. Oferta złożona po terminie podlega odrzuceniu na podstawie art. 226 ust. 1 pkt 1 ustawy Pzp.</w:t>
      </w:r>
    </w:p>
    <w:p w14:paraId="7707E445" w14:textId="77777777" w:rsidR="00F319E6" w:rsidRPr="00FE3FBD" w:rsidRDefault="00F319E6" w:rsidP="00FF6381">
      <w:pPr>
        <w:pStyle w:val="Default"/>
        <w:spacing w:line="276" w:lineRule="auto"/>
        <w:ind w:left="284" w:hanging="284"/>
        <w:jc w:val="both"/>
        <w:rPr>
          <w:bCs/>
          <w:iCs/>
          <w:color w:val="auto"/>
        </w:rPr>
      </w:pPr>
      <w:r w:rsidRPr="00FE3FBD">
        <w:rPr>
          <w:bCs/>
          <w:iCs/>
          <w:color w:val="auto"/>
        </w:rPr>
        <w:t>13. Wykonawca po upływie terminu do składania ofert nie może skutecznie dokonać zmiany ani wycofać złożonej oferty.</w:t>
      </w:r>
    </w:p>
    <w:p w14:paraId="04BF0463" w14:textId="77777777" w:rsidR="009737CF" w:rsidRPr="00FE3FBD" w:rsidRDefault="009737CF" w:rsidP="00FF6381">
      <w:pPr>
        <w:pStyle w:val="Default"/>
        <w:spacing w:line="276" w:lineRule="auto"/>
        <w:ind w:left="284" w:hanging="284"/>
        <w:jc w:val="both"/>
        <w:rPr>
          <w:bCs/>
          <w:iCs/>
          <w:color w:val="auto"/>
        </w:rPr>
      </w:pPr>
      <w:r w:rsidRPr="00FE3FBD">
        <w:rPr>
          <w:bCs/>
          <w:iCs/>
          <w:color w:val="auto"/>
        </w:rPr>
        <w:t>14. Przed upływem składania ofert wykonawca może wycofać ofertę w zakładce „Oferty/wnioski” używając przycisku „Wycofaj ofertę”.</w:t>
      </w:r>
    </w:p>
    <w:p w14:paraId="2F18071C" w14:textId="77777777" w:rsidR="009737CF" w:rsidRPr="00FE3FBD" w:rsidRDefault="009737CF" w:rsidP="00FF6381">
      <w:pPr>
        <w:pStyle w:val="Default"/>
        <w:spacing w:line="276" w:lineRule="auto"/>
        <w:ind w:left="284" w:hanging="284"/>
        <w:jc w:val="both"/>
        <w:rPr>
          <w:bCs/>
          <w:iCs/>
          <w:color w:val="auto"/>
        </w:rPr>
      </w:pPr>
      <w:r w:rsidRPr="00FE3FBD">
        <w:rPr>
          <w:bCs/>
          <w:iCs/>
          <w:color w:val="auto"/>
        </w:rPr>
        <w:t xml:space="preserve">15. Przed otwarciem ofert </w:t>
      </w:r>
      <w:r w:rsidRPr="00FE3FBD">
        <w:rPr>
          <w:b/>
          <w:bCs/>
          <w:iCs/>
          <w:color w:val="auto"/>
        </w:rPr>
        <w:t>zamawiający udostępni na stronie internetowej prowadzonego postępowania kwotę, jaką zamierza przeznaczyć na realizację zamówienia.</w:t>
      </w:r>
    </w:p>
    <w:p w14:paraId="47D5790A" w14:textId="77777777" w:rsidR="009737CF" w:rsidRPr="00FE3FBD" w:rsidRDefault="009737CF" w:rsidP="00FF6381">
      <w:pPr>
        <w:pStyle w:val="Default"/>
        <w:spacing w:line="276" w:lineRule="auto"/>
        <w:ind w:left="284" w:hanging="284"/>
        <w:jc w:val="both"/>
        <w:rPr>
          <w:bCs/>
          <w:iCs/>
          <w:color w:val="auto"/>
        </w:rPr>
      </w:pPr>
      <w:r w:rsidRPr="00FE3FBD">
        <w:rPr>
          <w:bCs/>
          <w:iCs/>
          <w:color w:val="auto"/>
        </w:rPr>
        <w:t>16. Zamawiający niezwłocznie po otwarciu ofert, udostępni na stronie internetowej prowadzonego postępowania informacje o:</w:t>
      </w:r>
    </w:p>
    <w:p w14:paraId="6391537D" w14:textId="77777777" w:rsidR="009737CF" w:rsidRPr="00FE3FBD" w:rsidRDefault="009737CF" w:rsidP="00FF6381">
      <w:pPr>
        <w:pStyle w:val="Default"/>
        <w:spacing w:line="276" w:lineRule="auto"/>
        <w:ind w:left="284" w:hanging="284"/>
        <w:jc w:val="both"/>
        <w:rPr>
          <w:bCs/>
          <w:iCs/>
          <w:color w:val="auto"/>
        </w:rPr>
      </w:pPr>
      <w:r w:rsidRPr="00FE3FBD">
        <w:rPr>
          <w:bCs/>
          <w:iCs/>
          <w:color w:val="auto"/>
        </w:rPr>
        <w:t>- nazwach albo imionach i nazwiskach oraz siedzibach lub miejscach prowadzonej działalności gospodarczej albo miejscach zamieszkania wykonawców, których oferty zostały otwarte;</w:t>
      </w:r>
    </w:p>
    <w:p w14:paraId="593CE0F6" w14:textId="77777777" w:rsidR="009737CF" w:rsidRPr="00FE3FBD" w:rsidRDefault="009737CF" w:rsidP="00FF6381">
      <w:pPr>
        <w:pStyle w:val="Default"/>
        <w:spacing w:line="276" w:lineRule="auto"/>
        <w:ind w:left="284" w:hanging="284"/>
        <w:jc w:val="both"/>
        <w:rPr>
          <w:bCs/>
          <w:iCs/>
          <w:color w:val="auto"/>
        </w:rPr>
      </w:pPr>
      <w:r w:rsidRPr="00FE3FBD">
        <w:rPr>
          <w:bCs/>
          <w:iCs/>
          <w:color w:val="auto"/>
        </w:rPr>
        <w:t>- cenach lub kosztach zawartych w ofertach.</w:t>
      </w:r>
    </w:p>
    <w:p w14:paraId="28D96158" w14:textId="77777777" w:rsidR="00E54BF8" w:rsidRPr="00FE3FBD" w:rsidRDefault="00E54BF8" w:rsidP="00FF6381">
      <w:pPr>
        <w:pStyle w:val="Default"/>
        <w:spacing w:line="276" w:lineRule="auto"/>
        <w:ind w:left="284" w:hanging="284"/>
        <w:jc w:val="both"/>
        <w:rPr>
          <w:bCs/>
          <w:iCs/>
          <w:color w:val="auto"/>
        </w:rPr>
      </w:pPr>
    </w:p>
    <w:p w14:paraId="5AB302AA" w14:textId="77777777" w:rsidR="00F319E6" w:rsidRPr="00FE3FBD" w:rsidRDefault="00F319E6" w:rsidP="00FF6381">
      <w:pPr>
        <w:pStyle w:val="Default"/>
        <w:spacing w:after="120" w:line="276" w:lineRule="auto"/>
        <w:ind w:left="284" w:hanging="284"/>
        <w:jc w:val="both"/>
        <w:rPr>
          <w:b/>
          <w:bCs/>
          <w:iCs/>
          <w:color w:val="auto"/>
          <w:sz w:val="28"/>
          <w:szCs w:val="28"/>
        </w:rPr>
      </w:pPr>
      <w:r w:rsidRPr="00FE3FBD">
        <w:rPr>
          <w:b/>
          <w:bCs/>
          <w:iCs/>
          <w:color w:val="auto"/>
          <w:sz w:val="28"/>
          <w:szCs w:val="28"/>
        </w:rPr>
        <w:t>XI. Sposób obliczenia ceny oferty</w:t>
      </w:r>
    </w:p>
    <w:p w14:paraId="207A104C" w14:textId="5CF29607" w:rsidR="00F319E6" w:rsidRPr="00FE3FBD" w:rsidRDefault="00F319E6">
      <w:pPr>
        <w:pStyle w:val="Default"/>
        <w:numPr>
          <w:ilvl w:val="0"/>
          <w:numId w:val="13"/>
        </w:numPr>
        <w:spacing w:line="276" w:lineRule="auto"/>
        <w:jc w:val="both"/>
        <w:rPr>
          <w:bCs/>
          <w:iCs/>
          <w:color w:val="auto"/>
        </w:rPr>
      </w:pPr>
      <w:r w:rsidRPr="00FE3FBD">
        <w:rPr>
          <w:bCs/>
          <w:iCs/>
          <w:color w:val="auto"/>
        </w:rPr>
        <w:t xml:space="preserve">Wykonawca określa w formularzu ofertowym (załącznik Nr </w:t>
      </w:r>
      <w:r w:rsidR="0074342D" w:rsidRPr="00FE3FBD">
        <w:rPr>
          <w:bCs/>
          <w:iCs/>
          <w:color w:val="auto"/>
        </w:rPr>
        <w:t>1</w:t>
      </w:r>
      <w:r w:rsidRPr="00FE3FBD">
        <w:rPr>
          <w:bCs/>
          <w:iCs/>
          <w:color w:val="auto"/>
        </w:rPr>
        <w:t xml:space="preserve"> do SWZ) cenę realizacji zamówienia poprzez wskazanie ceny netto, brutto i podatku VAT łącznie dla całego zamówienia. </w:t>
      </w:r>
    </w:p>
    <w:p w14:paraId="36531AF1" w14:textId="32122EFF" w:rsidR="00945737" w:rsidRPr="00FE3FBD" w:rsidRDefault="00945737">
      <w:pPr>
        <w:pStyle w:val="Default"/>
        <w:numPr>
          <w:ilvl w:val="0"/>
          <w:numId w:val="13"/>
        </w:numPr>
        <w:spacing w:line="276" w:lineRule="auto"/>
        <w:jc w:val="both"/>
        <w:rPr>
          <w:bCs/>
          <w:iCs/>
          <w:color w:val="auto"/>
        </w:rPr>
      </w:pPr>
      <w:r w:rsidRPr="00FE3FBD">
        <w:rPr>
          <w:rFonts w:cs="Calibri"/>
          <w:color w:val="auto"/>
          <w:szCs w:val="20"/>
        </w:rPr>
        <w:t>Cena oferty musi być wyrażona w PLN z dokładnością do dwóch miejsc po przecinku.</w:t>
      </w:r>
    </w:p>
    <w:p w14:paraId="2549524C" w14:textId="6163BE98" w:rsidR="00945737" w:rsidRPr="00FE3FBD" w:rsidRDefault="00000000">
      <w:pPr>
        <w:pStyle w:val="Default"/>
        <w:numPr>
          <w:ilvl w:val="0"/>
          <w:numId w:val="13"/>
        </w:numPr>
        <w:spacing w:line="276" w:lineRule="auto"/>
        <w:jc w:val="both"/>
        <w:rPr>
          <w:bCs/>
          <w:iCs/>
          <w:color w:val="auto"/>
        </w:rPr>
      </w:pPr>
      <w:hyperlink r:id="rId19" w:history="1">
        <w:r w:rsidR="00945737" w:rsidRPr="00FE3FBD">
          <w:rPr>
            <w:color w:val="auto"/>
          </w:rPr>
          <w:t>Cena oferty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w:t>
        </w:r>
      </w:hyperlink>
    </w:p>
    <w:p w14:paraId="08E706DA" w14:textId="2B946AF7" w:rsidR="00945737" w:rsidRPr="00FE3FBD" w:rsidRDefault="00945737">
      <w:pPr>
        <w:pStyle w:val="Default"/>
        <w:numPr>
          <w:ilvl w:val="0"/>
          <w:numId w:val="13"/>
        </w:numPr>
        <w:spacing w:line="276" w:lineRule="auto"/>
        <w:jc w:val="both"/>
        <w:rPr>
          <w:rFonts w:cs="Calibri"/>
          <w:color w:val="auto"/>
          <w:szCs w:val="20"/>
        </w:rPr>
      </w:pPr>
      <w:r w:rsidRPr="00FE3FBD">
        <w:rPr>
          <w:rFonts w:cs="Calibri"/>
          <w:color w:val="auto"/>
          <w:szCs w:val="20"/>
        </w:rPr>
        <w:t xml:space="preserve"> Cena musi uwzględniać wszystkie wymagania niniejszej SWZ</w:t>
      </w:r>
      <w:r w:rsidR="0039509A" w:rsidRPr="00FE3FBD">
        <w:rPr>
          <w:rFonts w:cs="Calibri"/>
          <w:color w:val="auto"/>
          <w:szCs w:val="20"/>
        </w:rPr>
        <w:t xml:space="preserve"> i załącznikach</w:t>
      </w:r>
      <w:r w:rsidRPr="00FE3FBD">
        <w:rPr>
          <w:rFonts w:cs="Calibri"/>
          <w:color w:val="auto"/>
          <w:szCs w:val="20"/>
        </w:rPr>
        <w:t xml:space="preserve"> oraz obejmować wszelkie koszty, jakie poniesie Wykonawca z tytułu należytej oraz zgodnej z obowiązującymi przepisami realizacji przedmiotu zamówienia w całym okresie realizacji zamówienia. W cenie powinny być uwzględnione wszystkie podatki, ubezpieczenia, opłaty, opłaty transportowe itp., włącznie z podatkiem od towarów </w:t>
      </w:r>
      <w:r w:rsidR="00220D43" w:rsidRPr="00FE3FBD">
        <w:rPr>
          <w:rFonts w:cs="Calibri"/>
          <w:color w:val="auto"/>
          <w:szCs w:val="20"/>
        </w:rPr>
        <w:br/>
      </w:r>
      <w:r w:rsidRPr="00FE3FBD">
        <w:rPr>
          <w:rFonts w:cs="Calibri"/>
          <w:color w:val="auto"/>
          <w:szCs w:val="20"/>
        </w:rPr>
        <w:t>i usług – VAT</w:t>
      </w:r>
      <w:r w:rsidR="00CD7F4B" w:rsidRPr="00FE3FBD">
        <w:rPr>
          <w:rFonts w:cs="Calibri"/>
          <w:color w:val="auto"/>
          <w:szCs w:val="20"/>
        </w:rPr>
        <w:t>.</w:t>
      </w:r>
    </w:p>
    <w:p w14:paraId="21FE997C" w14:textId="77777777" w:rsidR="00945737" w:rsidRPr="00FE3FBD" w:rsidRDefault="00945737">
      <w:pPr>
        <w:pStyle w:val="Default"/>
        <w:numPr>
          <w:ilvl w:val="0"/>
          <w:numId w:val="13"/>
        </w:numPr>
        <w:spacing w:line="276" w:lineRule="auto"/>
        <w:jc w:val="both"/>
        <w:rPr>
          <w:rFonts w:cs="Calibri"/>
          <w:color w:val="auto"/>
          <w:szCs w:val="20"/>
        </w:rPr>
      </w:pPr>
      <w:r w:rsidRPr="00FE3FBD">
        <w:rPr>
          <w:rFonts w:cs="Calibri"/>
          <w:color w:val="auto"/>
          <w:szCs w:val="20"/>
        </w:rPr>
        <w:t xml:space="preserve"> Każdy z Wykonawców może zaproponować tylko jedną cenę. </w:t>
      </w:r>
    </w:p>
    <w:p w14:paraId="3F52FE0B" w14:textId="77777777" w:rsidR="00945737" w:rsidRPr="00FE3FBD" w:rsidRDefault="00945737">
      <w:pPr>
        <w:pStyle w:val="Default"/>
        <w:numPr>
          <w:ilvl w:val="0"/>
          <w:numId w:val="13"/>
        </w:numPr>
        <w:spacing w:line="276" w:lineRule="auto"/>
        <w:jc w:val="both"/>
        <w:rPr>
          <w:rFonts w:cs="Calibri"/>
          <w:color w:val="auto"/>
          <w:szCs w:val="20"/>
        </w:rPr>
      </w:pPr>
      <w:r w:rsidRPr="00FE3FBD">
        <w:rPr>
          <w:rFonts w:cs="Calibri"/>
          <w:color w:val="auto"/>
          <w:szCs w:val="20"/>
        </w:rPr>
        <w:t xml:space="preserve"> Sposób zapłaty i rozliczenia za realizację niniejszego zamówienia, określone są we wzorze umowy.</w:t>
      </w:r>
    </w:p>
    <w:p w14:paraId="0FD5C8FF" w14:textId="3023BD1C" w:rsidR="00945737" w:rsidRPr="00FE3FBD" w:rsidRDefault="00000000">
      <w:pPr>
        <w:pStyle w:val="Default"/>
        <w:numPr>
          <w:ilvl w:val="0"/>
          <w:numId w:val="13"/>
        </w:numPr>
        <w:spacing w:line="276" w:lineRule="auto"/>
        <w:jc w:val="both"/>
        <w:rPr>
          <w:rFonts w:cs="Calibri"/>
          <w:color w:val="auto"/>
          <w:szCs w:val="20"/>
        </w:rPr>
      </w:pPr>
      <w:hyperlink r:id="rId20" w:history="1">
        <w:r w:rsidR="00945737" w:rsidRPr="00FE3FBD">
          <w:rPr>
            <w:color w:val="auto"/>
          </w:rPr>
          <w:t>Wykonawcy ponoszą wszelkie koszty związane z przygotowaniem i złożeniem oferty.</w:t>
        </w:r>
      </w:hyperlink>
    </w:p>
    <w:p w14:paraId="2B054EE4" w14:textId="52D877C9" w:rsidR="00F319E6" w:rsidRPr="00FE3FBD" w:rsidRDefault="00F319E6">
      <w:pPr>
        <w:pStyle w:val="Default"/>
        <w:numPr>
          <w:ilvl w:val="0"/>
          <w:numId w:val="13"/>
        </w:numPr>
        <w:spacing w:line="276" w:lineRule="auto"/>
        <w:jc w:val="both"/>
        <w:rPr>
          <w:color w:val="auto"/>
        </w:rPr>
      </w:pPr>
      <w:r w:rsidRPr="00FE3FBD">
        <w:rPr>
          <w:color w:val="auto"/>
        </w:rPr>
        <w:t>Cena podana w formularzu ofertowym jest ceną ostateczną, niepodlegającą negocjacji</w:t>
      </w:r>
      <w:r w:rsidR="00711304" w:rsidRPr="00FE3FBD">
        <w:rPr>
          <w:color w:val="auto"/>
        </w:rPr>
        <w:t xml:space="preserve"> </w:t>
      </w:r>
      <w:r w:rsidR="00711304" w:rsidRPr="00FE3FBD">
        <w:rPr>
          <w:color w:val="auto"/>
        </w:rPr>
        <w:br/>
      </w:r>
      <w:r w:rsidRPr="00FE3FBD">
        <w:rPr>
          <w:color w:val="auto"/>
        </w:rPr>
        <w:t>i wyczerpującą wszystkie należności Wykonawcy wobec Zamawiającego związane</w:t>
      </w:r>
      <w:r w:rsidR="00711304" w:rsidRPr="00FE3FBD">
        <w:rPr>
          <w:color w:val="auto"/>
        </w:rPr>
        <w:t xml:space="preserve"> </w:t>
      </w:r>
      <w:r w:rsidR="00711304" w:rsidRPr="00FE3FBD">
        <w:rPr>
          <w:color w:val="auto"/>
        </w:rPr>
        <w:br/>
      </w:r>
      <w:r w:rsidRPr="00FE3FBD">
        <w:rPr>
          <w:color w:val="auto"/>
        </w:rPr>
        <w:lastRenderedPageBreak/>
        <w:t>z realizacją przedmiotu zamówienia. Wynagrodzenie jest wynagrodzeniem ryczałtowym obejmującym wszystkie świadczenia konieczne do terminowego wykonania przedmiotu zamówienia.</w:t>
      </w:r>
    </w:p>
    <w:p w14:paraId="55B65048" w14:textId="30DBE05F" w:rsidR="00F319E6" w:rsidRPr="00FE3FBD" w:rsidRDefault="00F319E6">
      <w:pPr>
        <w:pStyle w:val="Default"/>
        <w:numPr>
          <w:ilvl w:val="0"/>
          <w:numId w:val="13"/>
        </w:numPr>
        <w:spacing w:line="276" w:lineRule="auto"/>
        <w:jc w:val="both"/>
        <w:rPr>
          <w:color w:val="auto"/>
        </w:rPr>
      </w:pPr>
      <w:r w:rsidRPr="00FE3FBD">
        <w:rPr>
          <w:color w:val="auto"/>
        </w:rPr>
        <w:t>Jeżeli oferta będzie zawierała ceny jednostkowe wyrażone jako wielkości matematyczne znajdujące się na trzecim i kolejnym miejscu po przecinku, zostanie odrzucona na podstawie art. 226 ust. 1 pkt 4 i 5 stawy Pzp.</w:t>
      </w:r>
    </w:p>
    <w:p w14:paraId="4E32B1BF" w14:textId="77777777" w:rsidR="00F319E6" w:rsidRPr="00FE3FBD" w:rsidRDefault="00F319E6" w:rsidP="00FF6381">
      <w:pPr>
        <w:pStyle w:val="Default"/>
        <w:spacing w:line="276" w:lineRule="auto"/>
        <w:ind w:left="284" w:hanging="284"/>
        <w:jc w:val="both"/>
        <w:rPr>
          <w:b/>
          <w:bCs/>
          <w:iCs/>
          <w:color w:val="auto"/>
          <w:sz w:val="20"/>
          <w:szCs w:val="20"/>
        </w:rPr>
      </w:pPr>
      <w:r w:rsidRPr="00FE3FBD">
        <w:rPr>
          <w:bCs/>
          <w:iCs/>
          <w:color w:val="auto"/>
        </w:rPr>
        <w:t xml:space="preserve">    </w:t>
      </w:r>
      <w:r w:rsidRPr="00FE3FBD">
        <w:rPr>
          <w:b/>
          <w:bCs/>
          <w:iCs/>
          <w:color w:val="auto"/>
          <w:sz w:val="20"/>
          <w:szCs w:val="20"/>
          <w:u w:val="single"/>
        </w:rPr>
        <w:t>Uwaga:</w:t>
      </w:r>
      <w:r w:rsidRPr="00FE3FBD">
        <w:rPr>
          <w:b/>
          <w:bCs/>
          <w:iCs/>
          <w:color w:val="auto"/>
          <w:sz w:val="20"/>
          <w:szCs w:val="20"/>
        </w:rPr>
        <w:t xml:space="preserve"> Jeden grosz jest najmniejszą jednostka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1 grosz.</w:t>
      </w:r>
    </w:p>
    <w:p w14:paraId="09D9D331" w14:textId="46664326" w:rsidR="00F319E6" w:rsidRPr="00FE3FBD" w:rsidRDefault="00F319E6">
      <w:pPr>
        <w:pStyle w:val="Default"/>
        <w:numPr>
          <w:ilvl w:val="0"/>
          <w:numId w:val="13"/>
        </w:numPr>
        <w:spacing w:line="276" w:lineRule="auto"/>
        <w:jc w:val="both"/>
        <w:rPr>
          <w:color w:val="auto"/>
        </w:rPr>
      </w:pPr>
      <w:r w:rsidRPr="00FE3FBD">
        <w:rPr>
          <w:color w:val="auto"/>
        </w:rPr>
        <w:t>Zamawiający nie przewiduje rozliczeń w walucie obcej.</w:t>
      </w:r>
    </w:p>
    <w:p w14:paraId="0487BA5F" w14:textId="55560B56" w:rsidR="00F319E6" w:rsidRPr="00FE3FBD" w:rsidRDefault="00F319E6">
      <w:pPr>
        <w:pStyle w:val="Default"/>
        <w:numPr>
          <w:ilvl w:val="0"/>
          <w:numId w:val="13"/>
        </w:numPr>
        <w:spacing w:line="276" w:lineRule="auto"/>
        <w:jc w:val="both"/>
        <w:rPr>
          <w:color w:val="auto"/>
        </w:rPr>
      </w:pPr>
      <w:r w:rsidRPr="00FE3FBD">
        <w:rPr>
          <w:color w:val="auto"/>
        </w:rPr>
        <w:t>Wyliczona cena oferty brutto będzie służyć do porównania złożonych ofert i do rozliczenia  w trakcie realizacji zamówienia.</w:t>
      </w:r>
    </w:p>
    <w:p w14:paraId="6605917F" w14:textId="598FCB10" w:rsidR="00F319E6" w:rsidRPr="00FE3FBD" w:rsidRDefault="00F319E6">
      <w:pPr>
        <w:pStyle w:val="Default"/>
        <w:numPr>
          <w:ilvl w:val="0"/>
          <w:numId w:val="13"/>
        </w:numPr>
        <w:spacing w:line="276" w:lineRule="auto"/>
        <w:jc w:val="both"/>
        <w:rPr>
          <w:color w:val="auto"/>
        </w:rPr>
      </w:pPr>
      <w:r w:rsidRPr="00FE3FBD">
        <w:rPr>
          <w:color w:val="auto"/>
        </w:rPr>
        <w:t>Wykonawca zobowiązany jest zastosować stawkę VAT zgodnie z obowiązującymi przepisami ustawy z dnia 11 marca 2004</w:t>
      </w:r>
      <w:r w:rsidR="00297F62" w:rsidRPr="00FE3FBD">
        <w:rPr>
          <w:color w:val="auto"/>
        </w:rPr>
        <w:t xml:space="preserve"> </w:t>
      </w:r>
      <w:r w:rsidRPr="00FE3FBD">
        <w:rPr>
          <w:color w:val="auto"/>
        </w:rPr>
        <w:t>r. o podatku od towarów i usług (Dz. U. z 202</w:t>
      </w:r>
      <w:r w:rsidR="00784B53" w:rsidRPr="00FE3FBD">
        <w:rPr>
          <w:color w:val="auto"/>
        </w:rPr>
        <w:t>4</w:t>
      </w:r>
      <w:r w:rsidR="00297F62" w:rsidRPr="00FE3FBD">
        <w:rPr>
          <w:color w:val="auto"/>
        </w:rPr>
        <w:t xml:space="preserve"> </w:t>
      </w:r>
      <w:r w:rsidRPr="00FE3FBD">
        <w:rPr>
          <w:color w:val="auto"/>
        </w:rPr>
        <w:t xml:space="preserve">r., poz. </w:t>
      </w:r>
      <w:r w:rsidR="00784B53" w:rsidRPr="00FE3FBD">
        <w:rPr>
          <w:color w:val="auto"/>
        </w:rPr>
        <w:t>361</w:t>
      </w:r>
      <w:r w:rsidRPr="00FE3FBD">
        <w:rPr>
          <w:color w:val="auto"/>
        </w:rPr>
        <w:t xml:space="preserve"> ze zmianami).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w:t>
      </w:r>
      <w:r w:rsidR="00AD175D" w:rsidRPr="00FE3FBD">
        <w:rPr>
          <w:color w:val="auto"/>
        </w:rPr>
        <w:t>(</w:t>
      </w:r>
      <w:r w:rsidRPr="00FE3FBD">
        <w:rPr>
          <w:color w:val="auto"/>
        </w:rPr>
        <w:t>VAT) potraktowane będzie jako błąd</w:t>
      </w:r>
      <w:r w:rsidR="0002106B" w:rsidRPr="00FE3FBD">
        <w:rPr>
          <w:color w:val="auto"/>
        </w:rPr>
        <w:t xml:space="preserve"> </w:t>
      </w:r>
      <w:r w:rsidRPr="00FE3FBD">
        <w:rPr>
          <w:color w:val="auto"/>
        </w:rPr>
        <w:t>w obliczeniu ceny i spowoduje odrzucenie oferty, jeżeli nie ziszczą się ustawowe przesłanki omyłki, o której mowa w art. 223 ustawy Pzp.</w:t>
      </w:r>
    </w:p>
    <w:p w14:paraId="7EAB9DCF" w14:textId="15CF84DA" w:rsidR="00F319E6" w:rsidRPr="00FE3FBD" w:rsidRDefault="00F319E6">
      <w:pPr>
        <w:pStyle w:val="Default"/>
        <w:numPr>
          <w:ilvl w:val="0"/>
          <w:numId w:val="13"/>
        </w:numPr>
        <w:spacing w:line="276" w:lineRule="auto"/>
        <w:jc w:val="both"/>
        <w:rPr>
          <w:color w:val="auto"/>
        </w:rPr>
      </w:pPr>
      <w:r w:rsidRPr="00FE3FBD">
        <w:rPr>
          <w:color w:val="auto"/>
        </w:rPr>
        <w:t xml:space="preserve">Zgodnie z art. 225 ustawy Pzp. jeżeli została złożona oferta, której wybór prowadziłby do powstania u zamawiającego obowiązku podatkowego zgodnie z ustawą z dnia 11 marca 2004r. o podatku od towarów i usług </w:t>
      </w:r>
      <w:r w:rsidR="00297F62" w:rsidRPr="00FE3FBD">
        <w:rPr>
          <w:color w:val="auto"/>
        </w:rPr>
        <w:t>(Dz. U. z 202</w:t>
      </w:r>
      <w:r w:rsidR="00784B53" w:rsidRPr="00FE3FBD">
        <w:rPr>
          <w:color w:val="auto"/>
        </w:rPr>
        <w:t>4</w:t>
      </w:r>
      <w:r w:rsidR="00297F62" w:rsidRPr="00FE3FBD">
        <w:rPr>
          <w:color w:val="auto"/>
        </w:rPr>
        <w:t xml:space="preserve"> r., poz. </w:t>
      </w:r>
      <w:r w:rsidR="00784B53" w:rsidRPr="00FE3FBD">
        <w:rPr>
          <w:color w:val="auto"/>
        </w:rPr>
        <w:t>361</w:t>
      </w:r>
      <w:r w:rsidR="00297F62" w:rsidRPr="00FE3FBD">
        <w:rPr>
          <w:color w:val="auto"/>
        </w:rPr>
        <w:t xml:space="preserve"> ze zmianami</w:t>
      </w:r>
      <w:r w:rsidRPr="00FE3FBD">
        <w:rPr>
          <w:color w:val="auto"/>
        </w:rPr>
        <w:t>), dla celów zastosowania kryterium ceny lub kosztu, zamawiający dolicza do przedstawionej w tej ofercie ceny, kwotę podatku od towarów i usług, którą miałby obowiązek rozliczyć. W takiej sytuacji wykonawca ma obowiązek:</w:t>
      </w:r>
    </w:p>
    <w:p w14:paraId="18D204E3" w14:textId="7DE24890" w:rsidR="00F319E6" w:rsidRPr="00FE3FBD" w:rsidRDefault="00F319E6" w:rsidP="00FF6381">
      <w:pPr>
        <w:pStyle w:val="Default"/>
        <w:spacing w:line="276" w:lineRule="auto"/>
        <w:ind w:left="1134" w:hanging="425"/>
        <w:jc w:val="both"/>
        <w:rPr>
          <w:bCs/>
          <w:iCs/>
          <w:color w:val="auto"/>
        </w:rPr>
      </w:pPr>
      <w:r w:rsidRPr="00FE3FBD">
        <w:rPr>
          <w:bCs/>
          <w:iCs/>
          <w:color w:val="auto"/>
        </w:rPr>
        <w:t>1) poinformowania zamawiającego, że wybór jego oferty będzie prowadził do powstania u zamawiającego obowiązku podatkowego;</w:t>
      </w:r>
    </w:p>
    <w:p w14:paraId="4C124784" w14:textId="77777777" w:rsidR="00F319E6" w:rsidRPr="00FE3FBD" w:rsidRDefault="00F319E6" w:rsidP="00FF6381">
      <w:pPr>
        <w:pStyle w:val="Default"/>
        <w:spacing w:line="276" w:lineRule="auto"/>
        <w:ind w:left="1134" w:hanging="425"/>
        <w:jc w:val="both"/>
        <w:rPr>
          <w:bCs/>
          <w:iCs/>
          <w:color w:val="auto"/>
        </w:rPr>
      </w:pPr>
      <w:r w:rsidRPr="00FE3FBD">
        <w:rPr>
          <w:bCs/>
          <w:iCs/>
          <w:color w:val="auto"/>
        </w:rPr>
        <w:t>2) wskazania nazwy (rodzaju) towaru lub usługi, których dostawa lub świadczenie będą prowadziły do powstania obowiązku podatkowego;</w:t>
      </w:r>
    </w:p>
    <w:p w14:paraId="744E5EA1" w14:textId="77777777" w:rsidR="00F319E6" w:rsidRPr="00FE3FBD" w:rsidRDefault="00F319E6" w:rsidP="00FF6381">
      <w:pPr>
        <w:pStyle w:val="Default"/>
        <w:spacing w:line="276" w:lineRule="auto"/>
        <w:ind w:left="1134" w:hanging="425"/>
        <w:jc w:val="both"/>
        <w:rPr>
          <w:bCs/>
          <w:iCs/>
          <w:color w:val="auto"/>
        </w:rPr>
      </w:pPr>
      <w:r w:rsidRPr="00FE3FBD">
        <w:rPr>
          <w:bCs/>
          <w:iCs/>
          <w:color w:val="auto"/>
        </w:rPr>
        <w:t>3) wskazania wartości towaru lub usługi objętego obowiązkiem podatkowym zamawiającego, bez kwoty podatku;</w:t>
      </w:r>
    </w:p>
    <w:p w14:paraId="7D9131DB" w14:textId="77777777" w:rsidR="00F319E6" w:rsidRPr="00FE3FBD" w:rsidRDefault="00F319E6" w:rsidP="00FF6381">
      <w:pPr>
        <w:pStyle w:val="Default"/>
        <w:spacing w:line="276" w:lineRule="auto"/>
        <w:ind w:left="1134" w:hanging="425"/>
        <w:jc w:val="both"/>
        <w:rPr>
          <w:bCs/>
          <w:iCs/>
          <w:color w:val="auto"/>
        </w:rPr>
      </w:pPr>
      <w:r w:rsidRPr="00FE3FBD">
        <w:rPr>
          <w:bCs/>
          <w:iCs/>
          <w:color w:val="auto"/>
        </w:rPr>
        <w:t>4) wskazania stawki podatku od towarów i usług, która zgodnie z wiedzą wykonawcy będzie miała zastosowanie.</w:t>
      </w:r>
    </w:p>
    <w:p w14:paraId="6001D21F" w14:textId="304E6424" w:rsidR="006F0F64" w:rsidRPr="00FE3FBD" w:rsidRDefault="00F319E6">
      <w:pPr>
        <w:pStyle w:val="Default"/>
        <w:numPr>
          <w:ilvl w:val="0"/>
          <w:numId w:val="13"/>
        </w:numPr>
        <w:spacing w:line="276" w:lineRule="auto"/>
        <w:jc w:val="both"/>
        <w:rPr>
          <w:bCs/>
          <w:iCs/>
          <w:color w:val="auto"/>
        </w:rPr>
      </w:pPr>
      <w:r w:rsidRPr="00FE3FBD">
        <w:rPr>
          <w:color w:val="auto"/>
        </w:rPr>
        <w:t>Wzór</w:t>
      </w:r>
      <w:r w:rsidRPr="00FE3FBD">
        <w:rPr>
          <w:bCs/>
          <w:iCs/>
          <w:color w:val="auto"/>
        </w:rPr>
        <w:t xml:space="preserve"> Formularza Ofertowego został opracowany przy założeniu, iż wybór oferty nie będzie prowadzić do powstania u zamawiającego obowiązku podatkowego w zakresie podatku VAT. </w:t>
      </w:r>
      <w:r w:rsidRPr="00FE3FBD">
        <w:rPr>
          <w:b/>
          <w:iCs/>
          <w:color w:val="auto"/>
        </w:rPr>
        <w:t>W przypadku, gdy wykonawca zobowiązany jest złożyć oświadczenie  o powstaniu</w:t>
      </w:r>
      <w:r w:rsidR="00945737" w:rsidRPr="00FE3FBD">
        <w:rPr>
          <w:b/>
          <w:iCs/>
          <w:color w:val="auto"/>
        </w:rPr>
        <w:t xml:space="preserve"> </w:t>
      </w:r>
      <w:r w:rsidRPr="00FE3FBD">
        <w:rPr>
          <w:b/>
          <w:iCs/>
          <w:color w:val="auto"/>
        </w:rPr>
        <w:t>u zamawiającego obowiązku podatkowego, to winien odpowiednio zmodyfikować treść formularza</w:t>
      </w:r>
      <w:r w:rsidRPr="00FE3FBD">
        <w:rPr>
          <w:bCs/>
          <w:iCs/>
          <w:color w:val="auto"/>
        </w:rPr>
        <w:t>.</w:t>
      </w:r>
    </w:p>
    <w:p w14:paraId="2D1F497F" w14:textId="77777777" w:rsidR="00E54BF8" w:rsidRDefault="00E54BF8" w:rsidP="00FF6381">
      <w:pPr>
        <w:pStyle w:val="Default"/>
        <w:spacing w:line="276" w:lineRule="auto"/>
        <w:ind w:left="284" w:hanging="284"/>
        <w:jc w:val="both"/>
        <w:rPr>
          <w:bCs/>
          <w:iCs/>
          <w:color w:val="auto"/>
        </w:rPr>
      </w:pPr>
    </w:p>
    <w:p w14:paraId="269E1F75" w14:textId="77777777" w:rsidR="00505D33" w:rsidRPr="00FE3FBD" w:rsidRDefault="00505D33" w:rsidP="00FF6381">
      <w:pPr>
        <w:pStyle w:val="Default"/>
        <w:spacing w:line="276" w:lineRule="auto"/>
        <w:ind w:left="284" w:hanging="284"/>
        <w:jc w:val="both"/>
        <w:rPr>
          <w:bCs/>
          <w:iCs/>
          <w:color w:val="auto"/>
        </w:rPr>
      </w:pPr>
    </w:p>
    <w:p w14:paraId="20B09D31" w14:textId="77777777" w:rsidR="00F319E6" w:rsidRPr="00FE3FBD" w:rsidRDefault="00F319E6" w:rsidP="00FF6381">
      <w:pPr>
        <w:pStyle w:val="Default"/>
        <w:spacing w:after="120" w:line="276" w:lineRule="auto"/>
        <w:ind w:left="284" w:hanging="284"/>
        <w:jc w:val="both"/>
        <w:rPr>
          <w:bCs/>
          <w:iCs/>
          <w:color w:val="auto"/>
        </w:rPr>
      </w:pPr>
      <w:r w:rsidRPr="00FE3FBD">
        <w:rPr>
          <w:b/>
          <w:bCs/>
          <w:iCs/>
          <w:color w:val="auto"/>
          <w:sz w:val="28"/>
          <w:szCs w:val="28"/>
        </w:rPr>
        <w:lastRenderedPageBreak/>
        <w:t>XII. Wymagania dotyczące wadium</w:t>
      </w:r>
    </w:p>
    <w:p w14:paraId="0957E029" w14:textId="7E3B7C44" w:rsidR="00F319E6" w:rsidRPr="00FE3FBD" w:rsidRDefault="00945737" w:rsidP="00FF6381">
      <w:pPr>
        <w:pStyle w:val="Default"/>
        <w:spacing w:line="276" w:lineRule="auto"/>
        <w:jc w:val="both"/>
        <w:rPr>
          <w:bCs/>
          <w:iCs/>
          <w:color w:val="auto"/>
        </w:rPr>
      </w:pPr>
      <w:r w:rsidRPr="00FE3FBD">
        <w:rPr>
          <w:bCs/>
          <w:iCs/>
          <w:color w:val="auto"/>
        </w:rPr>
        <w:t>Zamawiający nie wymaga wniesienia wad</w:t>
      </w:r>
      <w:r w:rsidR="00544019" w:rsidRPr="00FE3FBD">
        <w:rPr>
          <w:bCs/>
          <w:iCs/>
          <w:color w:val="auto"/>
        </w:rPr>
        <w:t>i</w:t>
      </w:r>
      <w:r w:rsidRPr="00FE3FBD">
        <w:rPr>
          <w:bCs/>
          <w:iCs/>
          <w:color w:val="auto"/>
        </w:rPr>
        <w:t>um</w:t>
      </w:r>
      <w:r w:rsidR="00F319E6" w:rsidRPr="00FE3FBD">
        <w:rPr>
          <w:bCs/>
          <w:iCs/>
          <w:color w:val="auto"/>
        </w:rPr>
        <w:t>.</w:t>
      </w:r>
    </w:p>
    <w:p w14:paraId="0B3F4AF5" w14:textId="77777777" w:rsidR="00F319E6" w:rsidRPr="00FE3FBD" w:rsidRDefault="00F319E6" w:rsidP="00FF6381">
      <w:pPr>
        <w:pStyle w:val="Default"/>
        <w:spacing w:line="276" w:lineRule="auto"/>
        <w:jc w:val="both"/>
        <w:rPr>
          <w:bCs/>
          <w:iCs/>
          <w:color w:val="auto"/>
        </w:rPr>
      </w:pPr>
    </w:p>
    <w:p w14:paraId="1805F610" w14:textId="1433CABE" w:rsidR="0011046E" w:rsidRPr="00FE3FBD" w:rsidRDefault="00F319E6" w:rsidP="00FF6381">
      <w:pPr>
        <w:pStyle w:val="Default"/>
        <w:spacing w:after="120" w:line="276" w:lineRule="auto"/>
        <w:ind w:left="284" w:hanging="284"/>
        <w:jc w:val="both"/>
        <w:rPr>
          <w:b/>
          <w:bCs/>
          <w:iCs/>
          <w:color w:val="auto"/>
          <w:sz w:val="28"/>
          <w:szCs w:val="28"/>
        </w:rPr>
      </w:pPr>
      <w:r w:rsidRPr="00FE3FBD">
        <w:rPr>
          <w:b/>
          <w:bCs/>
          <w:iCs/>
          <w:color w:val="auto"/>
          <w:sz w:val="28"/>
          <w:szCs w:val="28"/>
        </w:rPr>
        <w:t>XIII. Opis kryteriów oceny ofert wraz z podaniem wag tych kryteriów</w:t>
      </w:r>
      <w:r w:rsidR="00E318E0" w:rsidRPr="00FE3FBD">
        <w:rPr>
          <w:b/>
          <w:bCs/>
          <w:iCs/>
          <w:color w:val="auto"/>
          <w:sz w:val="28"/>
          <w:szCs w:val="28"/>
        </w:rPr>
        <w:t xml:space="preserve"> </w:t>
      </w:r>
      <w:r w:rsidR="00E318E0" w:rsidRPr="00FE3FBD">
        <w:rPr>
          <w:b/>
          <w:bCs/>
          <w:iCs/>
          <w:color w:val="auto"/>
          <w:sz w:val="28"/>
          <w:szCs w:val="28"/>
        </w:rPr>
        <w:br/>
      </w:r>
      <w:r w:rsidRPr="00FE3FBD">
        <w:rPr>
          <w:b/>
          <w:bCs/>
          <w:iCs/>
          <w:color w:val="auto"/>
          <w:sz w:val="28"/>
          <w:szCs w:val="28"/>
        </w:rPr>
        <w:t>i sposobu oceny ofert</w:t>
      </w:r>
    </w:p>
    <w:p w14:paraId="152D875A" w14:textId="6B74E954" w:rsidR="00F319E6" w:rsidRPr="00FE3FBD" w:rsidRDefault="00F319E6">
      <w:pPr>
        <w:pStyle w:val="Default"/>
        <w:numPr>
          <w:ilvl w:val="0"/>
          <w:numId w:val="14"/>
        </w:numPr>
        <w:tabs>
          <w:tab w:val="clear" w:pos="1800"/>
        </w:tabs>
        <w:spacing w:line="276" w:lineRule="auto"/>
        <w:ind w:left="426" w:hanging="426"/>
        <w:jc w:val="both"/>
        <w:rPr>
          <w:bCs/>
          <w:iCs/>
          <w:color w:val="auto"/>
        </w:rPr>
      </w:pPr>
      <w:r w:rsidRPr="00FE3FBD">
        <w:rPr>
          <w:bCs/>
          <w:iCs/>
          <w:color w:val="auto"/>
        </w:rPr>
        <w:t>Przy wyborze najkorzystniejszej oferty zamawiający będzie się kierował następującymi kryteriami ofert:</w:t>
      </w:r>
    </w:p>
    <w:p w14:paraId="0EAE3FBF" w14:textId="5C5B41AF" w:rsidR="00F319E6" w:rsidRPr="00FE3FBD" w:rsidRDefault="00F319E6">
      <w:pPr>
        <w:pStyle w:val="Default"/>
        <w:numPr>
          <w:ilvl w:val="4"/>
          <w:numId w:val="11"/>
        </w:numPr>
        <w:spacing w:line="276" w:lineRule="auto"/>
        <w:ind w:left="1985" w:hanging="567"/>
        <w:jc w:val="both"/>
        <w:rPr>
          <w:b/>
          <w:bCs/>
          <w:iCs/>
          <w:color w:val="auto"/>
        </w:rPr>
      </w:pPr>
      <w:r w:rsidRPr="00FE3FBD">
        <w:rPr>
          <w:b/>
          <w:bCs/>
          <w:iCs/>
          <w:color w:val="auto"/>
        </w:rPr>
        <w:t>Cena –</w:t>
      </w:r>
      <w:r w:rsidR="00FB2779" w:rsidRPr="00FE3FBD">
        <w:rPr>
          <w:b/>
          <w:bCs/>
          <w:iCs/>
          <w:color w:val="auto"/>
        </w:rPr>
        <w:t xml:space="preserve"> </w:t>
      </w:r>
      <w:r w:rsidRPr="00FE3FBD">
        <w:rPr>
          <w:b/>
          <w:bCs/>
          <w:iCs/>
          <w:color w:val="auto"/>
        </w:rPr>
        <w:t>60% (liczba punktów – 60)</w:t>
      </w:r>
    </w:p>
    <w:p w14:paraId="5DF78F84" w14:textId="3EFDC74F" w:rsidR="00945737" w:rsidRPr="00FE3FBD" w:rsidRDefault="00FE3FBD" w:rsidP="00FE3FBD">
      <w:pPr>
        <w:pStyle w:val="Default"/>
        <w:numPr>
          <w:ilvl w:val="4"/>
          <w:numId w:val="11"/>
        </w:numPr>
        <w:spacing w:after="240" w:line="276" w:lineRule="auto"/>
        <w:ind w:left="1985" w:hanging="567"/>
        <w:jc w:val="both"/>
        <w:rPr>
          <w:b/>
          <w:bCs/>
          <w:iCs/>
          <w:color w:val="auto"/>
        </w:rPr>
      </w:pPr>
      <w:r w:rsidRPr="00FE3FBD">
        <w:rPr>
          <w:b/>
          <w:bCs/>
          <w:iCs/>
          <w:color w:val="auto"/>
        </w:rPr>
        <w:t xml:space="preserve">Doświadczenie </w:t>
      </w:r>
      <w:r w:rsidR="008045DA">
        <w:rPr>
          <w:b/>
          <w:bCs/>
          <w:iCs/>
          <w:color w:val="auto"/>
        </w:rPr>
        <w:t xml:space="preserve">Głównego Projektanta </w:t>
      </w:r>
      <w:r w:rsidR="00945737" w:rsidRPr="00FE3FBD">
        <w:rPr>
          <w:b/>
          <w:bCs/>
          <w:iCs/>
          <w:color w:val="auto"/>
        </w:rPr>
        <w:t xml:space="preserve"> </w:t>
      </w:r>
      <w:r w:rsidR="0011046E" w:rsidRPr="00FE3FBD">
        <w:rPr>
          <w:b/>
          <w:bCs/>
          <w:iCs/>
          <w:color w:val="auto"/>
        </w:rPr>
        <w:t>–</w:t>
      </w:r>
      <w:r w:rsidR="00FB2779" w:rsidRPr="00FE3FBD">
        <w:rPr>
          <w:b/>
          <w:bCs/>
          <w:iCs/>
          <w:color w:val="auto"/>
        </w:rPr>
        <w:t xml:space="preserve"> </w:t>
      </w:r>
      <w:r w:rsidRPr="00FE3FBD">
        <w:rPr>
          <w:b/>
          <w:bCs/>
          <w:iCs/>
          <w:color w:val="auto"/>
        </w:rPr>
        <w:t>4</w:t>
      </w:r>
      <w:r w:rsidR="0011046E" w:rsidRPr="00FE3FBD">
        <w:rPr>
          <w:b/>
          <w:bCs/>
          <w:iCs/>
          <w:color w:val="auto"/>
        </w:rPr>
        <w:t>0%</w:t>
      </w:r>
      <w:r w:rsidRPr="00FE3FBD">
        <w:rPr>
          <w:b/>
          <w:bCs/>
          <w:iCs/>
          <w:color w:val="auto"/>
        </w:rPr>
        <w:t xml:space="preserve"> </w:t>
      </w:r>
      <w:r w:rsidR="0011046E" w:rsidRPr="00FE3FBD">
        <w:rPr>
          <w:b/>
          <w:bCs/>
          <w:iCs/>
          <w:color w:val="auto"/>
        </w:rPr>
        <w:t>(liczba punktów</w:t>
      </w:r>
      <w:r w:rsidR="00945737" w:rsidRPr="00FE3FBD">
        <w:rPr>
          <w:b/>
          <w:bCs/>
          <w:iCs/>
          <w:color w:val="auto"/>
        </w:rPr>
        <w:t xml:space="preserve"> </w:t>
      </w:r>
      <w:r w:rsidR="0011046E" w:rsidRPr="00FE3FBD">
        <w:rPr>
          <w:b/>
          <w:bCs/>
          <w:iCs/>
          <w:color w:val="auto"/>
        </w:rPr>
        <w:t>–</w:t>
      </w:r>
      <w:r w:rsidR="00945737" w:rsidRPr="00FE3FBD">
        <w:rPr>
          <w:b/>
          <w:bCs/>
          <w:iCs/>
          <w:color w:val="auto"/>
        </w:rPr>
        <w:t xml:space="preserve"> </w:t>
      </w:r>
      <w:r w:rsidRPr="00FE3FBD">
        <w:rPr>
          <w:b/>
          <w:bCs/>
          <w:iCs/>
          <w:color w:val="auto"/>
        </w:rPr>
        <w:t>4</w:t>
      </w:r>
      <w:r w:rsidR="0011046E" w:rsidRPr="00FE3FBD">
        <w:rPr>
          <w:b/>
          <w:bCs/>
          <w:iCs/>
          <w:color w:val="auto"/>
        </w:rPr>
        <w:t>0)</w:t>
      </w:r>
    </w:p>
    <w:p w14:paraId="5E40097B" w14:textId="172597B7" w:rsidR="0011046E" w:rsidRPr="00FE3FBD" w:rsidRDefault="0011046E">
      <w:pPr>
        <w:pStyle w:val="Default"/>
        <w:numPr>
          <w:ilvl w:val="0"/>
          <w:numId w:val="14"/>
        </w:numPr>
        <w:tabs>
          <w:tab w:val="clear" w:pos="1800"/>
        </w:tabs>
        <w:spacing w:line="276" w:lineRule="auto"/>
        <w:ind w:left="426" w:hanging="426"/>
        <w:jc w:val="both"/>
        <w:rPr>
          <w:bCs/>
          <w:iCs/>
          <w:color w:val="auto"/>
        </w:rPr>
      </w:pPr>
      <w:r w:rsidRPr="00FE3FBD">
        <w:rPr>
          <w:bCs/>
          <w:iCs/>
          <w:color w:val="auto"/>
        </w:rPr>
        <w:t>Zamawiający</w:t>
      </w:r>
      <w:r w:rsidRPr="00FE3FBD">
        <w:rPr>
          <w:color w:val="auto"/>
        </w:rPr>
        <w:t xml:space="preserve"> dokona oceny ofert przyznając punkty w ramach poszczególnych kryteriów oceny ofert, przyjmując zasadę, że 1% =1 punkt.</w:t>
      </w:r>
    </w:p>
    <w:p w14:paraId="43681E8F" w14:textId="77777777" w:rsidR="00945737" w:rsidRPr="00FE3FBD" w:rsidRDefault="00945737" w:rsidP="00FF6381">
      <w:pPr>
        <w:spacing w:after="120" w:line="276" w:lineRule="auto"/>
        <w:jc w:val="both"/>
      </w:pPr>
    </w:p>
    <w:p w14:paraId="6CAB00F1" w14:textId="4770BE64" w:rsidR="00945737" w:rsidRPr="009C5FA2" w:rsidRDefault="00945737" w:rsidP="009C5FA2">
      <w:pPr>
        <w:pStyle w:val="Akapitzlist"/>
        <w:tabs>
          <w:tab w:val="left" w:pos="284"/>
        </w:tabs>
        <w:spacing w:after="240" w:line="276" w:lineRule="auto"/>
        <w:ind w:left="1057" w:hanging="1057"/>
        <w:rPr>
          <w:rFonts w:cs="Calibri"/>
          <w:b/>
          <w:sz w:val="20"/>
          <w:szCs w:val="20"/>
        </w:rPr>
      </w:pPr>
      <w:r w:rsidRPr="00FE3FBD">
        <w:rPr>
          <w:rFonts w:cs="Calibri"/>
          <w:b/>
          <w:sz w:val="20"/>
          <w:szCs w:val="20"/>
        </w:rPr>
        <w:t xml:space="preserve">KRYTERIUM </w:t>
      </w:r>
      <w:r w:rsidR="00FD56B8" w:rsidRPr="00FE3FBD">
        <w:rPr>
          <w:rFonts w:cs="Calibri"/>
          <w:b/>
          <w:sz w:val="20"/>
          <w:szCs w:val="20"/>
        </w:rPr>
        <w:t xml:space="preserve"> CENA (C):</w:t>
      </w:r>
    </w:p>
    <w:p w14:paraId="775000E7" w14:textId="5109EB3F" w:rsidR="00945737" w:rsidRPr="00FE3FBD" w:rsidRDefault="00000000" w:rsidP="00FF6381">
      <w:pPr>
        <w:pStyle w:val="Default"/>
        <w:spacing w:after="120" w:line="276" w:lineRule="auto"/>
        <w:jc w:val="both"/>
        <w:rPr>
          <w:color w:val="auto"/>
        </w:rPr>
      </w:pPr>
      <w:hyperlink r:id="rId21" w:history="1">
        <w:r w:rsidR="00945737" w:rsidRPr="00FE3FBD">
          <w:rPr>
            <w:color w:val="auto"/>
          </w:rPr>
          <w:t xml:space="preserve">Do oceny poszczególnych ofert w zakresie kryterium „cena oferty” (C) zostanie zastosowana metoda polegająca na porównaniu ceny badanej oferty z najtańszą spośród cen przedstawionych przez tych Wykonawców, których oferty zostały dopuszczone do oceny </w:t>
        </w:r>
        <w:r w:rsidR="004163D3" w:rsidRPr="00FE3FBD">
          <w:rPr>
            <w:color w:val="auto"/>
          </w:rPr>
          <w:br/>
        </w:r>
        <w:r w:rsidR="00945737" w:rsidRPr="00FE3FBD">
          <w:rPr>
            <w:color w:val="auto"/>
          </w:rPr>
          <w:t xml:space="preserve">i spełniają warunki określone w SWZ. Jako cenę oferty przyjmuje się łączną wartość brutto podaną w Formularzu Ofertowym. </w:t>
        </w:r>
      </w:hyperlink>
    </w:p>
    <w:p w14:paraId="533F98B9" w14:textId="77777777" w:rsidR="00945737" w:rsidRPr="00FE3FBD" w:rsidRDefault="00000000" w:rsidP="00FF6381">
      <w:pPr>
        <w:pStyle w:val="Default"/>
        <w:spacing w:after="120" w:line="276" w:lineRule="auto"/>
        <w:jc w:val="both"/>
        <w:rPr>
          <w:color w:val="auto"/>
        </w:rPr>
      </w:pPr>
      <w:hyperlink r:id="rId22" w:history="1">
        <w:r w:rsidR="00945737" w:rsidRPr="00FE3FBD">
          <w:rPr>
            <w:color w:val="auto"/>
          </w:rPr>
          <w:t>Oferta może otrzymać maksymalnie 60 pkt w kryterium „Cena oferty”.</w:t>
        </w:r>
      </w:hyperlink>
    </w:p>
    <w:p w14:paraId="49D2E652" w14:textId="77777777" w:rsidR="00945737" w:rsidRPr="00FE3FBD" w:rsidRDefault="00000000" w:rsidP="00FF6381">
      <w:pPr>
        <w:pStyle w:val="Default"/>
        <w:spacing w:after="120" w:line="276" w:lineRule="auto"/>
        <w:jc w:val="both"/>
        <w:rPr>
          <w:color w:val="auto"/>
        </w:rPr>
      </w:pPr>
      <w:hyperlink r:id="rId23" w:history="1">
        <w:r w:rsidR="00945737" w:rsidRPr="00FE3FBD">
          <w:rPr>
            <w:color w:val="auto"/>
          </w:rPr>
          <w:t>Punkty będą liczone według wzoru:</w:t>
        </w:r>
      </w:hyperlink>
    </w:p>
    <w:p w14:paraId="3ADAADF5" w14:textId="77777777" w:rsidR="00945737" w:rsidRPr="00FE3FBD" w:rsidRDefault="00945737" w:rsidP="00FF6381">
      <w:pPr>
        <w:pStyle w:val="Akapitzlist"/>
        <w:tabs>
          <w:tab w:val="left" w:pos="284"/>
        </w:tabs>
        <w:spacing w:line="276" w:lineRule="auto"/>
        <w:ind w:left="774"/>
        <w:rPr>
          <w:rFonts w:cs="Calibri"/>
          <w:b/>
          <w:sz w:val="20"/>
          <w:szCs w:val="20"/>
        </w:rPr>
      </w:pPr>
    </w:p>
    <w:tbl>
      <w:tblPr>
        <w:tblW w:w="85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77"/>
      </w:tblGrid>
      <w:tr w:rsidR="00C02111" w:rsidRPr="00FE3FBD" w14:paraId="022DE110" w14:textId="77777777" w:rsidTr="00C02111">
        <w:trPr>
          <w:trHeight w:val="668"/>
        </w:trPr>
        <w:tc>
          <w:tcPr>
            <w:tcW w:w="8577" w:type="dxa"/>
          </w:tcPr>
          <w:p w14:paraId="7250657F" w14:textId="77777777" w:rsidR="00945737" w:rsidRPr="00FE3FBD" w:rsidRDefault="00000000" w:rsidP="00FF6381">
            <w:pPr>
              <w:pStyle w:val="Akapitzlist"/>
              <w:tabs>
                <w:tab w:val="left" w:pos="284"/>
              </w:tabs>
              <w:spacing w:line="276" w:lineRule="auto"/>
              <w:ind w:left="774"/>
              <w:rPr>
                <w:rStyle w:val="Hipercze"/>
                <w:rFonts w:cs="Calibri"/>
                <w:color w:val="auto"/>
                <w:sz w:val="20"/>
                <w:szCs w:val="20"/>
                <w:u w:val="none"/>
              </w:rPr>
            </w:pPr>
            <w:hyperlink r:id="rId24" w:history="1">
              <w:r w:rsidR="00945737" w:rsidRPr="00FE3FBD">
                <w:rPr>
                  <w:rStyle w:val="Hipercze"/>
                  <w:rFonts w:cs="Calibri"/>
                  <w:color w:val="auto"/>
                  <w:sz w:val="20"/>
                  <w:szCs w:val="20"/>
                  <w:u w:val="none"/>
                </w:rPr>
                <w:t>Cena najniższa ze wszystkich badanych ofert x 100 pkt x Znaczenie kryterium 60%</w:t>
              </w:r>
            </w:hyperlink>
          </w:p>
          <w:p w14:paraId="11529CA5" w14:textId="0B842AC1" w:rsidR="00945737" w:rsidRPr="00FE3FBD" w:rsidRDefault="00945737" w:rsidP="00FF6381">
            <w:pPr>
              <w:pStyle w:val="Akapitzlist"/>
              <w:tabs>
                <w:tab w:val="left" w:pos="284"/>
              </w:tabs>
              <w:spacing w:line="276" w:lineRule="auto"/>
              <w:ind w:left="774"/>
              <w:rPr>
                <w:rFonts w:cs="Calibri"/>
                <w:sz w:val="20"/>
                <w:szCs w:val="20"/>
              </w:rPr>
            </w:pPr>
            <w:r w:rsidRPr="00FE3FBD">
              <w:rPr>
                <w:rStyle w:val="Hipercze"/>
                <w:rFonts w:cs="Calibri"/>
                <w:color w:val="auto"/>
                <w:sz w:val="20"/>
                <w:szCs w:val="20"/>
              </w:rPr>
              <w:t>--------------------------------------------------------------------------------------------------------</w:t>
            </w:r>
          </w:p>
          <w:p w14:paraId="295021D0" w14:textId="22D963C2" w:rsidR="00945737" w:rsidRPr="00FE3FBD" w:rsidRDefault="00945737" w:rsidP="00FF6381">
            <w:pPr>
              <w:pStyle w:val="Akapitzlist"/>
              <w:tabs>
                <w:tab w:val="left" w:pos="284"/>
              </w:tabs>
              <w:spacing w:line="276" w:lineRule="auto"/>
              <w:ind w:left="774"/>
              <w:rPr>
                <w:rFonts w:cs="Calibri"/>
                <w:sz w:val="20"/>
                <w:szCs w:val="20"/>
              </w:rPr>
            </w:pPr>
            <w:r w:rsidRPr="00FE3FBD">
              <w:rPr>
                <w:rFonts w:cs="Calibri"/>
                <w:sz w:val="20"/>
                <w:szCs w:val="20"/>
              </w:rPr>
              <w:t xml:space="preserve">                                       </w:t>
            </w:r>
            <w:r w:rsidR="00C02111">
              <w:rPr>
                <w:rFonts w:cs="Calibri"/>
                <w:sz w:val="20"/>
                <w:szCs w:val="20"/>
              </w:rPr>
              <w:t xml:space="preserve">       </w:t>
            </w:r>
            <w:r w:rsidRPr="00FE3FBD">
              <w:rPr>
                <w:rFonts w:cs="Calibri"/>
                <w:sz w:val="20"/>
                <w:szCs w:val="20"/>
              </w:rPr>
              <w:t xml:space="preserve">     </w:t>
            </w:r>
            <w:hyperlink r:id="rId25" w:history="1">
              <w:r w:rsidRPr="00FE3FBD">
                <w:rPr>
                  <w:rStyle w:val="Hipercze"/>
                  <w:rFonts w:cs="Calibri"/>
                  <w:color w:val="auto"/>
                  <w:sz w:val="20"/>
                  <w:szCs w:val="20"/>
                  <w:u w:val="none"/>
                </w:rPr>
                <w:t>Cena oferty badanej</w:t>
              </w:r>
            </w:hyperlink>
          </w:p>
        </w:tc>
      </w:tr>
    </w:tbl>
    <w:p w14:paraId="212D6968" w14:textId="77777777" w:rsidR="00945737" w:rsidRPr="00C00217" w:rsidRDefault="00945737" w:rsidP="00FF6381">
      <w:pPr>
        <w:widowControl w:val="0"/>
        <w:autoSpaceDE w:val="0"/>
        <w:autoSpaceDN w:val="0"/>
        <w:adjustRightInd w:val="0"/>
        <w:spacing w:after="120" w:line="276" w:lineRule="auto"/>
        <w:rPr>
          <w:rFonts w:cs="Calibri"/>
          <w:b/>
          <w:color w:val="FF0000"/>
          <w:szCs w:val="20"/>
        </w:rPr>
      </w:pPr>
    </w:p>
    <w:p w14:paraId="1117CEE2" w14:textId="79255277" w:rsidR="00945737" w:rsidRPr="00C00217" w:rsidRDefault="00FE3FBD" w:rsidP="00FF6381">
      <w:pPr>
        <w:widowControl w:val="0"/>
        <w:autoSpaceDE w:val="0"/>
        <w:autoSpaceDN w:val="0"/>
        <w:adjustRightInd w:val="0"/>
        <w:spacing w:after="120" w:line="276" w:lineRule="auto"/>
        <w:rPr>
          <w:rFonts w:cs="Calibri"/>
          <w:b/>
          <w:color w:val="FF0000"/>
          <w:szCs w:val="20"/>
        </w:rPr>
      </w:pPr>
      <w:r w:rsidRPr="00FE3FBD">
        <w:rPr>
          <w:rFonts w:cs="Calibri"/>
          <w:b/>
          <w:sz w:val="20"/>
          <w:szCs w:val="20"/>
        </w:rPr>
        <w:t xml:space="preserve">KRYTERIUM  DOŚWIADCZENIE </w:t>
      </w:r>
      <w:r w:rsidR="008045DA">
        <w:rPr>
          <w:rFonts w:cs="Calibri"/>
          <w:b/>
          <w:sz w:val="20"/>
          <w:szCs w:val="20"/>
        </w:rPr>
        <w:t xml:space="preserve">GŁÓWNEGO PROJEKTANTA </w:t>
      </w:r>
      <w:r w:rsidR="00AD66CF" w:rsidRPr="00C02111">
        <w:rPr>
          <w:rFonts w:cs="Calibri"/>
          <w:b/>
          <w:sz w:val="20"/>
          <w:szCs w:val="20"/>
        </w:rPr>
        <w:t>(</w:t>
      </w:r>
      <w:r w:rsidR="00C02111" w:rsidRPr="00C02111">
        <w:rPr>
          <w:rFonts w:cs="Calibri"/>
          <w:b/>
          <w:sz w:val="20"/>
          <w:szCs w:val="20"/>
        </w:rPr>
        <w:t>D</w:t>
      </w:r>
      <w:r w:rsidR="00E34A7A">
        <w:rPr>
          <w:rFonts w:cs="Calibri"/>
          <w:b/>
          <w:sz w:val="20"/>
          <w:szCs w:val="20"/>
        </w:rPr>
        <w:t>GP</w:t>
      </w:r>
      <w:r w:rsidR="00AD66CF" w:rsidRPr="00C02111">
        <w:rPr>
          <w:rFonts w:cs="Calibri"/>
          <w:b/>
          <w:sz w:val="20"/>
          <w:szCs w:val="20"/>
        </w:rPr>
        <w:t>)</w:t>
      </w:r>
      <w:r w:rsidR="00FD56B8" w:rsidRPr="00C02111">
        <w:rPr>
          <w:rFonts w:cs="Calibri"/>
          <w:b/>
          <w:sz w:val="20"/>
          <w:szCs w:val="20"/>
        </w:rPr>
        <w:t xml:space="preserve">:  </w:t>
      </w:r>
    </w:p>
    <w:p w14:paraId="193A1DD3" w14:textId="78CD15C9" w:rsidR="00945737" w:rsidRPr="00FE3FBD" w:rsidRDefault="00000000" w:rsidP="00FB282A">
      <w:pPr>
        <w:spacing w:line="276" w:lineRule="auto"/>
        <w:jc w:val="both"/>
        <w:rPr>
          <w:rFonts w:cs="Calibri"/>
          <w:b/>
          <w:szCs w:val="20"/>
        </w:rPr>
      </w:pPr>
      <w:hyperlink r:id="rId26" w:history="1">
        <w:r w:rsidR="00945737" w:rsidRPr="00FE3FBD">
          <w:rPr>
            <w:rStyle w:val="Hipercze"/>
            <w:rFonts w:cs="Calibri"/>
            <w:color w:val="auto"/>
            <w:szCs w:val="20"/>
            <w:u w:val="none"/>
          </w:rPr>
          <w:t xml:space="preserve">Oferta może otrzymać maksymalnie </w:t>
        </w:r>
        <w:r w:rsidR="00FE3FBD" w:rsidRPr="00FE3FBD">
          <w:rPr>
            <w:rStyle w:val="Hipercze"/>
            <w:rFonts w:cs="Calibri"/>
            <w:color w:val="auto"/>
            <w:szCs w:val="20"/>
            <w:u w:val="none"/>
          </w:rPr>
          <w:t>4</w:t>
        </w:r>
        <w:r w:rsidR="00945737" w:rsidRPr="00FE3FBD">
          <w:rPr>
            <w:rStyle w:val="Hipercze"/>
            <w:rFonts w:cs="Calibri"/>
            <w:color w:val="auto"/>
            <w:szCs w:val="20"/>
            <w:u w:val="none"/>
          </w:rPr>
          <w:t>0 pkt w kryterium „</w:t>
        </w:r>
        <w:r w:rsidR="00FE3FBD" w:rsidRPr="00FE3FBD">
          <w:rPr>
            <w:rStyle w:val="Hipercze"/>
            <w:rFonts w:cs="Calibri"/>
            <w:color w:val="auto"/>
            <w:szCs w:val="20"/>
            <w:u w:val="none"/>
          </w:rPr>
          <w:t xml:space="preserve">Doświadczenie </w:t>
        </w:r>
        <w:r w:rsidR="008045DA">
          <w:rPr>
            <w:rStyle w:val="Hipercze"/>
            <w:rFonts w:cs="Calibri"/>
            <w:color w:val="auto"/>
            <w:szCs w:val="20"/>
            <w:u w:val="none"/>
          </w:rPr>
          <w:t>Głównego Projektanta</w:t>
        </w:r>
        <w:r w:rsidR="00945737" w:rsidRPr="00FE3FBD">
          <w:rPr>
            <w:rStyle w:val="Hipercze"/>
            <w:rFonts w:cs="Calibri"/>
            <w:color w:val="auto"/>
            <w:szCs w:val="20"/>
            <w:u w:val="none"/>
          </w:rPr>
          <w:t>”.</w:t>
        </w:r>
      </w:hyperlink>
    </w:p>
    <w:p w14:paraId="3C41E466" w14:textId="08160E23" w:rsidR="00C02111" w:rsidRPr="00C02111" w:rsidRDefault="00FE3FBD" w:rsidP="00505D33">
      <w:pPr>
        <w:widowControl w:val="0"/>
        <w:autoSpaceDE w:val="0"/>
        <w:autoSpaceDN w:val="0"/>
        <w:adjustRightInd w:val="0"/>
        <w:spacing w:after="120" w:line="276" w:lineRule="auto"/>
        <w:jc w:val="both"/>
        <w:rPr>
          <w:rFonts w:cs="Calibri"/>
          <w:bCs/>
          <w:szCs w:val="20"/>
        </w:rPr>
      </w:pPr>
      <w:r w:rsidRPr="00FE3FBD">
        <w:rPr>
          <w:rFonts w:cs="Calibri"/>
          <w:bCs/>
          <w:szCs w:val="20"/>
        </w:rPr>
        <w:t xml:space="preserve">Za </w:t>
      </w:r>
      <w:r w:rsidR="005C273E" w:rsidRPr="003111FC">
        <w:rPr>
          <w:rFonts w:cs="Calibri"/>
          <w:b/>
          <w:szCs w:val="20"/>
        </w:rPr>
        <w:t>opracowanie</w:t>
      </w:r>
      <w:r w:rsidR="003111FC">
        <w:rPr>
          <w:rFonts w:cs="Calibri"/>
          <w:bCs/>
          <w:szCs w:val="20"/>
        </w:rPr>
        <w:t xml:space="preserve"> n/w liczby planów </w:t>
      </w:r>
      <w:r w:rsidR="003111FC" w:rsidRPr="00373399">
        <w:t>zagospodarowania przestrzennego</w:t>
      </w:r>
      <w:r w:rsidR="003111FC">
        <w:t xml:space="preserve"> lub ich zmian </w:t>
      </w:r>
      <w:r w:rsidR="003111FC" w:rsidRPr="00373399">
        <w:t xml:space="preserve">zakończonych publikacją w dzienniku urzędowym województwa </w:t>
      </w:r>
      <w:r w:rsidRPr="003111FC">
        <w:rPr>
          <w:rFonts w:cs="Calibri"/>
          <w:b/>
          <w:szCs w:val="20"/>
        </w:rPr>
        <w:t xml:space="preserve">przez </w:t>
      </w:r>
      <w:r w:rsidR="008045DA" w:rsidRPr="003111FC">
        <w:rPr>
          <w:rFonts w:cs="Calibri"/>
          <w:b/>
          <w:szCs w:val="20"/>
        </w:rPr>
        <w:t>osobę</w:t>
      </w:r>
      <w:r w:rsidR="008045DA">
        <w:rPr>
          <w:rFonts w:cs="Calibri"/>
          <w:bCs/>
          <w:szCs w:val="20"/>
        </w:rPr>
        <w:t xml:space="preserve"> </w:t>
      </w:r>
      <w:r w:rsidR="005C273E">
        <w:rPr>
          <w:rFonts w:cs="Calibri"/>
          <w:bCs/>
          <w:szCs w:val="20"/>
        </w:rPr>
        <w:t xml:space="preserve">pełniącą </w:t>
      </w:r>
      <w:r w:rsidR="005C273E" w:rsidRPr="00373399">
        <w:t>funk</w:t>
      </w:r>
      <w:r w:rsidR="005C273E">
        <w:t>cję</w:t>
      </w:r>
      <w:r w:rsidR="005C273E" w:rsidRPr="00373399">
        <w:t xml:space="preserve"> Głównego Projektanta</w:t>
      </w:r>
      <w:r w:rsidR="003111FC">
        <w:t xml:space="preserve"> </w:t>
      </w:r>
      <w:r w:rsidR="003111FC" w:rsidRPr="00FE3FBD">
        <w:rPr>
          <w:rFonts w:cs="Calibri"/>
          <w:bCs/>
          <w:szCs w:val="20"/>
        </w:rPr>
        <w:t>(jako autor lub współautor)</w:t>
      </w:r>
      <w:r w:rsidR="005C273E">
        <w:t xml:space="preserve"> </w:t>
      </w:r>
      <w:r w:rsidR="005C273E" w:rsidRPr="00FC2E97">
        <w:rPr>
          <w:b/>
          <w:bCs/>
        </w:rPr>
        <w:t>spełniającą</w:t>
      </w:r>
      <w:r w:rsidR="005C273E">
        <w:t xml:space="preserve"> </w:t>
      </w:r>
      <w:r w:rsidR="005C273E" w:rsidRPr="00373399">
        <w:t>jeden z warunków określonych w art. 5 ustawy o planowaniu i zagospodarowaniu przestrzennym</w:t>
      </w:r>
      <w:r w:rsidR="003111FC">
        <w:t xml:space="preserve"> zostanie przyznana następująca punktacja:</w:t>
      </w:r>
    </w:p>
    <w:tbl>
      <w:tblPr>
        <w:tblpPr w:leftFromText="141" w:rightFromText="141" w:vertAnchor="text" w:horzAnchor="margin" w:tblpX="-10" w:tblpY="-29"/>
        <w:tblW w:w="9069"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A0" w:firstRow="1" w:lastRow="0" w:firstColumn="1" w:lastColumn="0" w:noHBand="0" w:noVBand="0"/>
      </w:tblPr>
      <w:tblGrid>
        <w:gridCol w:w="5667"/>
        <w:gridCol w:w="709"/>
        <w:gridCol w:w="709"/>
        <w:gridCol w:w="850"/>
        <w:gridCol w:w="1134"/>
      </w:tblGrid>
      <w:tr w:rsidR="00C02111" w:rsidRPr="00C00217" w14:paraId="64581EC4" w14:textId="77777777" w:rsidTr="00505D33">
        <w:trPr>
          <w:cantSplit/>
          <w:trHeight w:val="700"/>
          <w:tblHeader/>
        </w:trPr>
        <w:tc>
          <w:tcPr>
            <w:tcW w:w="5667" w:type="dxa"/>
            <w:vAlign w:val="bottom"/>
          </w:tcPr>
          <w:p w14:paraId="4F4FE5D2" w14:textId="5B936EFF" w:rsidR="00C02111" w:rsidRPr="00C02111" w:rsidRDefault="00C02111" w:rsidP="00505D33">
            <w:pPr>
              <w:pStyle w:val="Nagwektabeli"/>
              <w:spacing w:after="0" w:line="276" w:lineRule="auto"/>
              <w:jc w:val="left"/>
              <w:rPr>
                <w:sz w:val="20"/>
                <w:szCs w:val="20"/>
              </w:rPr>
            </w:pPr>
            <w:r w:rsidRPr="00C02111">
              <w:rPr>
                <w:sz w:val="20"/>
                <w:szCs w:val="20"/>
              </w:rPr>
              <w:t xml:space="preserve">Doświadczenie </w:t>
            </w:r>
            <w:r w:rsidR="003111FC">
              <w:rPr>
                <w:sz w:val="20"/>
                <w:szCs w:val="20"/>
              </w:rPr>
              <w:t xml:space="preserve">Głównego Projektanta </w:t>
            </w:r>
            <w:r w:rsidRPr="00C02111">
              <w:rPr>
                <w:sz w:val="20"/>
                <w:szCs w:val="20"/>
              </w:rPr>
              <w:t xml:space="preserve"> opracowującego plan </w:t>
            </w:r>
            <w:r w:rsidR="003111FC">
              <w:rPr>
                <w:sz w:val="20"/>
                <w:szCs w:val="20"/>
              </w:rPr>
              <w:t xml:space="preserve"> </w:t>
            </w:r>
            <w:r w:rsidR="00E34A7A">
              <w:rPr>
                <w:sz w:val="20"/>
                <w:szCs w:val="20"/>
              </w:rPr>
              <w:t xml:space="preserve">  </w:t>
            </w:r>
            <w:r w:rsidRPr="00C02111">
              <w:rPr>
                <w:sz w:val="20"/>
                <w:szCs w:val="20"/>
              </w:rPr>
              <w:t>(</w:t>
            </w:r>
            <w:r w:rsidR="003111FC">
              <w:rPr>
                <w:sz w:val="20"/>
                <w:szCs w:val="20"/>
              </w:rPr>
              <w:t>liczba</w:t>
            </w:r>
            <w:r w:rsidRPr="00C02111">
              <w:rPr>
                <w:sz w:val="20"/>
                <w:szCs w:val="20"/>
              </w:rPr>
              <w:t xml:space="preserve"> opracowań </w:t>
            </w:r>
            <w:r w:rsidR="00E025F4">
              <w:t xml:space="preserve"> </w:t>
            </w:r>
            <w:r w:rsidRPr="00C02111">
              <w:rPr>
                <w:sz w:val="20"/>
                <w:szCs w:val="20"/>
              </w:rPr>
              <w:t>spełniających założenia kryterium)</w:t>
            </w:r>
          </w:p>
        </w:tc>
        <w:tc>
          <w:tcPr>
            <w:tcW w:w="709" w:type="dxa"/>
            <w:vAlign w:val="bottom"/>
          </w:tcPr>
          <w:p w14:paraId="47309A81" w14:textId="708B4CE2" w:rsidR="00C02111" w:rsidRPr="00C02111" w:rsidRDefault="00C02111" w:rsidP="00505D33">
            <w:pPr>
              <w:pStyle w:val="Nagwektabeli"/>
              <w:spacing w:line="276" w:lineRule="auto"/>
              <w:rPr>
                <w:i w:val="0"/>
                <w:iCs w:val="0"/>
                <w:sz w:val="20"/>
                <w:szCs w:val="20"/>
              </w:rPr>
            </w:pPr>
            <w:r w:rsidRPr="00C02111">
              <w:rPr>
                <w:i w:val="0"/>
                <w:iCs w:val="0"/>
                <w:sz w:val="20"/>
                <w:szCs w:val="20"/>
              </w:rPr>
              <w:t>6</w:t>
            </w:r>
            <w:r w:rsidR="003111FC">
              <w:rPr>
                <w:i w:val="0"/>
                <w:iCs w:val="0"/>
                <w:sz w:val="20"/>
                <w:szCs w:val="20"/>
              </w:rPr>
              <w:t>-7</w:t>
            </w:r>
          </w:p>
        </w:tc>
        <w:tc>
          <w:tcPr>
            <w:tcW w:w="709" w:type="dxa"/>
            <w:vAlign w:val="bottom"/>
          </w:tcPr>
          <w:p w14:paraId="2EA43250" w14:textId="5D44C89D" w:rsidR="00C02111" w:rsidRPr="00C02111" w:rsidRDefault="003111FC" w:rsidP="00505D33">
            <w:pPr>
              <w:pStyle w:val="Nagwektabeli"/>
              <w:spacing w:line="276" w:lineRule="auto"/>
              <w:rPr>
                <w:i w:val="0"/>
                <w:iCs w:val="0"/>
                <w:sz w:val="20"/>
                <w:szCs w:val="20"/>
              </w:rPr>
            </w:pPr>
            <w:r>
              <w:rPr>
                <w:i w:val="0"/>
                <w:iCs w:val="0"/>
                <w:sz w:val="20"/>
                <w:szCs w:val="20"/>
              </w:rPr>
              <w:t>8-9</w:t>
            </w:r>
          </w:p>
        </w:tc>
        <w:tc>
          <w:tcPr>
            <w:tcW w:w="850" w:type="dxa"/>
            <w:vAlign w:val="bottom"/>
          </w:tcPr>
          <w:p w14:paraId="6C2AECAB" w14:textId="7D8ECE11" w:rsidR="00C02111" w:rsidRPr="00C02111" w:rsidRDefault="003111FC" w:rsidP="00505D33">
            <w:pPr>
              <w:pStyle w:val="Nagwektabeli"/>
              <w:spacing w:line="276" w:lineRule="auto"/>
              <w:rPr>
                <w:i w:val="0"/>
                <w:iCs w:val="0"/>
                <w:sz w:val="20"/>
                <w:szCs w:val="20"/>
              </w:rPr>
            </w:pPr>
            <w:r>
              <w:rPr>
                <w:i w:val="0"/>
                <w:iCs w:val="0"/>
                <w:sz w:val="20"/>
                <w:szCs w:val="20"/>
              </w:rPr>
              <w:t>10-11</w:t>
            </w:r>
          </w:p>
        </w:tc>
        <w:tc>
          <w:tcPr>
            <w:tcW w:w="1134" w:type="dxa"/>
            <w:vAlign w:val="bottom"/>
          </w:tcPr>
          <w:p w14:paraId="45C65282" w14:textId="73DF548C" w:rsidR="00C02111" w:rsidRPr="00C02111" w:rsidRDefault="003111FC" w:rsidP="00505D33">
            <w:pPr>
              <w:pStyle w:val="Nagwektabeli"/>
              <w:spacing w:line="276" w:lineRule="auto"/>
              <w:rPr>
                <w:i w:val="0"/>
                <w:iCs w:val="0"/>
                <w:sz w:val="20"/>
                <w:szCs w:val="20"/>
              </w:rPr>
            </w:pPr>
            <w:r>
              <w:rPr>
                <w:i w:val="0"/>
                <w:iCs w:val="0"/>
                <w:sz w:val="20"/>
                <w:szCs w:val="20"/>
              </w:rPr>
              <w:t>12 i więcej</w:t>
            </w:r>
          </w:p>
        </w:tc>
      </w:tr>
      <w:tr w:rsidR="00C02111" w:rsidRPr="00C00217" w14:paraId="5530C028" w14:textId="77777777" w:rsidTr="00505D33">
        <w:trPr>
          <w:cantSplit/>
          <w:trHeight w:val="841"/>
        </w:trPr>
        <w:tc>
          <w:tcPr>
            <w:tcW w:w="5667" w:type="dxa"/>
            <w:shd w:val="clear" w:color="auto" w:fill="E7E6E6"/>
            <w:vAlign w:val="bottom"/>
          </w:tcPr>
          <w:p w14:paraId="23A1215E" w14:textId="7CA3E4CD" w:rsidR="00C02111" w:rsidRPr="00C02111" w:rsidRDefault="003111FC" w:rsidP="00505D33">
            <w:pPr>
              <w:pStyle w:val="Zawartotabeli"/>
              <w:spacing w:after="120" w:line="276" w:lineRule="auto"/>
              <w:jc w:val="center"/>
              <w:rPr>
                <w:i/>
                <w:iCs/>
                <w:sz w:val="20"/>
                <w:szCs w:val="20"/>
              </w:rPr>
            </w:pPr>
            <w:r>
              <w:rPr>
                <w:i/>
                <w:iCs/>
                <w:sz w:val="20"/>
                <w:szCs w:val="20"/>
              </w:rPr>
              <w:t>Liczba</w:t>
            </w:r>
            <w:r w:rsidR="00C02111" w:rsidRPr="00C02111">
              <w:rPr>
                <w:i/>
                <w:iCs/>
                <w:sz w:val="20"/>
                <w:szCs w:val="20"/>
              </w:rPr>
              <w:t xml:space="preserve"> uzyskanych  punktów</w:t>
            </w:r>
          </w:p>
        </w:tc>
        <w:tc>
          <w:tcPr>
            <w:tcW w:w="709" w:type="dxa"/>
            <w:shd w:val="clear" w:color="auto" w:fill="E7E6E6"/>
            <w:vAlign w:val="bottom"/>
          </w:tcPr>
          <w:p w14:paraId="7789D6A8" w14:textId="77777777" w:rsidR="00C02111" w:rsidRPr="00C02111" w:rsidRDefault="00C02111" w:rsidP="00505D33">
            <w:pPr>
              <w:pStyle w:val="Zawartotabeli"/>
              <w:spacing w:after="120" w:line="276" w:lineRule="auto"/>
              <w:jc w:val="center"/>
              <w:rPr>
                <w:b/>
                <w:bCs/>
                <w:sz w:val="20"/>
                <w:szCs w:val="20"/>
              </w:rPr>
            </w:pPr>
            <w:r w:rsidRPr="00C02111">
              <w:rPr>
                <w:b/>
                <w:bCs/>
                <w:sz w:val="20"/>
                <w:szCs w:val="20"/>
              </w:rPr>
              <w:t>10</w:t>
            </w:r>
          </w:p>
        </w:tc>
        <w:tc>
          <w:tcPr>
            <w:tcW w:w="709" w:type="dxa"/>
            <w:shd w:val="clear" w:color="auto" w:fill="E7E6E6"/>
            <w:vAlign w:val="bottom"/>
          </w:tcPr>
          <w:p w14:paraId="7DFCDE1E" w14:textId="75BCE52D" w:rsidR="00C02111" w:rsidRPr="00C02111" w:rsidRDefault="00C02111" w:rsidP="00505D33">
            <w:pPr>
              <w:pStyle w:val="Zawartotabeli"/>
              <w:spacing w:after="120" w:line="276" w:lineRule="auto"/>
              <w:ind w:right="-763"/>
              <w:rPr>
                <w:b/>
                <w:bCs/>
                <w:sz w:val="20"/>
                <w:szCs w:val="20"/>
              </w:rPr>
            </w:pPr>
            <w:r w:rsidRPr="00C02111">
              <w:rPr>
                <w:b/>
                <w:bCs/>
                <w:sz w:val="20"/>
                <w:szCs w:val="20"/>
              </w:rPr>
              <w:t xml:space="preserve"> </w:t>
            </w:r>
            <w:r>
              <w:rPr>
                <w:b/>
                <w:bCs/>
                <w:sz w:val="20"/>
                <w:szCs w:val="20"/>
              </w:rPr>
              <w:t xml:space="preserve"> </w:t>
            </w:r>
            <w:r w:rsidRPr="00C02111">
              <w:rPr>
                <w:b/>
                <w:bCs/>
                <w:sz w:val="20"/>
                <w:szCs w:val="20"/>
              </w:rPr>
              <w:t xml:space="preserve">  20</w:t>
            </w:r>
          </w:p>
        </w:tc>
        <w:tc>
          <w:tcPr>
            <w:tcW w:w="850" w:type="dxa"/>
            <w:shd w:val="clear" w:color="auto" w:fill="E7E6E6"/>
            <w:vAlign w:val="bottom"/>
          </w:tcPr>
          <w:p w14:paraId="68E22519" w14:textId="77777777" w:rsidR="00C02111" w:rsidRPr="00C02111" w:rsidRDefault="00C02111" w:rsidP="00505D33">
            <w:pPr>
              <w:pStyle w:val="Zawartotabeli"/>
              <w:spacing w:after="120" w:line="276" w:lineRule="auto"/>
              <w:ind w:right="12"/>
              <w:jc w:val="center"/>
              <w:rPr>
                <w:b/>
                <w:bCs/>
                <w:sz w:val="20"/>
                <w:szCs w:val="20"/>
              </w:rPr>
            </w:pPr>
            <w:r w:rsidRPr="00C02111">
              <w:rPr>
                <w:b/>
                <w:bCs/>
                <w:sz w:val="20"/>
                <w:szCs w:val="20"/>
              </w:rPr>
              <w:t>30</w:t>
            </w:r>
          </w:p>
        </w:tc>
        <w:tc>
          <w:tcPr>
            <w:tcW w:w="1134" w:type="dxa"/>
            <w:shd w:val="clear" w:color="auto" w:fill="E7E6E6"/>
            <w:vAlign w:val="bottom"/>
          </w:tcPr>
          <w:p w14:paraId="46B62831" w14:textId="77777777" w:rsidR="00C02111" w:rsidRPr="00C02111" w:rsidRDefault="00C02111" w:rsidP="00505D33">
            <w:pPr>
              <w:pStyle w:val="Zawartotabeli"/>
              <w:spacing w:after="120" w:line="276" w:lineRule="auto"/>
              <w:ind w:right="12"/>
              <w:jc w:val="center"/>
              <w:rPr>
                <w:b/>
                <w:bCs/>
                <w:sz w:val="20"/>
                <w:szCs w:val="20"/>
              </w:rPr>
            </w:pPr>
            <w:r w:rsidRPr="00C02111">
              <w:rPr>
                <w:b/>
                <w:bCs/>
                <w:sz w:val="20"/>
                <w:szCs w:val="20"/>
              </w:rPr>
              <w:t>40</w:t>
            </w:r>
          </w:p>
        </w:tc>
      </w:tr>
    </w:tbl>
    <w:p w14:paraId="0B566215" w14:textId="77777777" w:rsidR="00C02111" w:rsidRDefault="00C02111" w:rsidP="00FB282A">
      <w:pPr>
        <w:tabs>
          <w:tab w:val="left" w:pos="284"/>
        </w:tabs>
        <w:spacing w:line="276" w:lineRule="auto"/>
        <w:jc w:val="both"/>
        <w:rPr>
          <w:rFonts w:cs="Calibri"/>
          <w:color w:val="FF0000"/>
          <w:szCs w:val="20"/>
        </w:rPr>
      </w:pPr>
    </w:p>
    <w:p w14:paraId="4576DD13" w14:textId="3CFFF87D" w:rsidR="00CD7F4B" w:rsidRPr="00C02111" w:rsidRDefault="00945737" w:rsidP="00FB282A">
      <w:pPr>
        <w:tabs>
          <w:tab w:val="left" w:pos="284"/>
        </w:tabs>
        <w:spacing w:line="276" w:lineRule="auto"/>
        <w:jc w:val="both"/>
        <w:rPr>
          <w:rFonts w:cs="Calibri"/>
          <w:szCs w:val="20"/>
        </w:rPr>
      </w:pPr>
      <w:r w:rsidRPr="00C02111">
        <w:rPr>
          <w:rFonts w:cs="Calibri"/>
          <w:szCs w:val="20"/>
        </w:rPr>
        <w:lastRenderedPageBreak/>
        <w:t>Podstawą do przyznania punktów będzie stosowne oświadczenie zawarte przez Wykonawcę w </w:t>
      </w:r>
      <w:r w:rsidRPr="00C02111">
        <w:rPr>
          <w:rFonts w:cs="Calibri"/>
          <w:b/>
          <w:bCs/>
          <w:szCs w:val="20"/>
        </w:rPr>
        <w:t xml:space="preserve">Formularzu ofertowym. </w:t>
      </w:r>
      <w:r w:rsidRPr="00C02111">
        <w:rPr>
          <w:rFonts w:cs="Calibri"/>
          <w:szCs w:val="20"/>
        </w:rPr>
        <w:t xml:space="preserve">Brak zaznaczenia lub zaznaczenie kilku pozycji </w:t>
      </w:r>
      <w:r w:rsidR="00AD66CF" w:rsidRPr="00C02111">
        <w:rPr>
          <w:rFonts w:cs="Calibri"/>
          <w:szCs w:val="20"/>
        </w:rPr>
        <w:t xml:space="preserve">w danym kryterium </w:t>
      </w:r>
      <w:r w:rsidRPr="00C02111">
        <w:rPr>
          <w:rFonts w:cs="Calibri"/>
          <w:szCs w:val="20"/>
        </w:rPr>
        <w:t>w Formularzu oferty spowoduje, że Wykonawca otrzyma 0 pkt</w:t>
      </w:r>
      <w:r w:rsidR="00CD7F4B" w:rsidRPr="00C02111">
        <w:rPr>
          <w:rFonts w:cs="Calibri"/>
          <w:szCs w:val="20"/>
        </w:rPr>
        <w:t>, a Zamawiający przyjmie odpowiedni</w:t>
      </w:r>
      <w:r w:rsidR="00FB282A" w:rsidRPr="00C02111">
        <w:rPr>
          <w:rFonts w:cs="Calibri"/>
          <w:szCs w:val="20"/>
        </w:rPr>
        <w:t>e</w:t>
      </w:r>
      <w:r w:rsidR="00CD7F4B" w:rsidRPr="00C02111">
        <w:rPr>
          <w:rFonts w:cs="Calibri"/>
          <w:szCs w:val="20"/>
        </w:rPr>
        <w:t xml:space="preserve"> dla tej punktacji zobowiązanie. </w:t>
      </w:r>
    </w:p>
    <w:p w14:paraId="57A3E9EF" w14:textId="13A53F37" w:rsidR="00945737" w:rsidRPr="00C02111" w:rsidRDefault="00000000" w:rsidP="00FF6381">
      <w:pPr>
        <w:tabs>
          <w:tab w:val="left" w:pos="284"/>
        </w:tabs>
        <w:spacing w:line="276" w:lineRule="auto"/>
        <w:rPr>
          <w:rFonts w:cs="Calibri"/>
          <w:szCs w:val="20"/>
        </w:rPr>
      </w:pPr>
      <w:hyperlink r:id="rId27" w:history="1">
        <w:r w:rsidR="00945737" w:rsidRPr="00C02111">
          <w:t>Ostateczna liczba punktów obliczona zostanie wg. wzoru:</w:t>
        </w:r>
      </w:hyperlink>
    </w:p>
    <w:p w14:paraId="46526CBC" w14:textId="479F114F" w:rsidR="00945737" w:rsidRPr="00C02111" w:rsidRDefault="00000000" w:rsidP="00FF6381">
      <w:pPr>
        <w:tabs>
          <w:tab w:val="left" w:pos="284"/>
        </w:tabs>
        <w:spacing w:line="276" w:lineRule="auto"/>
        <w:rPr>
          <w:rFonts w:cs="Calibri"/>
          <w:szCs w:val="20"/>
        </w:rPr>
      </w:pPr>
      <w:hyperlink r:id="rId28" w:history="1">
        <w:r w:rsidR="00945737" w:rsidRPr="00C02111">
          <w:t>LP  = C +</w:t>
        </w:r>
      </w:hyperlink>
      <w:r w:rsidR="00945737" w:rsidRPr="00C02111">
        <w:rPr>
          <w:rFonts w:cs="Calibri"/>
          <w:szCs w:val="20"/>
        </w:rPr>
        <w:t xml:space="preserve"> </w:t>
      </w:r>
      <w:r w:rsidR="00C02111" w:rsidRPr="00C02111">
        <w:rPr>
          <w:rFonts w:cs="Calibri"/>
          <w:szCs w:val="20"/>
        </w:rPr>
        <w:t>D</w:t>
      </w:r>
      <w:r w:rsidR="00E34A7A">
        <w:rPr>
          <w:rFonts w:cs="Calibri"/>
          <w:szCs w:val="20"/>
        </w:rPr>
        <w:t>GP</w:t>
      </w:r>
    </w:p>
    <w:p w14:paraId="63224C40" w14:textId="77777777" w:rsidR="00945737" w:rsidRPr="00C02111" w:rsidRDefault="00000000" w:rsidP="00FF6381">
      <w:pPr>
        <w:tabs>
          <w:tab w:val="left" w:pos="284"/>
        </w:tabs>
        <w:spacing w:line="276" w:lineRule="auto"/>
        <w:rPr>
          <w:rFonts w:cs="Calibri"/>
          <w:szCs w:val="20"/>
        </w:rPr>
      </w:pPr>
      <w:hyperlink r:id="rId29" w:history="1">
        <w:r w:rsidR="00945737" w:rsidRPr="00C02111">
          <w:t>Gdzie:</w:t>
        </w:r>
      </w:hyperlink>
    </w:p>
    <w:p w14:paraId="35D418EE" w14:textId="77777777" w:rsidR="00945737" w:rsidRPr="00C02111" w:rsidRDefault="00000000" w:rsidP="00FF6381">
      <w:pPr>
        <w:tabs>
          <w:tab w:val="left" w:pos="284"/>
        </w:tabs>
        <w:spacing w:line="276" w:lineRule="auto"/>
        <w:rPr>
          <w:rFonts w:cs="Calibri"/>
          <w:szCs w:val="20"/>
        </w:rPr>
      </w:pPr>
      <w:hyperlink r:id="rId30" w:history="1">
        <w:r w:rsidR="00945737" w:rsidRPr="00C02111">
          <w:t>LP – Łączna ilość przyznanych punktów</w:t>
        </w:r>
      </w:hyperlink>
    </w:p>
    <w:p w14:paraId="24CD2899" w14:textId="77777777" w:rsidR="00945737" w:rsidRPr="00C02111" w:rsidRDefault="00000000" w:rsidP="00FF6381">
      <w:pPr>
        <w:tabs>
          <w:tab w:val="left" w:pos="284"/>
        </w:tabs>
        <w:spacing w:line="276" w:lineRule="auto"/>
        <w:rPr>
          <w:rFonts w:cs="Calibri"/>
          <w:szCs w:val="20"/>
        </w:rPr>
      </w:pPr>
      <w:hyperlink r:id="rId31" w:history="1">
        <w:r w:rsidR="00945737" w:rsidRPr="00C02111">
          <w:t xml:space="preserve">C – ilość punktów przyznanych w kryterium Cena </w:t>
        </w:r>
      </w:hyperlink>
    </w:p>
    <w:p w14:paraId="41594F96" w14:textId="5DDCACB3" w:rsidR="00945737" w:rsidRPr="00C02111" w:rsidRDefault="003111FC" w:rsidP="00C02111">
      <w:pPr>
        <w:spacing w:line="276" w:lineRule="auto"/>
        <w:jc w:val="both"/>
        <w:rPr>
          <w:rFonts w:cs="Calibri"/>
          <w:szCs w:val="20"/>
        </w:rPr>
      </w:pPr>
      <w:r>
        <w:rPr>
          <w:rFonts w:cs="Calibri"/>
          <w:szCs w:val="20"/>
        </w:rPr>
        <w:t>D</w:t>
      </w:r>
      <w:r w:rsidR="00E34A7A">
        <w:rPr>
          <w:rFonts w:cs="Calibri"/>
          <w:szCs w:val="20"/>
        </w:rPr>
        <w:t>GP</w:t>
      </w:r>
      <w:r w:rsidR="00AD66CF" w:rsidRPr="00C02111">
        <w:rPr>
          <w:rFonts w:cs="Calibri"/>
          <w:szCs w:val="20"/>
        </w:rPr>
        <w:t xml:space="preserve"> </w:t>
      </w:r>
      <w:r w:rsidR="00945737" w:rsidRPr="00C02111">
        <w:rPr>
          <w:rFonts w:cs="Calibri"/>
          <w:szCs w:val="20"/>
        </w:rPr>
        <w:t xml:space="preserve">– ilość punktów przyznanych w kryterium </w:t>
      </w:r>
      <w:r w:rsidR="00C02111" w:rsidRPr="00C02111">
        <w:rPr>
          <w:rFonts w:cs="Calibri"/>
          <w:szCs w:val="20"/>
        </w:rPr>
        <w:t xml:space="preserve">Doświadczenie </w:t>
      </w:r>
      <w:r w:rsidR="00E34A7A">
        <w:rPr>
          <w:rFonts w:cs="Calibri"/>
          <w:szCs w:val="20"/>
        </w:rPr>
        <w:t xml:space="preserve">Głównego </w:t>
      </w:r>
      <w:r>
        <w:rPr>
          <w:rFonts w:cs="Calibri"/>
          <w:szCs w:val="20"/>
        </w:rPr>
        <w:t xml:space="preserve">Projektanta </w:t>
      </w:r>
    </w:p>
    <w:p w14:paraId="721E34EC" w14:textId="30076511" w:rsidR="00F319E6" w:rsidRPr="00C02111" w:rsidRDefault="00F319E6">
      <w:pPr>
        <w:pStyle w:val="Default"/>
        <w:numPr>
          <w:ilvl w:val="0"/>
          <w:numId w:val="14"/>
        </w:numPr>
        <w:tabs>
          <w:tab w:val="clear" w:pos="1800"/>
        </w:tabs>
        <w:spacing w:line="276" w:lineRule="auto"/>
        <w:ind w:left="426" w:hanging="426"/>
        <w:jc w:val="both"/>
        <w:rPr>
          <w:color w:val="auto"/>
        </w:rPr>
      </w:pPr>
      <w:r w:rsidRPr="00C02111">
        <w:rPr>
          <w:bCs/>
          <w:iCs/>
          <w:color w:val="auto"/>
        </w:rPr>
        <w:t>Wybór</w:t>
      </w:r>
      <w:r w:rsidRPr="00C02111">
        <w:rPr>
          <w:color w:val="auto"/>
        </w:rPr>
        <w:t xml:space="preserve"> oferty najkorzystniejszej nastąpi zgodnie z art. 239 ustawy Pzp.</w:t>
      </w:r>
    </w:p>
    <w:p w14:paraId="0BE123BE" w14:textId="163356C9" w:rsidR="00F319E6" w:rsidRPr="00C02111" w:rsidRDefault="00F319E6">
      <w:pPr>
        <w:pStyle w:val="Default"/>
        <w:numPr>
          <w:ilvl w:val="0"/>
          <w:numId w:val="14"/>
        </w:numPr>
        <w:tabs>
          <w:tab w:val="clear" w:pos="1800"/>
        </w:tabs>
        <w:spacing w:line="276" w:lineRule="auto"/>
        <w:ind w:left="426" w:hanging="426"/>
        <w:jc w:val="both"/>
        <w:rPr>
          <w:bCs/>
          <w:iCs/>
          <w:color w:val="auto"/>
        </w:rPr>
      </w:pPr>
      <w:r w:rsidRPr="00C02111">
        <w:rPr>
          <w:bCs/>
          <w:iCs/>
          <w:color w:val="auto"/>
        </w:rPr>
        <w:t>Punktacja przyznawana ofertom w poszczególnych kryteriach oceny ofert będzie liczona                  z dokładnością do dwóch miejsc po przecinku, zgodnie z zasadami arytmetyki.</w:t>
      </w:r>
    </w:p>
    <w:p w14:paraId="5724F9FA" w14:textId="2A16CAC7" w:rsidR="00F319E6" w:rsidRPr="00C02111" w:rsidRDefault="00F319E6">
      <w:pPr>
        <w:pStyle w:val="Default"/>
        <w:numPr>
          <w:ilvl w:val="0"/>
          <w:numId w:val="14"/>
        </w:numPr>
        <w:tabs>
          <w:tab w:val="clear" w:pos="1800"/>
        </w:tabs>
        <w:spacing w:line="276" w:lineRule="auto"/>
        <w:ind w:left="426" w:hanging="426"/>
        <w:jc w:val="both"/>
        <w:rPr>
          <w:bCs/>
          <w:iCs/>
          <w:color w:val="auto"/>
        </w:rPr>
      </w:pPr>
      <w:r w:rsidRPr="00C02111">
        <w:rPr>
          <w:bCs/>
          <w:iCs/>
          <w:color w:val="auto"/>
        </w:rPr>
        <w:t>W toku badania i oceny ofert zamawiający może żądać od wykonawcy wyjaśnień dotyczących treści złożonej oferty, w tym zaoferowanej ceny.</w:t>
      </w:r>
    </w:p>
    <w:p w14:paraId="4096D060" w14:textId="4058432A" w:rsidR="00F319E6" w:rsidRPr="00C02111" w:rsidRDefault="00F319E6" w:rsidP="00FF6381">
      <w:pPr>
        <w:pStyle w:val="Default"/>
        <w:spacing w:line="276" w:lineRule="auto"/>
        <w:ind w:left="426"/>
        <w:jc w:val="both"/>
        <w:rPr>
          <w:bCs/>
          <w:iCs/>
          <w:color w:val="auto"/>
        </w:rPr>
      </w:pPr>
      <w:r w:rsidRPr="00C02111">
        <w:rPr>
          <w:bCs/>
          <w:iCs/>
          <w:color w:val="auto"/>
        </w:rPr>
        <w:t>Zamawiający udzieli zamówienia wykonawcy, którego oferta zostanie uznana za najkorzystniejszą.</w:t>
      </w:r>
    </w:p>
    <w:p w14:paraId="74C4C392" w14:textId="33E27B57" w:rsidR="00F319E6" w:rsidRPr="00725970" w:rsidRDefault="00F319E6">
      <w:pPr>
        <w:pStyle w:val="Default"/>
        <w:numPr>
          <w:ilvl w:val="0"/>
          <w:numId w:val="14"/>
        </w:numPr>
        <w:tabs>
          <w:tab w:val="clear" w:pos="1800"/>
        </w:tabs>
        <w:spacing w:line="276" w:lineRule="auto"/>
        <w:ind w:left="426" w:hanging="426"/>
        <w:jc w:val="both"/>
        <w:rPr>
          <w:bCs/>
          <w:iCs/>
          <w:color w:val="auto"/>
        </w:rPr>
      </w:pPr>
      <w:r w:rsidRPr="00C02111">
        <w:rPr>
          <w:bCs/>
          <w:iCs/>
          <w:color w:val="auto"/>
        </w:rPr>
        <w:t xml:space="preserve">Jeżeli wykonawca, którego oferta została wybrana, uchyli się od zawarcia umowy   </w:t>
      </w:r>
      <w:r w:rsidR="00242213" w:rsidRPr="00C02111">
        <w:rPr>
          <w:bCs/>
          <w:iCs/>
          <w:color w:val="auto"/>
        </w:rPr>
        <w:br/>
      </w:r>
      <w:r w:rsidRPr="00C02111">
        <w:rPr>
          <w:bCs/>
          <w:iCs/>
          <w:color w:val="auto"/>
        </w:rPr>
        <w:t xml:space="preserve">w sprawie zamówienia publicznego lub nie wniesie wymaganego zabezpieczenia należytego wykonania umowy, zamawiający może dokonać badania i oceny ofert spośród ofert pozostałych wykonawców </w:t>
      </w:r>
      <w:r w:rsidRPr="00725970">
        <w:rPr>
          <w:bCs/>
          <w:iCs/>
          <w:color w:val="auto"/>
        </w:rPr>
        <w:t>i dokonać ponownego wyboru najkorzystniejszej oferty albo unieważnić postępowanie.</w:t>
      </w:r>
    </w:p>
    <w:p w14:paraId="6ACE0721" w14:textId="77777777" w:rsidR="0042640E" w:rsidRPr="00725970" w:rsidRDefault="0042640E" w:rsidP="00FF6381">
      <w:pPr>
        <w:pStyle w:val="Default"/>
        <w:spacing w:line="276" w:lineRule="auto"/>
        <w:ind w:left="426"/>
        <w:jc w:val="both"/>
        <w:rPr>
          <w:bCs/>
          <w:iCs/>
          <w:color w:val="auto"/>
        </w:rPr>
      </w:pPr>
    </w:p>
    <w:p w14:paraId="3B8FA9EE" w14:textId="77777777" w:rsidR="00F319E6" w:rsidRPr="00725970" w:rsidRDefault="00F319E6" w:rsidP="00FF6381">
      <w:pPr>
        <w:spacing w:after="120" w:line="276" w:lineRule="auto"/>
        <w:jc w:val="both"/>
        <w:rPr>
          <w:b/>
          <w:sz w:val="28"/>
          <w:szCs w:val="28"/>
        </w:rPr>
      </w:pPr>
      <w:r w:rsidRPr="00725970">
        <w:rPr>
          <w:b/>
          <w:sz w:val="28"/>
          <w:szCs w:val="28"/>
        </w:rPr>
        <w:t>XIV. Informacje o formalnościach jakie powinny być dopełnione po wyborze oferty w celu zawarcia umowy w sprawie zamówienia publicznego</w:t>
      </w:r>
    </w:p>
    <w:p w14:paraId="1176ECE6" w14:textId="77777777" w:rsidR="00F319E6" w:rsidRPr="00725970" w:rsidRDefault="00F319E6" w:rsidP="00FF6381">
      <w:pPr>
        <w:spacing w:after="120" w:line="276" w:lineRule="auto"/>
        <w:jc w:val="both"/>
      </w:pPr>
      <w:r w:rsidRPr="00725970">
        <w:t>1. Zamawiający zawiera umowę w sprawie zamówienia publicznego w terminie nie krótszym niż 5 dni od dnia przesłania zawiadomienia o wyborze najkorzystniejszej oferty.</w:t>
      </w:r>
    </w:p>
    <w:p w14:paraId="1A6AFA71" w14:textId="77777777" w:rsidR="00F319E6" w:rsidRPr="00725970" w:rsidRDefault="00F319E6" w:rsidP="00FF6381">
      <w:pPr>
        <w:spacing w:after="120" w:line="276" w:lineRule="auto"/>
        <w:jc w:val="both"/>
      </w:pPr>
      <w:r w:rsidRPr="00725970">
        <w:t>2. Zamawiający może zawrzeć umowę przed upływem terminu, o którym mowa w ust. 1, jeżeli w postępowaniu o udzielenie zamówienia prowadzonym w trybie podstawowym złożono tylko jedna ofertę.</w:t>
      </w:r>
    </w:p>
    <w:p w14:paraId="1889FBD7" w14:textId="77777777" w:rsidR="00F319E6" w:rsidRPr="00725970" w:rsidRDefault="00F319E6" w:rsidP="00FF6381">
      <w:pPr>
        <w:spacing w:after="120" w:line="276" w:lineRule="auto"/>
        <w:jc w:val="both"/>
      </w:pPr>
      <w:r w:rsidRPr="00725970">
        <w:t>4. W przypadku oferty złożonej przez wykonawców wspólnie ubiegających się o zamówienie, zamawiający zastrzega sobie prawo żądania przed zawarciem umowy w sprawie zamówienia publicznego, umowy regulującej współpracę tych wykonawców.</w:t>
      </w:r>
    </w:p>
    <w:p w14:paraId="008F2347" w14:textId="77777777" w:rsidR="00F319E6" w:rsidRPr="00725970" w:rsidRDefault="00F319E6" w:rsidP="00FF6381">
      <w:pPr>
        <w:spacing w:after="120" w:line="276" w:lineRule="auto"/>
        <w:jc w:val="both"/>
      </w:pPr>
      <w:r w:rsidRPr="00725970">
        <w:t>5. Wykonawcy wspólnie ubiegający się o udzielenie zamówienia ponoszą solidarną odpowiedzialność za wykonanie umowy.</w:t>
      </w:r>
    </w:p>
    <w:p w14:paraId="0E4908CD" w14:textId="77777777" w:rsidR="00F319E6" w:rsidRPr="00725970" w:rsidRDefault="00F319E6" w:rsidP="00FF6381">
      <w:pPr>
        <w:spacing w:after="120" w:line="276" w:lineRule="auto"/>
        <w:jc w:val="both"/>
      </w:pPr>
      <w:r w:rsidRPr="00725970">
        <w:t>6. Wykonawca będzie zobowiązany do podpisania umowy w miejscu i terminie wskazanym przez Zamawiającego.</w:t>
      </w:r>
    </w:p>
    <w:p w14:paraId="22E3682F" w14:textId="77777777" w:rsidR="00F319E6" w:rsidRDefault="00F319E6" w:rsidP="00FF6381">
      <w:pPr>
        <w:spacing w:after="120" w:line="276" w:lineRule="auto"/>
        <w:jc w:val="both"/>
      </w:pPr>
      <w:r w:rsidRPr="00725970">
        <w:t>7. Osoby reprezentujące wykonawcę, przy podpisaniu umowy powinny posiadać ze sobą dokumenty potwierdzające ich umocowanie do podpisania umowy, o ile umocowanie to nie będzie wynikać z dokumentów załączonych do oferty.</w:t>
      </w:r>
    </w:p>
    <w:p w14:paraId="72E6A82B" w14:textId="28ACC109" w:rsidR="005A3870" w:rsidRPr="00725970" w:rsidRDefault="005A3870" w:rsidP="00FF6381">
      <w:pPr>
        <w:spacing w:after="120" w:line="276" w:lineRule="auto"/>
        <w:jc w:val="both"/>
      </w:pPr>
      <w:r w:rsidRPr="005A3870">
        <w:lastRenderedPageBreak/>
        <w:t>8. Wykonawca  najpóźniej w dniu zawarcia umowy składa  oświadczenie o zatrudnieniu na podstawie umowy o pracę osób wykonujących czynności w zakresie realizacji przedmiotowej umowy wraz z wykazem osób zatrudnionych na podstawie umowy o pracę ze wskazaniem imienia i nazwiska danej osoby oraz wymiaru czasu pracy (pełen etat/część etatu). Zapis dotyczy personelu Wykonawcy/Wykonawców oraz Podwykonawców o ile są znani na tym etapie postępowania.</w:t>
      </w:r>
    </w:p>
    <w:p w14:paraId="3AE2B9AD" w14:textId="77777777" w:rsidR="00F319E6" w:rsidRPr="009C5FA2" w:rsidRDefault="00F319E6" w:rsidP="009C5FA2">
      <w:pPr>
        <w:spacing w:line="276" w:lineRule="auto"/>
        <w:jc w:val="both"/>
      </w:pPr>
    </w:p>
    <w:p w14:paraId="26F9EB34" w14:textId="77777777" w:rsidR="00F319E6" w:rsidRPr="009C5FA2" w:rsidRDefault="00F319E6" w:rsidP="00FF6381">
      <w:pPr>
        <w:spacing w:after="120" w:line="276" w:lineRule="auto"/>
        <w:jc w:val="both"/>
        <w:rPr>
          <w:b/>
          <w:sz w:val="28"/>
          <w:szCs w:val="28"/>
        </w:rPr>
      </w:pPr>
      <w:r w:rsidRPr="009C5FA2">
        <w:rPr>
          <w:b/>
          <w:sz w:val="28"/>
          <w:szCs w:val="28"/>
        </w:rPr>
        <w:t>XV. Wymagania dotyczące zabezpieczenia należytego wykonania umowy</w:t>
      </w:r>
    </w:p>
    <w:p w14:paraId="4879A94F" w14:textId="7E41094F" w:rsidR="0042640E" w:rsidRPr="009C5FA2" w:rsidRDefault="0042640E" w:rsidP="00F5380F">
      <w:pPr>
        <w:spacing w:line="276" w:lineRule="auto"/>
        <w:jc w:val="both"/>
      </w:pPr>
      <w:r w:rsidRPr="009C5FA2">
        <w:t xml:space="preserve">Zamawiający nie wymaga złożenia zabezpieczenia należytego wykonania umowy  </w:t>
      </w:r>
    </w:p>
    <w:p w14:paraId="6E21EB68" w14:textId="77777777" w:rsidR="00F319E6" w:rsidRPr="00C00217" w:rsidRDefault="00F319E6" w:rsidP="00FF6381">
      <w:pPr>
        <w:spacing w:line="276" w:lineRule="auto"/>
        <w:jc w:val="both"/>
        <w:rPr>
          <w:color w:val="FF0000"/>
        </w:rPr>
      </w:pPr>
    </w:p>
    <w:p w14:paraId="2650E613" w14:textId="77777777" w:rsidR="00F319E6" w:rsidRPr="009C5FA2" w:rsidRDefault="00F319E6" w:rsidP="00FF6381">
      <w:pPr>
        <w:spacing w:after="120" w:line="276" w:lineRule="auto"/>
        <w:jc w:val="both"/>
        <w:rPr>
          <w:b/>
          <w:sz w:val="28"/>
          <w:szCs w:val="28"/>
        </w:rPr>
      </w:pPr>
      <w:r w:rsidRPr="009C5FA2">
        <w:rPr>
          <w:b/>
          <w:sz w:val="28"/>
          <w:szCs w:val="28"/>
        </w:rPr>
        <w:t>XVI. Projektowane postanowienia umowy</w:t>
      </w:r>
    </w:p>
    <w:p w14:paraId="089732F5" w14:textId="7DBBACC6" w:rsidR="00F319E6" w:rsidRPr="009C5FA2" w:rsidRDefault="00F319E6" w:rsidP="00FF6381">
      <w:pPr>
        <w:spacing w:after="120" w:line="276" w:lineRule="auto"/>
        <w:jc w:val="both"/>
        <w:rPr>
          <w:b/>
        </w:rPr>
      </w:pPr>
      <w:r w:rsidRPr="009C5FA2">
        <w:t xml:space="preserve">1. Projektowane postanowienia </w:t>
      </w:r>
      <w:r w:rsidRPr="00D81946">
        <w:t xml:space="preserve">umowy stanowią </w:t>
      </w:r>
      <w:r w:rsidRPr="00D81946">
        <w:rPr>
          <w:b/>
        </w:rPr>
        <w:t xml:space="preserve">załącznik nr </w:t>
      </w:r>
      <w:r w:rsidR="00D81946" w:rsidRPr="00D81946">
        <w:rPr>
          <w:b/>
        </w:rPr>
        <w:t xml:space="preserve">7 </w:t>
      </w:r>
      <w:r w:rsidRPr="00D81946">
        <w:rPr>
          <w:b/>
        </w:rPr>
        <w:t>do SWZ.</w:t>
      </w:r>
    </w:p>
    <w:p w14:paraId="0535EBA1" w14:textId="785975D8" w:rsidR="00221586" w:rsidRPr="009C5FA2" w:rsidRDefault="00F319E6" w:rsidP="00FF6381">
      <w:pPr>
        <w:spacing w:after="120" w:line="276" w:lineRule="auto"/>
        <w:jc w:val="both"/>
      </w:pPr>
      <w:r w:rsidRPr="009C5FA2">
        <w:t>2. Złożenie oferty jest jednoznaczne z akceptacją przez wykonawcę projektowanych postanowień umowy.</w:t>
      </w:r>
    </w:p>
    <w:p w14:paraId="791587BA" w14:textId="77777777" w:rsidR="00EF368B" w:rsidRPr="009C5FA2" w:rsidRDefault="00EF368B" w:rsidP="00FF6381">
      <w:pPr>
        <w:spacing w:line="276" w:lineRule="auto"/>
        <w:jc w:val="both"/>
      </w:pPr>
    </w:p>
    <w:p w14:paraId="11764A01" w14:textId="010BAE3A" w:rsidR="00F319E6" w:rsidRPr="009C5FA2" w:rsidRDefault="00F319E6" w:rsidP="00FF6381">
      <w:pPr>
        <w:spacing w:after="120" w:line="276" w:lineRule="auto"/>
        <w:jc w:val="both"/>
        <w:rPr>
          <w:b/>
          <w:sz w:val="28"/>
          <w:szCs w:val="28"/>
        </w:rPr>
      </w:pPr>
      <w:bookmarkStart w:id="10" w:name="_Hlk170984519"/>
      <w:bookmarkStart w:id="11" w:name="_Hlk170984329"/>
      <w:bookmarkStart w:id="12" w:name="_Hlk115346759"/>
      <w:bookmarkStart w:id="13" w:name="_Hlk170984360"/>
      <w:r w:rsidRPr="009C5FA2">
        <w:rPr>
          <w:b/>
          <w:sz w:val="28"/>
          <w:szCs w:val="28"/>
        </w:rPr>
        <w:t>XVII.</w:t>
      </w:r>
      <w:bookmarkEnd w:id="10"/>
      <w:r w:rsidRPr="009C5FA2">
        <w:rPr>
          <w:b/>
          <w:sz w:val="28"/>
          <w:szCs w:val="28"/>
        </w:rPr>
        <w:t xml:space="preserve"> Załączniki do SWZ</w:t>
      </w:r>
    </w:p>
    <w:bookmarkEnd w:id="11"/>
    <w:p w14:paraId="1A92619F" w14:textId="5EF62305" w:rsidR="00F319E6" w:rsidRPr="009C5FA2" w:rsidRDefault="00B72C22" w:rsidP="00FF6381">
      <w:pPr>
        <w:spacing w:line="276" w:lineRule="auto"/>
        <w:jc w:val="both"/>
      </w:pPr>
      <w:r w:rsidRPr="009C5FA2">
        <w:rPr>
          <w:bCs/>
        </w:rPr>
        <w:t>1</w:t>
      </w:r>
      <w:r w:rsidR="00F319E6" w:rsidRPr="009C5FA2">
        <w:rPr>
          <w:bCs/>
        </w:rPr>
        <w:t>.</w:t>
      </w:r>
      <w:r w:rsidR="00F319E6" w:rsidRPr="009C5FA2">
        <w:t xml:space="preserve"> Załącznik Nr </w:t>
      </w:r>
      <w:r w:rsidRPr="009C5FA2">
        <w:t>1</w:t>
      </w:r>
      <w:r w:rsidR="00F319E6" w:rsidRPr="009C5FA2">
        <w:t xml:space="preserve"> – Formularz ofertowy</w:t>
      </w:r>
    </w:p>
    <w:p w14:paraId="7CB7DA87" w14:textId="5D00F3DC" w:rsidR="00F319E6" w:rsidRPr="009C5FA2" w:rsidRDefault="00B72C22" w:rsidP="00FF6381">
      <w:pPr>
        <w:spacing w:line="276" w:lineRule="auto"/>
        <w:jc w:val="both"/>
      </w:pPr>
      <w:r w:rsidRPr="009C5FA2">
        <w:t>2</w:t>
      </w:r>
      <w:r w:rsidR="00F319E6" w:rsidRPr="009C5FA2">
        <w:t xml:space="preserve">. Załącznik Nr </w:t>
      </w:r>
      <w:r w:rsidRPr="009C5FA2">
        <w:t>2</w:t>
      </w:r>
      <w:r w:rsidR="00F319E6" w:rsidRPr="009C5FA2">
        <w:t xml:space="preserve"> – Wzór oświadczenia o</w:t>
      </w:r>
      <w:r w:rsidR="00F319E6" w:rsidRPr="009C5FA2">
        <w:rPr>
          <w:bCs/>
          <w:iCs/>
        </w:rPr>
        <w:t xml:space="preserve"> spełnianiu warunków udziału w postępowaniu</w:t>
      </w:r>
    </w:p>
    <w:p w14:paraId="34476A5D" w14:textId="17CA6CBC" w:rsidR="00F319E6" w:rsidRPr="009C5FA2" w:rsidRDefault="00B72C22" w:rsidP="00FF6381">
      <w:pPr>
        <w:spacing w:line="276" w:lineRule="auto"/>
        <w:jc w:val="both"/>
      </w:pPr>
      <w:r w:rsidRPr="009C5FA2">
        <w:t>3</w:t>
      </w:r>
      <w:r w:rsidR="00F319E6" w:rsidRPr="009C5FA2">
        <w:t xml:space="preserve">. Załącznik Nr </w:t>
      </w:r>
      <w:r w:rsidRPr="009C5FA2">
        <w:t>3</w:t>
      </w:r>
      <w:r w:rsidR="00F319E6" w:rsidRPr="009C5FA2">
        <w:t xml:space="preserve"> – Wzór oświadczenia o</w:t>
      </w:r>
      <w:r w:rsidR="00F319E6" w:rsidRPr="009C5FA2">
        <w:rPr>
          <w:bCs/>
          <w:iCs/>
        </w:rPr>
        <w:t xml:space="preserve"> braku podstaw do wykluczenia z postępowania</w:t>
      </w:r>
    </w:p>
    <w:p w14:paraId="32C830A7" w14:textId="41630317" w:rsidR="00F319E6" w:rsidRPr="009C5FA2" w:rsidRDefault="00B72C22" w:rsidP="00FF6381">
      <w:pPr>
        <w:spacing w:line="276" w:lineRule="auto"/>
        <w:jc w:val="both"/>
        <w:rPr>
          <w:bCs/>
          <w:iCs/>
        </w:rPr>
      </w:pPr>
      <w:r w:rsidRPr="009C5FA2">
        <w:t>4</w:t>
      </w:r>
      <w:r w:rsidR="00F319E6" w:rsidRPr="009C5FA2">
        <w:t xml:space="preserve">. Załącznik Nr </w:t>
      </w:r>
      <w:r w:rsidRPr="009C5FA2">
        <w:t>4</w:t>
      </w:r>
      <w:r w:rsidR="00F319E6" w:rsidRPr="009C5FA2">
        <w:t xml:space="preserve"> – Wzór zobowiązania podmiotu udost</w:t>
      </w:r>
      <w:r w:rsidR="005A2493" w:rsidRPr="009C5FA2">
        <w:t>ę</w:t>
      </w:r>
      <w:r w:rsidR="00F319E6" w:rsidRPr="009C5FA2">
        <w:t>pniającego zasoby</w:t>
      </w:r>
    </w:p>
    <w:p w14:paraId="20B92ACA" w14:textId="419B2387" w:rsidR="00EE02BD" w:rsidRPr="009C5FA2" w:rsidRDefault="00B72C22" w:rsidP="00EE02BD">
      <w:pPr>
        <w:spacing w:line="276" w:lineRule="auto"/>
        <w:jc w:val="both"/>
        <w:rPr>
          <w:bCs/>
          <w:iCs/>
        </w:rPr>
      </w:pPr>
      <w:r w:rsidRPr="009C5FA2">
        <w:rPr>
          <w:bCs/>
          <w:iCs/>
        </w:rPr>
        <w:t>5</w:t>
      </w:r>
      <w:r w:rsidR="00F319E6" w:rsidRPr="009C5FA2">
        <w:rPr>
          <w:bCs/>
          <w:iCs/>
        </w:rPr>
        <w:t xml:space="preserve">. Załącznik Nr </w:t>
      </w:r>
      <w:r w:rsidRPr="009C5FA2">
        <w:rPr>
          <w:bCs/>
          <w:iCs/>
        </w:rPr>
        <w:t>5</w:t>
      </w:r>
      <w:r w:rsidR="00EE02BD" w:rsidRPr="009C5FA2">
        <w:rPr>
          <w:bCs/>
          <w:iCs/>
        </w:rPr>
        <w:t xml:space="preserve"> a</w:t>
      </w:r>
      <w:r w:rsidR="00F319E6" w:rsidRPr="009C5FA2">
        <w:rPr>
          <w:bCs/>
          <w:iCs/>
        </w:rPr>
        <w:t xml:space="preserve"> – </w:t>
      </w:r>
      <w:r w:rsidR="00EE02BD" w:rsidRPr="009C5FA2">
        <w:t>Wzór oświadczenia o</w:t>
      </w:r>
      <w:r w:rsidR="00EE02BD" w:rsidRPr="009C5FA2">
        <w:rPr>
          <w:bCs/>
          <w:iCs/>
        </w:rPr>
        <w:t xml:space="preserve"> spełnianiu warunków udziału w postępowaniu dla podmiotu trzeciego</w:t>
      </w:r>
    </w:p>
    <w:p w14:paraId="49965F4E" w14:textId="6F3BBA4C" w:rsidR="00EE02BD" w:rsidRPr="009C5FA2" w:rsidRDefault="00EE02BD" w:rsidP="00FF6381">
      <w:pPr>
        <w:spacing w:line="276" w:lineRule="auto"/>
        <w:jc w:val="both"/>
        <w:rPr>
          <w:bCs/>
          <w:iCs/>
        </w:rPr>
      </w:pPr>
      <w:r w:rsidRPr="009C5FA2">
        <w:rPr>
          <w:bCs/>
          <w:iCs/>
        </w:rPr>
        <w:t xml:space="preserve">6. Załącznik Nr 5 b – </w:t>
      </w:r>
      <w:r w:rsidRPr="009C5FA2">
        <w:t>Wzór oświadczenia o</w:t>
      </w:r>
      <w:r w:rsidRPr="009C5FA2">
        <w:rPr>
          <w:bCs/>
          <w:iCs/>
        </w:rPr>
        <w:t xml:space="preserve"> braku podstaw do wykluczenia z postępowania dla podmiot trzeciego </w:t>
      </w:r>
    </w:p>
    <w:p w14:paraId="00BAECBC" w14:textId="321B9FF4" w:rsidR="00F319E6" w:rsidRPr="009C5FA2" w:rsidRDefault="00EE02BD" w:rsidP="00FF6381">
      <w:pPr>
        <w:spacing w:line="276" w:lineRule="auto"/>
        <w:jc w:val="both"/>
        <w:rPr>
          <w:bCs/>
          <w:iCs/>
        </w:rPr>
      </w:pPr>
      <w:r w:rsidRPr="009C5FA2">
        <w:rPr>
          <w:bCs/>
          <w:iCs/>
        </w:rPr>
        <w:t>7</w:t>
      </w:r>
      <w:r w:rsidR="00F319E6" w:rsidRPr="009C5FA2">
        <w:rPr>
          <w:bCs/>
          <w:iCs/>
        </w:rPr>
        <w:t xml:space="preserve">. </w:t>
      </w:r>
      <w:bookmarkStart w:id="14" w:name="_Hlk170984670"/>
      <w:r w:rsidR="00F319E6" w:rsidRPr="009C5FA2">
        <w:rPr>
          <w:bCs/>
          <w:iCs/>
        </w:rPr>
        <w:t xml:space="preserve">Załącznik Nr </w:t>
      </w:r>
      <w:r w:rsidR="00B72C22" w:rsidRPr="009C5FA2">
        <w:rPr>
          <w:bCs/>
          <w:iCs/>
        </w:rPr>
        <w:t>6</w:t>
      </w:r>
      <w:r w:rsidR="00F319E6" w:rsidRPr="009C5FA2">
        <w:rPr>
          <w:bCs/>
          <w:iCs/>
        </w:rPr>
        <w:t xml:space="preserve">  </w:t>
      </w:r>
      <w:bookmarkEnd w:id="14"/>
      <w:r w:rsidR="00F319E6" w:rsidRPr="009C5FA2">
        <w:rPr>
          <w:bCs/>
          <w:iCs/>
        </w:rPr>
        <w:t xml:space="preserve">– </w:t>
      </w:r>
      <w:r w:rsidR="00D81946" w:rsidRPr="009C5FA2">
        <w:rPr>
          <w:bCs/>
          <w:iCs/>
        </w:rPr>
        <w:t>Wykaz osób skierowanych przez wykonawcę do realizacji zamówienia</w:t>
      </w:r>
    </w:p>
    <w:p w14:paraId="753C690F" w14:textId="3C662F0C" w:rsidR="002B3248" w:rsidRPr="009C5FA2" w:rsidRDefault="00D81946" w:rsidP="00FF6381">
      <w:pPr>
        <w:spacing w:line="276" w:lineRule="auto"/>
        <w:jc w:val="both"/>
      </w:pPr>
      <w:bookmarkStart w:id="15" w:name="_Hlk160432312"/>
      <w:r>
        <w:rPr>
          <w:bCs/>
          <w:iCs/>
        </w:rPr>
        <w:t>8</w:t>
      </w:r>
      <w:r w:rsidR="00F5380F">
        <w:rPr>
          <w:bCs/>
          <w:iCs/>
        </w:rPr>
        <w:t xml:space="preserve">. </w:t>
      </w:r>
      <w:r w:rsidR="00F5380F" w:rsidRPr="009C5FA2">
        <w:rPr>
          <w:bCs/>
          <w:iCs/>
        </w:rPr>
        <w:t xml:space="preserve">Załącznik Nr </w:t>
      </w:r>
      <w:r>
        <w:rPr>
          <w:bCs/>
          <w:iCs/>
        </w:rPr>
        <w:t>7</w:t>
      </w:r>
      <w:r w:rsidR="00F319E6" w:rsidRPr="009C5FA2">
        <w:rPr>
          <w:bCs/>
          <w:iCs/>
        </w:rPr>
        <w:t xml:space="preserve"> </w:t>
      </w:r>
      <w:bookmarkEnd w:id="15"/>
      <w:r w:rsidR="00F319E6" w:rsidRPr="009C5FA2">
        <w:rPr>
          <w:bCs/>
          <w:iCs/>
        </w:rPr>
        <w:t>– Projekt Umowy</w:t>
      </w:r>
      <w:bookmarkEnd w:id="12"/>
    </w:p>
    <w:bookmarkEnd w:id="13"/>
    <w:p w14:paraId="25A383BF" w14:textId="146259A2" w:rsidR="00BE46FA" w:rsidRPr="00C00217" w:rsidRDefault="00BE46FA" w:rsidP="00FF6381">
      <w:pPr>
        <w:spacing w:line="276" w:lineRule="auto"/>
        <w:jc w:val="both"/>
        <w:rPr>
          <w:bCs/>
          <w:iCs/>
          <w:color w:val="FF0000"/>
        </w:rPr>
      </w:pPr>
    </w:p>
    <w:sectPr w:rsidR="00BE46FA" w:rsidRPr="00C00217" w:rsidSect="00FE19AB">
      <w:headerReference w:type="default" r:id="rId32"/>
      <w:footerReference w:type="default" r:id="rId3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04215" w14:textId="77777777" w:rsidR="00C7180C" w:rsidRDefault="00C7180C" w:rsidP="0091213C">
      <w:r>
        <w:separator/>
      </w:r>
    </w:p>
  </w:endnote>
  <w:endnote w:type="continuationSeparator" w:id="0">
    <w:p w14:paraId="56B41696" w14:textId="77777777" w:rsidR="00C7180C" w:rsidRDefault="00C7180C"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Open Sans">
    <w:charset w:val="00"/>
    <w:family w:val="swiss"/>
    <w:pitch w:val="variable"/>
    <w:sig w:usb0="E00002EF" w:usb1="4000205B" w:usb2="00000028"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030627"/>
      <w:docPartObj>
        <w:docPartGallery w:val="Page Numbers (Bottom of Page)"/>
        <w:docPartUnique/>
      </w:docPartObj>
    </w:sdtPr>
    <w:sdtContent>
      <w:p w14:paraId="1076B648" w14:textId="0D0C82BA" w:rsidR="00DF7CAD" w:rsidRDefault="00DF7CAD">
        <w:pPr>
          <w:pStyle w:val="Stopka"/>
          <w:jc w:val="center"/>
        </w:pPr>
        <w:r>
          <w:fldChar w:fldCharType="begin"/>
        </w:r>
        <w:r>
          <w:instrText>PAGE   \* MERGEFORMAT</w:instrText>
        </w:r>
        <w:r>
          <w:fldChar w:fldCharType="separate"/>
        </w:r>
        <w:r>
          <w:t>2</w:t>
        </w:r>
        <w:r>
          <w:fldChar w:fldCharType="end"/>
        </w:r>
      </w:p>
    </w:sdtContent>
  </w:sdt>
  <w:p w14:paraId="61807AA6" w14:textId="77777777" w:rsidR="00DF7CAD" w:rsidRDefault="00DF7C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51134" w14:textId="77777777" w:rsidR="00C7180C" w:rsidRDefault="00C7180C" w:rsidP="0091213C"/>
  </w:footnote>
  <w:footnote w:type="continuationSeparator" w:id="0">
    <w:p w14:paraId="4921DF81" w14:textId="77777777" w:rsidR="00C7180C" w:rsidRDefault="00C7180C" w:rsidP="00912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89315" w14:textId="188EEB72" w:rsidR="00DF7CAD" w:rsidRPr="00C00217" w:rsidRDefault="00DF7CAD" w:rsidP="00C00217">
    <w:pPr>
      <w:pStyle w:val="Nagwek"/>
    </w:pPr>
    <w:r w:rsidRPr="00C0021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2"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3"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4"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5" w15:restartNumberingAfterBreak="0">
    <w:nsid w:val="00FD1088"/>
    <w:multiLevelType w:val="hybridMultilevel"/>
    <w:tmpl w:val="C21E9D86"/>
    <w:lvl w:ilvl="0" w:tplc="31701ADA">
      <w:start w:val="1"/>
      <w:numFmt w:val="bullet"/>
      <w:lvlText w:val=""/>
      <w:lvlJc w:val="left"/>
      <w:pPr>
        <w:ind w:left="1287" w:hanging="360"/>
      </w:pPr>
      <w:rPr>
        <w:rFonts w:ascii="Symbol" w:hAnsi="Symbol" w:hint="default"/>
        <w:b w:val="0"/>
        <w:color w:val="auto"/>
      </w:rPr>
    </w:lvl>
    <w:lvl w:ilvl="1" w:tplc="C12C6594">
      <w:start w:val="1"/>
      <w:numFmt w:val="bullet"/>
      <w:lvlText w:val=""/>
      <w:lvlJc w:val="left"/>
      <w:pPr>
        <w:ind w:left="2007" w:hanging="360"/>
      </w:pPr>
      <w:rPr>
        <w:rFonts w:ascii="Wingdings 2" w:hAnsi="Wingdings 2"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31914D5"/>
    <w:multiLevelType w:val="hybridMultilevel"/>
    <w:tmpl w:val="8398EE20"/>
    <w:lvl w:ilvl="0" w:tplc="FFFFFFFF">
      <w:start w:val="1"/>
      <w:numFmt w:val="decimal"/>
      <w:lvlText w:val="%1)"/>
      <w:lvlJc w:val="left"/>
      <w:pPr>
        <w:ind w:left="360" w:hanging="360"/>
      </w:pPr>
      <w:rPr>
        <w:rFonts w:hint="default"/>
      </w:rPr>
    </w:lvl>
    <w:lvl w:ilvl="1" w:tplc="FFFFFFFF">
      <w:numFmt w:val="bullet"/>
      <w:lvlText w:val="•"/>
      <w:lvlJc w:val="left"/>
      <w:pPr>
        <w:ind w:left="1440" w:hanging="720"/>
      </w:pPr>
      <w:rPr>
        <w:rFonts w:ascii="Times New Roman" w:eastAsia="Times New Roman" w:hAnsi="Times New Roman" w:cs="Times New Roman" w:hint="default"/>
      </w:rPr>
    </w:lvl>
    <w:lvl w:ilvl="2" w:tplc="FFFFFFFF">
      <w:start w:val="1"/>
      <w:numFmt w:val="decimal"/>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16208D"/>
    <w:multiLevelType w:val="hybridMultilevel"/>
    <w:tmpl w:val="8398EE20"/>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55FE89A4">
      <w:start w:val="1"/>
      <w:numFmt w:val="decimal"/>
      <w:lvlText w:val="%3."/>
      <w:lvlJc w:val="left"/>
      <w:pPr>
        <w:ind w:left="1800" w:hanging="360"/>
      </w:pPr>
      <w:rPr>
        <w:rFont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1370EF"/>
    <w:multiLevelType w:val="hybridMultilevel"/>
    <w:tmpl w:val="31ACEECC"/>
    <w:lvl w:ilvl="0" w:tplc="0415000F">
      <w:start w:val="1"/>
      <w:numFmt w:val="decimal"/>
      <w:lvlText w:val="%1."/>
      <w:lvlJc w:val="left"/>
      <w:pPr>
        <w:ind w:left="720" w:hanging="360"/>
      </w:pPr>
      <w:rPr>
        <w:rFonts w:hint="default"/>
      </w:rPr>
    </w:lvl>
    <w:lvl w:ilvl="1" w:tplc="9B2218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570B"/>
    <w:multiLevelType w:val="hybridMultilevel"/>
    <w:tmpl w:val="0A3CD930"/>
    <w:lvl w:ilvl="0" w:tplc="0415000F">
      <w:start w:val="1"/>
      <w:numFmt w:val="decimal"/>
      <w:lvlText w:val="%1."/>
      <w:lvlJc w:val="left"/>
      <w:pPr>
        <w:ind w:left="720" w:hanging="360"/>
      </w:pPr>
      <w:rPr>
        <w:rFonts w:hint="default"/>
      </w:rPr>
    </w:lvl>
    <w:lvl w:ilvl="1" w:tplc="82487F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B0505"/>
    <w:multiLevelType w:val="hybridMultilevel"/>
    <w:tmpl w:val="15F22602"/>
    <w:lvl w:ilvl="0" w:tplc="FFFFFFFF">
      <w:start w:val="1"/>
      <w:numFmt w:val="decimal"/>
      <w:lvlText w:val="%1)"/>
      <w:lvlJc w:val="left"/>
      <w:pPr>
        <w:ind w:left="360" w:hanging="360"/>
      </w:pPr>
      <w:rPr>
        <w:rFonts w:hint="default"/>
      </w:rPr>
    </w:lvl>
    <w:lvl w:ilvl="1" w:tplc="FFFFFFFF">
      <w:numFmt w:val="bullet"/>
      <w:lvlText w:val="•"/>
      <w:lvlJc w:val="left"/>
      <w:pPr>
        <w:ind w:left="1440" w:hanging="720"/>
      </w:pPr>
      <w:rPr>
        <w:rFonts w:ascii="Times New Roman" w:eastAsia="Times New Roman" w:hAnsi="Times New Roman" w:cs="Times New Roman" w:hint="default"/>
      </w:rPr>
    </w:lvl>
    <w:lvl w:ilvl="2" w:tplc="FFFFFFFF">
      <w:start w:val="1"/>
      <w:numFmt w:val="decimal"/>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82D350F"/>
    <w:multiLevelType w:val="hybridMultilevel"/>
    <w:tmpl w:val="9FC8233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CB24F6"/>
    <w:multiLevelType w:val="hybridMultilevel"/>
    <w:tmpl w:val="2FF2E6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B00E8DDE">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A04A1"/>
    <w:multiLevelType w:val="hybridMultilevel"/>
    <w:tmpl w:val="AE02021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24CE1CBE"/>
    <w:multiLevelType w:val="hybridMultilevel"/>
    <w:tmpl w:val="BDF4C6FC"/>
    <w:lvl w:ilvl="0" w:tplc="9548730E">
      <w:start w:val="1"/>
      <w:numFmt w:val="decimal"/>
      <w:lvlText w:val="%1."/>
      <w:lvlJc w:val="left"/>
      <w:pPr>
        <w:tabs>
          <w:tab w:val="num" w:pos="1800"/>
        </w:tabs>
        <w:ind w:left="1800" w:hanging="360"/>
      </w:pPr>
      <w:rPr>
        <w:rFonts w:ascii="Times New Roman" w:eastAsia="Calibri" w:hAnsi="Times New Roman" w:cs="Times New Roman"/>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260" w:hanging="180"/>
      </w:pPr>
    </w:lvl>
    <w:lvl w:ilvl="3" w:tplc="0415000F" w:tentative="1">
      <w:start w:val="1"/>
      <w:numFmt w:val="decimal"/>
      <w:lvlText w:val="%4."/>
      <w:lvlJc w:val="left"/>
      <w:pPr>
        <w:ind w:left="1980" w:hanging="360"/>
      </w:pPr>
    </w:lvl>
    <w:lvl w:ilvl="4" w:tplc="04150019" w:tentative="1">
      <w:start w:val="1"/>
      <w:numFmt w:val="lowerLetter"/>
      <w:lvlText w:val="%5."/>
      <w:lvlJc w:val="left"/>
      <w:pPr>
        <w:ind w:left="2700" w:hanging="360"/>
      </w:pPr>
    </w:lvl>
    <w:lvl w:ilvl="5" w:tplc="0415001B" w:tentative="1">
      <w:start w:val="1"/>
      <w:numFmt w:val="lowerRoman"/>
      <w:lvlText w:val="%6."/>
      <w:lvlJc w:val="right"/>
      <w:pPr>
        <w:ind w:left="3420" w:hanging="180"/>
      </w:pPr>
    </w:lvl>
    <w:lvl w:ilvl="6" w:tplc="0415000F" w:tentative="1">
      <w:start w:val="1"/>
      <w:numFmt w:val="decimal"/>
      <w:lvlText w:val="%7."/>
      <w:lvlJc w:val="left"/>
      <w:pPr>
        <w:ind w:left="4140" w:hanging="360"/>
      </w:pPr>
    </w:lvl>
    <w:lvl w:ilvl="7" w:tplc="04150019" w:tentative="1">
      <w:start w:val="1"/>
      <w:numFmt w:val="lowerLetter"/>
      <w:lvlText w:val="%8."/>
      <w:lvlJc w:val="left"/>
      <w:pPr>
        <w:ind w:left="4860" w:hanging="360"/>
      </w:pPr>
    </w:lvl>
    <w:lvl w:ilvl="8" w:tplc="0415001B" w:tentative="1">
      <w:start w:val="1"/>
      <w:numFmt w:val="lowerRoman"/>
      <w:lvlText w:val="%9."/>
      <w:lvlJc w:val="right"/>
      <w:pPr>
        <w:ind w:left="5580" w:hanging="180"/>
      </w:pPr>
    </w:lvl>
  </w:abstractNum>
  <w:abstractNum w:abstractNumId="16" w15:restartNumberingAfterBreak="0">
    <w:nsid w:val="25014160"/>
    <w:multiLevelType w:val="hybridMultilevel"/>
    <w:tmpl w:val="3DAE99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34A3CF8">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7B411B"/>
    <w:multiLevelType w:val="hybridMultilevel"/>
    <w:tmpl w:val="97DC68AA"/>
    <w:lvl w:ilvl="0" w:tplc="AA90E96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50166B"/>
    <w:multiLevelType w:val="hybridMultilevel"/>
    <w:tmpl w:val="04684AAE"/>
    <w:lvl w:ilvl="0" w:tplc="CB32D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4B7EB1"/>
    <w:multiLevelType w:val="hybridMultilevel"/>
    <w:tmpl w:val="499EB2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7F6AA92E">
      <w:start w:val="1"/>
      <w:numFmt w:val="lowerLetter"/>
      <w:lvlText w:val="%3)"/>
      <w:lvlJc w:val="right"/>
      <w:pPr>
        <w:ind w:left="2586" w:hanging="180"/>
      </w:pPr>
      <w:rPr>
        <w:rFonts w:ascii="Times New Roman" w:eastAsiaTheme="minorHAnsi" w:hAnsi="Times New Roman" w:cs="Times New Roman"/>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38D6074"/>
    <w:multiLevelType w:val="hybridMultilevel"/>
    <w:tmpl w:val="FCE8FBE8"/>
    <w:lvl w:ilvl="0" w:tplc="505C507C">
      <w:start w:val="1"/>
      <w:numFmt w:val="decimal"/>
      <w:lvlText w:val="%1."/>
      <w:lvlJc w:val="left"/>
      <w:pPr>
        <w:ind w:left="720" w:hanging="360"/>
      </w:pPr>
      <w:rPr>
        <w:rFonts w:hint="default"/>
        <w:b w:val="0"/>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0E10DC"/>
    <w:multiLevelType w:val="hybridMultilevel"/>
    <w:tmpl w:val="D764D8C4"/>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C025EF"/>
    <w:multiLevelType w:val="hybridMultilevel"/>
    <w:tmpl w:val="BAB8A65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2904DCEC">
      <w:start w:val="1"/>
      <w:numFmt w:val="lowerLetter"/>
      <w:lvlText w:val="%3)"/>
      <w:lvlJc w:val="right"/>
      <w:pPr>
        <w:ind w:left="2727" w:hanging="180"/>
      </w:pPr>
      <w:rPr>
        <w:rFonts w:ascii="Times New Roman" w:eastAsia="Times New Roman" w:hAnsi="Times New Roman" w:cs="Times New Roman"/>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E620227"/>
    <w:multiLevelType w:val="hybridMultilevel"/>
    <w:tmpl w:val="86140ECC"/>
    <w:lvl w:ilvl="0" w:tplc="58320C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AC0C49"/>
    <w:multiLevelType w:val="hybridMultilevel"/>
    <w:tmpl w:val="04BC1B3A"/>
    <w:lvl w:ilvl="0" w:tplc="FFFFFFFF">
      <w:start w:val="1"/>
      <w:numFmt w:val="decimal"/>
      <w:lvlText w:val="%1)"/>
      <w:lvlJc w:val="left"/>
      <w:pPr>
        <w:ind w:left="720" w:hanging="360"/>
      </w:pPr>
    </w:lvl>
    <w:lvl w:ilvl="1" w:tplc="07BE7DF2">
      <w:start w:val="1"/>
      <w:numFmt w:val="decimal"/>
      <w:lvlText w:val="%2)"/>
      <w:lvlJc w:val="left"/>
      <w:pPr>
        <w:ind w:left="360" w:hanging="360"/>
      </w:pPr>
      <w:rPr>
        <w:b w:val="0"/>
        <w:b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EAE4B94"/>
    <w:multiLevelType w:val="hybridMultilevel"/>
    <w:tmpl w:val="66D4640A"/>
    <w:lvl w:ilvl="0" w:tplc="31701ADA">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5E265B"/>
    <w:multiLevelType w:val="hybridMultilevel"/>
    <w:tmpl w:val="C5200DA0"/>
    <w:lvl w:ilvl="0" w:tplc="DF56A596">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FB06B0"/>
    <w:multiLevelType w:val="multilevel"/>
    <w:tmpl w:val="933CEA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468E72A2"/>
    <w:multiLevelType w:val="hybridMultilevel"/>
    <w:tmpl w:val="0AEAF7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92253BA"/>
    <w:multiLevelType w:val="hybridMultilevel"/>
    <w:tmpl w:val="AA3AFC50"/>
    <w:lvl w:ilvl="0" w:tplc="505C507C">
      <w:start w:val="1"/>
      <w:numFmt w:val="decimal"/>
      <w:lvlText w:val="%1."/>
      <w:lvlJc w:val="left"/>
      <w:pPr>
        <w:ind w:left="1440" w:hanging="360"/>
      </w:pPr>
      <w:rPr>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FFF360A"/>
    <w:multiLevelType w:val="multilevel"/>
    <w:tmpl w:val="D4D0ED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4272970"/>
    <w:multiLevelType w:val="multilevel"/>
    <w:tmpl w:val="D61C80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6D32B7E"/>
    <w:multiLevelType w:val="hybridMultilevel"/>
    <w:tmpl w:val="3EF0DB58"/>
    <w:lvl w:ilvl="0" w:tplc="7730F0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7A78F1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884D67"/>
    <w:multiLevelType w:val="multilevel"/>
    <w:tmpl w:val="7BF85D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E4B3886"/>
    <w:multiLevelType w:val="hybridMultilevel"/>
    <w:tmpl w:val="35961D3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6" w15:restartNumberingAfterBreak="0">
    <w:nsid w:val="647770F2"/>
    <w:multiLevelType w:val="hybridMultilevel"/>
    <w:tmpl w:val="2AD6D2F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31701ADA">
      <w:start w:val="1"/>
      <w:numFmt w:val="bullet"/>
      <w:lvlText w:val=""/>
      <w:lvlJc w:val="left"/>
      <w:pPr>
        <w:ind w:left="2340" w:hanging="360"/>
      </w:pPr>
      <w:rPr>
        <w:rFonts w:ascii="Symbol" w:hAnsi="Symbol" w:hint="default"/>
        <w:b w:val="0"/>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FE3916"/>
    <w:multiLevelType w:val="hybridMultilevel"/>
    <w:tmpl w:val="42BA6880"/>
    <w:lvl w:ilvl="0" w:tplc="AD6CA1CC">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9548730E">
      <w:start w:val="1"/>
      <w:numFmt w:val="decimal"/>
      <w:lvlText w:val="%3."/>
      <w:lvlJc w:val="left"/>
      <w:pPr>
        <w:tabs>
          <w:tab w:val="num" w:pos="2700"/>
        </w:tabs>
        <w:ind w:left="2700" w:hanging="360"/>
      </w:pPr>
      <w:rPr>
        <w:rFonts w:ascii="Times New Roman" w:eastAsia="Calibri" w:hAnsi="Times New Roman" w:cs="Times New Roman"/>
      </w:rPr>
    </w:lvl>
    <w:lvl w:ilvl="3" w:tplc="04150017">
      <w:start w:val="1"/>
      <w:numFmt w:val="lowerLetter"/>
      <w:lvlText w:val="%4)"/>
      <w:lvlJc w:val="left"/>
      <w:pPr>
        <w:ind w:left="3240" w:hanging="360"/>
      </w:pPr>
    </w:lvl>
    <w:lvl w:ilvl="4" w:tplc="60CA7A24">
      <w:start w:val="1"/>
      <w:numFmt w:val="decimal"/>
      <w:lvlText w:val="%5)"/>
      <w:lvlJc w:val="left"/>
      <w:pPr>
        <w:ind w:left="3960" w:hanging="360"/>
      </w:pPr>
      <w:rPr>
        <w:rFonts w:hint="default"/>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6BE7385E"/>
    <w:multiLevelType w:val="hybridMultilevel"/>
    <w:tmpl w:val="4C00211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400F19"/>
    <w:multiLevelType w:val="hybridMultilevel"/>
    <w:tmpl w:val="6F7AFDA4"/>
    <w:lvl w:ilvl="0" w:tplc="59CC5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D686B8F"/>
    <w:multiLevelType w:val="hybridMultilevel"/>
    <w:tmpl w:val="5AFA87AA"/>
    <w:lvl w:ilvl="0" w:tplc="04150017">
      <w:start w:val="1"/>
      <w:numFmt w:val="lowerLetter"/>
      <w:lvlText w:val="%1)"/>
      <w:lvlJc w:val="left"/>
      <w:pPr>
        <w:ind w:left="720" w:hanging="360"/>
      </w:pPr>
    </w:lvl>
    <w:lvl w:ilvl="1" w:tplc="04150017">
      <w:start w:val="1"/>
      <w:numFmt w:val="lowerLetter"/>
      <w:lvlText w:val="%2)"/>
      <w:lvlJc w:val="left"/>
      <w:pPr>
        <w:ind w:left="100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95392C"/>
    <w:multiLevelType w:val="hybridMultilevel"/>
    <w:tmpl w:val="E33AA2AC"/>
    <w:lvl w:ilvl="0" w:tplc="505C507C">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175313"/>
    <w:multiLevelType w:val="hybridMultilevel"/>
    <w:tmpl w:val="32E280B6"/>
    <w:lvl w:ilvl="0" w:tplc="47EA42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821A58"/>
    <w:multiLevelType w:val="hybridMultilevel"/>
    <w:tmpl w:val="CDDE55C4"/>
    <w:lvl w:ilvl="0" w:tplc="C12C6594">
      <w:start w:val="1"/>
      <w:numFmt w:val="bullet"/>
      <w:lvlText w:val=""/>
      <w:lvlJc w:val="left"/>
      <w:pPr>
        <w:ind w:left="720" w:hanging="360"/>
      </w:pPr>
      <w:rPr>
        <w:rFonts w:ascii="Wingdings 2" w:hAnsi="Wingdings 2"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4438E5"/>
    <w:multiLevelType w:val="hybridMultilevel"/>
    <w:tmpl w:val="4B3CB424"/>
    <w:lvl w:ilvl="0" w:tplc="2800F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711988"/>
    <w:multiLevelType w:val="hybridMultilevel"/>
    <w:tmpl w:val="6EE01A74"/>
    <w:lvl w:ilvl="0" w:tplc="0415000F">
      <w:start w:val="1"/>
      <w:numFmt w:val="decimal"/>
      <w:lvlText w:val="%1."/>
      <w:lvlJc w:val="left"/>
      <w:pPr>
        <w:ind w:left="720" w:hanging="360"/>
      </w:pPr>
    </w:lvl>
    <w:lvl w:ilvl="1" w:tplc="92BE2ADA">
      <w:start w:val="1"/>
      <w:numFmt w:val="decimal"/>
      <w:lvlText w:val="%2)"/>
      <w:lvlJc w:val="left"/>
      <w:pPr>
        <w:ind w:left="1440" w:hanging="360"/>
      </w:pPr>
      <w:rPr>
        <w:rFonts w:hint="default"/>
      </w:rPr>
    </w:lvl>
    <w:lvl w:ilvl="2" w:tplc="58BEF5E0">
      <w:start w:val="1"/>
      <w:numFmt w:val="decimal"/>
      <w:lvlText w:val="%3."/>
      <w:lvlJc w:val="right"/>
      <w:pPr>
        <w:ind w:left="2160" w:hanging="180"/>
      </w:pPr>
      <w:rPr>
        <w:rFonts w:ascii="Times New Roman" w:eastAsia="Times New Roman" w:hAnsi="Times New Roman" w:cs="Times New Roman"/>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5000730">
    <w:abstractNumId w:val="12"/>
  </w:num>
  <w:num w:numId="2" w16cid:durableId="1768384066">
    <w:abstractNumId w:val="20"/>
  </w:num>
  <w:num w:numId="3" w16cid:durableId="1764956729">
    <w:abstractNumId w:val="38"/>
  </w:num>
  <w:num w:numId="4" w16cid:durableId="1309363987">
    <w:abstractNumId w:val="7"/>
  </w:num>
  <w:num w:numId="5" w16cid:durableId="1049455697">
    <w:abstractNumId w:val="21"/>
  </w:num>
  <w:num w:numId="6" w16cid:durableId="408306084">
    <w:abstractNumId w:val="9"/>
  </w:num>
  <w:num w:numId="7" w16cid:durableId="944507393">
    <w:abstractNumId w:val="46"/>
  </w:num>
  <w:num w:numId="8" w16cid:durableId="912664657">
    <w:abstractNumId w:val="18"/>
  </w:num>
  <w:num w:numId="9" w16cid:durableId="1391920452">
    <w:abstractNumId w:val="33"/>
  </w:num>
  <w:num w:numId="10" w16cid:durableId="93788806">
    <w:abstractNumId w:val="29"/>
  </w:num>
  <w:num w:numId="11" w16cid:durableId="949429490">
    <w:abstractNumId w:val="37"/>
  </w:num>
  <w:num w:numId="12" w16cid:durableId="1525636249">
    <w:abstractNumId w:val="8"/>
  </w:num>
  <w:num w:numId="13" w16cid:durableId="1126971583">
    <w:abstractNumId w:val="24"/>
  </w:num>
  <w:num w:numId="14" w16cid:durableId="929121882">
    <w:abstractNumId w:val="15"/>
  </w:num>
  <w:num w:numId="15" w16cid:durableId="214708617">
    <w:abstractNumId w:val="17"/>
  </w:num>
  <w:num w:numId="16" w16cid:durableId="1022130949">
    <w:abstractNumId w:val="10"/>
  </w:num>
  <w:num w:numId="17" w16cid:durableId="1993171274">
    <w:abstractNumId w:val="6"/>
  </w:num>
  <w:num w:numId="18" w16cid:durableId="448430027">
    <w:abstractNumId w:val="43"/>
  </w:num>
  <w:num w:numId="19" w16cid:durableId="1840347873">
    <w:abstractNumId w:val="41"/>
  </w:num>
  <w:num w:numId="20" w16cid:durableId="1276255829">
    <w:abstractNumId w:val="35"/>
  </w:num>
  <w:num w:numId="21" w16cid:durableId="275336475">
    <w:abstractNumId w:val="23"/>
  </w:num>
  <w:num w:numId="22" w16cid:durableId="748036588">
    <w:abstractNumId w:val="16"/>
  </w:num>
  <w:num w:numId="23" w16cid:durableId="2081058732">
    <w:abstractNumId w:val="25"/>
  </w:num>
  <w:num w:numId="24" w16cid:durableId="573079317">
    <w:abstractNumId w:val="19"/>
  </w:num>
  <w:num w:numId="25" w16cid:durableId="1809128593">
    <w:abstractNumId w:val="13"/>
  </w:num>
  <w:num w:numId="26" w16cid:durableId="351610381">
    <w:abstractNumId w:val="45"/>
  </w:num>
  <w:num w:numId="27" w16cid:durableId="1814326766">
    <w:abstractNumId w:val="11"/>
  </w:num>
  <w:num w:numId="28" w16cid:durableId="1372338643">
    <w:abstractNumId w:val="36"/>
  </w:num>
  <w:num w:numId="29" w16cid:durableId="1739091272">
    <w:abstractNumId w:val="26"/>
  </w:num>
  <w:num w:numId="30" w16cid:durableId="1377510986">
    <w:abstractNumId w:val="28"/>
  </w:num>
  <w:num w:numId="31" w16cid:durableId="1682926090">
    <w:abstractNumId w:val="27"/>
  </w:num>
  <w:num w:numId="32" w16cid:durableId="1437209998">
    <w:abstractNumId w:val="14"/>
  </w:num>
  <w:num w:numId="33" w16cid:durableId="1580291787">
    <w:abstractNumId w:val="40"/>
  </w:num>
  <w:num w:numId="34" w16cid:durableId="1009992057">
    <w:abstractNumId w:val="5"/>
  </w:num>
  <w:num w:numId="35" w16cid:durableId="1883983346">
    <w:abstractNumId w:val="44"/>
  </w:num>
  <w:num w:numId="36" w16cid:durableId="1841845761">
    <w:abstractNumId w:val="39"/>
  </w:num>
  <w:num w:numId="37" w16cid:durableId="1885678226">
    <w:abstractNumId w:val="42"/>
  </w:num>
  <w:num w:numId="38" w16cid:durableId="332148145">
    <w:abstractNumId w:val="32"/>
  </w:num>
  <w:num w:numId="39" w16cid:durableId="2065786334">
    <w:abstractNumId w:val="34"/>
  </w:num>
  <w:num w:numId="40" w16cid:durableId="229341937">
    <w:abstractNumId w:val="31"/>
  </w:num>
  <w:num w:numId="41" w16cid:durableId="562565339">
    <w:abstractNumId w:val="30"/>
  </w:num>
  <w:num w:numId="42" w16cid:durableId="157007629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02"/>
    <w:rsid w:val="00002BAA"/>
    <w:rsid w:val="0000342B"/>
    <w:rsid w:val="00003536"/>
    <w:rsid w:val="00003AF0"/>
    <w:rsid w:val="00007413"/>
    <w:rsid w:val="000079BC"/>
    <w:rsid w:val="000127DF"/>
    <w:rsid w:val="000130BF"/>
    <w:rsid w:val="00014795"/>
    <w:rsid w:val="00015E51"/>
    <w:rsid w:val="0002106B"/>
    <w:rsid w:val="0002169E"/>
    <w:rsid w:val="00024FFD"/>
    <w:rsid w:val="000369EC"/>
    <w:rsid w:val="00036DD5"/>
    <w:rsid w:val="00037D7A"/>
    <w:rsid w:val="00043800"/>
    <w:rsid w:val="00045E36"/>
    <w:rsid w:val="000468A5"/>
    <w:rsid w:val="000500C3"/>
    <w:rsid w:val="000517A1"/>
    <w:rsid w:val="00051DC6"/>
    <w:rsid w:val="00060B0B"/>
    <w:rsid w:val="00061E04"/>
    <w:rsid w:val="0007410F"/>
    <w:rsid w:val="0007628E"/>
    <w:rsid w:val="00082D38"/>
    <w:rsid w:val="00090E30"/>
    <w:rsid w:val="00093663"/>
    <w:rsid w:val="0009494F"/>
    <w:rsid w:val="00095051"/>
    <w:rsid w:val="000A2840"/>
    <w:rsid w:val="000A48D7"/>
    <w:rsid w:val="000A63D0"/>
    <w:rsid w:val="000B10AA"/>
    <w:rsid w:val="000B2CC2"/>
    <w:rsid w:val="000B2F08"/>
    <w:rsid w:val="000B47BF"/>
    <w:rsid w:val="000B4AEA"/>
    <w:rsid w:val="000B50D2"/>
    <w:rsid w:val="000B562D"/>
    <w:rsid w:val="000C4228"/>
    <w:rsid w:val="000C6BB7"/>
    <w:rsid w:val="000C6C5C"/>
    <w:rsid w:val="000C7E51"/>
    <w:rsid w:val="000D0B6D"/>
    <w:rsid w:val="000D3BBD"/>
    <w:rsid w:val="000D66F1"/>
    <w:rsid w:val="000E105C"/>
    <w:rsid w:val="000E38E2"/>
    <w:rsid w:val="000F061C"/>
    <w:rsid w:val="000F09C7"/>
    <w:rsid w:val="000F0CF4"/>
    <w:rsid w:val="000F2841"/>
    <w:rsid w:val="000F3A12"/>
    <w:rsid w:val="000F4337"/>
    <w:rsid w:val="00103CC0"/>
    <w:rsid w:val="00105BF3"/>
    <w:rsid w:val="00107B3A"/>
    <w:rsid w:val="0011046E"/>
    <w:rsid w:val="00110E08"/>
    <w:rsid w:val="0011410F"/>
    <w:rsid w:val="00114C22"/>
    <w:rsid w:val="00126AE0"/>
    <w:rsid w:val="00131BBD"/>
    <w:rsid w:val="00134241"/>
    <w:rsid w:val="001377B5"/>
    <w:rsid w:val="00137A90"/>
    <w:rsid w:val="0014034D"/>
    <w:rsid w:val="00143356"/>
    <w:rsid w:val="00143456"/>
    <w:rsid w:val="001441DF"/>
    <w:rsid w:val="00145250"/>
    <w:rsid w:val="00154BC2"/>
    <w:rsid w:val="00155384"/>
    <w:rsid w:val="00157B1C"/>
    <w:rsid w:val="00162635"/>
    <w:rsid w:val="001656E5"/>
    <w:rsid w:val="0016633C"/>
    <w:rsid w:val="00167D48"/>
    <w:rsid w:val="00171FA3"/>
    <w:rsid w:val="00173BB5"/>
    <w:rsid w:val="00175F25"/>
    <w:rsid w:val="00176FA3"/>
    <w:rsid w:val="00177B7C"/>
    <w:rsid w:val="00181A11"/>
    <w:rsid w:val="00181EA5"/>
    <w:rsid w:val="00186613"/>
    <w:rsid w:val="001948A9"/>
    <w:rsid w:val="00194C39"/>
    <w:rsid w:val="001969D5"/>
    <w:rsid w:val="001A3314"/>
    <w:rsid w:val="001A412E"/>
    <w:rsid w:val="001A5035"/>
    <w:rsid w:val="001A6A4F"/>
    <w:rsid w:val="001A7E64"/>
    <w:rsid w:val="001A7EB2"/>
    <w:rsid w:val="001B35D0"/>
    <w:rsid w:val="001B55BA"/>
    <w:rsid w:val="001C11B4"/>
    <w:rsid w:val="001C6D3B"/>
    <w:rsid w:val="001C70C7"/>
    <w:rsid w:val="001D0BEF"/>
    <w:rsid w:val="001D1FC1"/>
    <w:rsid w:val="001D5F34"/>
    <w:rsid w:val="001E41F1"/>
    <w:rsid w:val="001E7360"/>
    <w:rsid w:val="001F05FA"/>
    <w:rsid w:val="001F435F"/>
    <w:rsid w:val="002143AF"/>
    <w:rsid w:val="00220D43"/>
    <w:rsid w:val="00221586"/>
    <w:rsid w:val="002237E9"/>
    <w:rsid w:val="0022619E"/>
    <w:rsid w:val="0023188F"/>
    <w:rsid w:val="002328EF"/>
    <w:rsid w:val="00233A11"/>
    <w:rsid w:val="00233D78"/>
    <w:rsid w:val="00237472"/>
    <w:rsid w:val="00242213"/>
    <w:rsid w:val="00247652"/>
    <w:rsid w:val="00253871"/>
    <w:rsid w:val="00255D31"/>
    <w:rsid w:val="00262C54"/>
    <w:rsid w:val="00263737"/>
    <w:rsid w:val="0026614B"/>
    <w:rsid w:val="002666CD"/>
    <w:rsid w:val="00274295"/>
    <w:rsid w:val="00274623"/>
    <w:rsid w:val="00281903"/>
    <w:rsid w:val="002836C0"/>
    <w:rsid w:val="002956E6"/>
    <w:rsid w:val="00296588"/>
    <w:rsid w:val="00297F62"/>
    <w:rsid w:val="002A6270"/>
    <w:rsid w:val="002B3248"/>
    <w:rsid w:val="002B4365"/>
    <w:rsid w:val="002B63D0"/>
    <w:rsid w:val="002C59DD"/>
    <w:rsid w:val="002C6991"/>
    <w:rsid w:val="002C7F66"/>
    <w:rsid w:val="002D0314"/>
    <w:rsid w:val="002D3551"/>
    <w:rsid w:val="002E0CFD"/>
    <w:rsid w:val="002E26E9"/>
    <w:rsid w:val="002E4999"/>
    <w:rsid w:val="002E4E01"/>
    <w:rsid w:val="002E5D0D"/>
    <w:rsid w:val="002E7BE7"/>
    <w:rsid w:val="002F2C0B"/>
    <w:rsid w:val="002F6CA8"/>
    <w:rsid w:val="00300FCC"/>
    <w:rsid w:val="00305183"/>
    <w:rsid w:val="003111FC"/>
    <w:rsid w:val="00314531"/>
    <w:rsid w:val="0031656B"/>
    <w:rsid w:val="00321EFC"/>
    <w:rsid w:val="0032545A"/>
    <w:rsid w:val="00326E5C"/>
    <w:rsid w:val="00334B5E"/>
    <w:rsid w:val="00335FAA"/>
    <w:rsid w:val="003469D0"/>
    <w:rsid w:val="003476FB"/>
    <w:rsid w:val="00354216"/>
    <w:rsid w:val="00356095"/>
    <w:rsid w:val="00356149"/>
    <w:rsid w:val="0036212B"/>
    <w:rsid w:val="003623B6"/>
    <w:rsid w:val="00362933"/>
    <w:rsid w:val="00364123"/>
    <w:rsid w:val="00370E9B"/>
    <w:rsid w:val="003730E8"/>
    <w:rsid w:val="00373399"/>
    <w:rsid w:val="00374085"/>
    <w:rsid w:val="00375191"/>
    <w:rsid w:val="003830CF"/>
    <w:rsid w:val="0038405C"/>
    <w:rsid w:val="003871B1"/>
    <w:rsid w:val="0039033D"/>
    <w:rsid w:val="0039485C"/>
    <w:rsid w:val="0039495B"/>
    <w:rsid w:val="0039509A"/>
    <w:rsid w:val="003976D6"/>
    <w:rsid w:val="003A0E7A"/>
    <w:rsid w:val="003A11E1"/>
    <w:rsid w:val="003A29B6"/>
    <w:rsid w:val="003A42B8"/>
    <w:rsid w:val="003A461D"/>
    <w:rsid w:val="003A7F0E"/>
    <w:rsid w:val="003B266C"/>
    <w:rsid w:val="003B42A0"/>
    <w:rsid w:val="003B4752"/>
    <w:rsid w:val="003B6802"/>
    <w:rsid w:val="003C1FA6"/>
    <w:rsid w:val="003C31BC"/>
    <w:rsid w:val="003C6B15"/>
    <w:rsid w:val="003D0158"/>
    <w:rsid w:val="003D2532"/>
    <w:rsid w:val="003D31D9"/>
    <w:rsid w:val="003D421D"/>
    <w:rsid w:val="003D6DD1"/>
    <w:rsid w:val="003E073F"/>
    <w:rsid w:val="003E52A3"/>
    <w:rsid w:val="003F10ED"/>
    <w:rsid w:val="003F11BF"/>
    <w:rsid w:val="003F3DF0"/>
    <w:rsid w:val="003F3E47"/>
    <w:rsid w:val="00401D23"/>
    <w:rsid w:val="00403068"/>
    <w:rsid w:val="004076E4"/>
    <w:rsid w:val="00412EAB"/>
    <w:rsid w:val="00413F1B"/>
    <w:rsid w:val="004163D3"/>
    <w:rsid w:val="00420ADF"/>
    <w:rsid w:val="00420CFB"/>
    <w:rsid w:val="00420D49"/>
    <w:rsid w:val="00423A39"/>
    <w:rsid w:val="004250D6"/>
    <w:rsid w:val="00426124"/>
    <w:rsid w:val="0042640E"/>
    <w:rsid w:val="00426D19"/>
    <w:rsid w:val="00431A5C"/>
    <w:rsid w:val="004339FD"/>
    <w:rsid w:val="00434FF1"/>
    <w:rsid w:val="00435C40"/>
    <w:rsid w:val="00435CF7"/>
    <w:rsid w:val="00435DA2"/>
    <w:rsid w:val="004361EC"/>
    <w:rsid w:val="00437372"/>
    <w:rsid w:val="004379BB"/>
    <w:rsid w:val="00440FE2"/>
    <w:rsid w:val="00442C45"/>
    <w:rsid w:val="004507C0"/>
    <w:rsid w:val="00451AF4"/>
    <w:rsid w:val="00456154"/>
    <w:rsid w:val="004611C0"/>
    <w:rsid w:val="0046553C"/>
    <w:rsid w:val="00465FA9"/>
    <w:rsid w:val="00467998"/>
    <w:rsid w:val="00467FD7"/>
    <w:rsid w:val="00473B39"/>
    <w:rsid w:val="004803D7"/>
    <w:rsid w:val="0048202E"/>
    <w:rsid w:val="00486FAD"/>
    <w:rsid w:val="00495CC6"/>
    <w:rsid w:val="00497150"/>
    <w:rsid w:val="004A27F3"/>
    <w:rsid w:val="004A2C71"/>
    <w:rsid w:val="004B2DAC"/>
    <w:rsid w:val="004C10BF"/>
    <w:rsid w:val="004C428D"/>
    <w:rsid w:val="004D0FAD"/>
    <w:rsid w:val="004D2A38"/>
    <w:rsid w:val="004D5696"/>
    <w:rsid w:val="004E61B0"/>
    <w:rsid w:val="004F0100"/>
    <w:rsid w:val="004F04AF"/>
    <w:rsid w:val="004F253F"/>
    <w:rsid w:val="004F4A7F"/>
    <w:rsid w:val="004F5B34"/>
    <w:rsid w:val="00505D33"/>
    <w:rsid w:val="00506C70"/>
    <w:rsid w:val="005120E9"/>
    <w:rsid w:val="00514226"/>
    <w:rsid w:val="005148FA"/>
    <w:rsid w:val="0051535C"/>
    <w:rsid w:val="00515D1A"/>
    <w:rsid w:val="0051606B"/>
    <w:rsid w:val="00523EBD"/>
    <w:rsid w:val="00525DE3"/>
    <w:rsid w:val="00531002"/>
    <w:rsid w:val="00534550"/>
    <w:rsid w:val="00541FB8"/>
    <w:rsid w:val="00544019"/>
    <w:rsid w:val="005454DD"/>
    <w:rsid w:val="005477B7"/>
    <w:rsid w:val="005515AD"/>
    <w:rsid w:val="00553DBE"/>
    <w:rsid w:val="00554D60"/>
    <w:rsid w:val="00556138"/>
    <w:rsid w:val="0055671D"/>
    <w:rsid w:val="005575FE"/>
    <w:rsid w:val="00561920"/>
    <w:rsid w:val="00563DCC"/>
    <w:rsid w:val="005678CA"/>
    <w:rsid w:val="00570789"/>
    <w:rsid w:val="00573778"/>
    <w:rsid w:val="00576170"/>
    <w:rsid w:val="00577059"/>
    <w:rsid w:val="00577CEF"/>
    <w:rsid w:val="005833D1"/>
    <w:rsid w:val="005A2493"/>
    <w:rsid w:val="005A3870"/>
    <w:rsid w:val="005A5006"/>
    <w:rsid w:val="005A7A7B"/>
    <w:rsid w:val="005B0713"/>
    <w:rsid w:val="005B0CF8"/>
    <w:rsid w:val="005B328F"/>
    <w:rsid w:val="005B5085"/>
    <w:rsid w:val="005B775A"/>
    <w:rsid w:val="005C0235"/>
    <w:rsid w:val="005C2735"/>
    <w:rsid w:val="005C273E"/>
    <w:rsid w:val="005C4A93"/>
    <w:rsid w:val="005D0D47"/>
    <w:rsid w:val="005D4EF8"/>
    <w:rsid w:val="005E0868"/>
    <w:rsid w:val="006033A8"/>
    <w:rsid w:val="0060707B"/>
    <w:rsid w:val="00611F60"/>
    <w:rsid w:val="00613408"/>
    <w:rsid w:val="00615536"/>
    <w:rsid w:val="00616F49"/>
    <w:rsid w:val="00620B92"/>
    <w:rsid w:val="00621BF0"/>
    <w:rsid w:val="00634C9F"/>
    <w:rsid w:val="006406B7"/>
    <w:rsid w:val="00643CAB"/>
    <w:rsid w:val="00645F22"/>
    <w:rsid w:val="00646A76"/>
    <w:rsid w:val="00650876"/>
    <w:rsid w:val="00652900"/>
    <w:rsid w:val="00656D0D"/>
    <w:rsid w:val="006615E7"/>
    <w:rsid w:val="00661D2C"/>
    <w:rsid w:val="006646BC"/>
    <w:rsid w:val="0066721F"/>
    <w:rsid w:val="006771AE"/>
    <w:rsid w:val="00681CAD"/>
    <w:rsid w:val="00682773"/>
    <w:rsid w:val="006871DD"/>
    <w:rsid w:val="00687D97"/>
    <w:rsid w:val="00696A9E"/>
    <w:rsid w:val="006A768B"/>
    <w:rsid w:val="006B2B58"/>
    <w:rsid w:val="006B6D93"/>
    <w:rsid w:val="006C3299"/>
    <w:rsid w:val="006C71B7"/>
    <w:rsid w:val="006D1D66"/>
    <w:rsid w:val="006D21ED"/>
    <w:rsid w:val="006D6F4B"/>
    <w:rsid w:val="006E0799"/>
    <w:rsid w:val="006E16A3"/>
    <w:rsid w:val="006E2C77"/>
    <w:rsid w:val="006E70FD"/>
    <w:rsid w:val="006F0EF3"/>
    <w:rsid w:val="006F0F64"/>
    <w:rsid w:val="006F6186"/>
    <w:rsid w:val="006F6738"/>
    <w:rsid w:val="00700B39"/>
    <w:rsid w:val="0070588F"/>
    <w:rsid w:val="00711304"/>
    <w:rsid w:val="00713DC8"/>
    <w:rsid w:val="007211F4"/>
    <w:rsid w:val="00725970"/>
    <w:rsid w:val="007306A9"/>
    <w:rsid w:val="007306FF"/>
    <w:rsid w:val="00730AA3"/>
    <w:rsid w:val="00731434"/>
    <w:rsid w:val="00733941"/>
    <w:rsid w:val="007342E6"/>
    <w:rsid w:val="007343A5"/>
    <w:rsid w:val="00736D8F"/>
    <w:rsid w:val="0074342D"/>
    <w:rsid w:val="00746A4D"/>
    <w:rsid w:val="00747C7A"/>
    <w:rsid w:val="007519A5"/>
    <w:rsid w:val="00755289"/>
    <w:rsid w:val="00756177"/>
    <w:rsid w:val="00760B11"/>
    <w:rsid w:val="00760F32"/>
    <w:rsid w:val="00762969"/>
    <w:rsid w:val="00775BB2"/>
    <w:rsid w:val="007762A2"/>
    <w:rsid w:val="00776356"/>
    <w:rsid w:val="007765DC"/>
    <w:rsid w:val="00784B53"/>
    <w:rsid w:val="007939CD"/>
    <w:rsid w:val="00797DB0"/>
    <w:rsid w:val="007A203D"/>
    <w:rsid w:val="007B0057"/>
    <w:rsid w:val="007B3C08"/>
    <w:rsid w:val="007B6008"/>
    <w:rsid w:val="007B767F"/>
    <w:rsid w:val="007C1507"/>
    <w:rsid w:val="007C3D74"/>
    <w:rsid w:val="007C6F43"/>
    <w:rsid w:val="007D0BA6"/>
    <w:rsid w:val="007D1387"/>
    <w:rsid w:val="007D16E5"/>
    <w:rsid w:val="007D34A4"/>
    <w:rsid w:val="007D6953"/>
    <w:rsid w:val="007E302E"/>
    <w:rsid w:val="007F1578"/>
    <w:rsid w:val="007F15AB"/>
    <w:rsid w:val="007F2DE8"/>
    <w:rsid w:val="0080224D"/>
    <w:rsid w:val="008045DA"/>
    <w:rsid w:val="00810D78"/>
    <w:rsid w:val="00814833"/>
    <w:rsid w:val="00817556"/>
    <w:rsid w:val="00820516"/>
    <w:rsid w:val="00821027"/>
    <w:rsid w:val="00821722"/>
    <w:rsid w:val="008231F2"/>
    <w:rsid w:val="0082354E"/>
    <w:rsid w:val="008248B9"/>
    <w:rsid w:val="008276CE"/>
    <w:rsid w:val="00842DBC"/>
    <w:rsid w:val="00845192"/>
    <w:rsid w:val="008461E3"/>
    <w:rsid w:val="008475C5"/>
    <w:rsid w:val="00853B1E"/>
    <w:rsid w:val="00856D7D"/>
    <w:rsid w:val="00863E69"/>
    <w:rsid w:val="008736CE"/>
    <w:rsid w:val="0087374B"/>
    <w:rsid w:val="008771C3"/>
    <w:rsid w:val="00877253"/>
    <w:rsid w:val="00880503"/>
    <w:rsid w:val="00884237"/>
    <w:rsid w:val="00884E20"/>
    <w:rsid w:val="008A2526"/>
    <w:rsid w:val="008A2C50"/>
    <w:rsid w:val="008A596C"/>
    <w:rsid w:val="008B0869"/>
    <w:rsid w:val="008B0FCE"/>
    <w:rsid w:val="008B2670"/>
    <w:rsid w:val="008B68B5"/>
    <w:rsid w:val="008B6F58"/>
    <w:rsid w:val="008C0810"/>
    <w:rsid w:val="008C3BC9"/>
    <w:rsid w:val="008D2E75"/>
    <w:rsid w:val="008D43DC"/>
    <w:rsid w:val="008D7060"/>
    <w:rsid w:val="008D7890"/>
    <w:rsid w:val="008E5865"/>
    <w:rsid w:val="008E78C0"/>
    <w:rsid w:val="008E7F77"/>
    <w:rsid w:val="008F294D"/>
    <w:rsid w:val="008F50DE"/>
    <w:rsid w:val="00904025"/>
    <w:rsid w:val="0090478B"/>
    <w:rsid w:val="009048C6"/>
    <w:rsid w:val="0090775B"/>
    <w:rsid w:val="009105AF"/>
    <w:rsid w:val="0091213C"/>
    <w:rsid w:val="00914298"/>
    <w:rsid w:val="00916F8F"/>
    <w:rsid w:val="00920015"/>
    <w:rsid w:val="00924DEF"/>
    <w:rsid w:val="00924DF4"/>
    <w:rsid w:val="00927A51"/>
    <w:rsid w:val="0093326C"/>
    <w:rsid w:val="009363BA"/>
    <w:rsid w:val="00941575"/>
    <w:rsid w:val="0094265B"/>
    <w:rsid w:val="00945737"/>
    <w:rsid w:val="00945749"/>
    <w:rsid w:val="00947850"/>
    <w:rsid w:val="00947E97"/>
    <w:rsid w:val="00953550"/>
    <w:rsid w:val="00956ECB"/>
    <w:rsid w:val="00957CCD"/>
    <w:rsid w:val="00965C1D"/>
    <w:rsid w:val="00966B35"/>
    <w:rsid w:val="0097263A"/>
    <w:rsid w:val="009737CF"/>
    <w:rsid w:val="00974932"/>
    <w:rsid w:val="00976F31"/>
    <w:rsid w:val="00980E34"/>
    <w:rsid w:val="00986379"/>
    <w:rsid w:val="00993231"/>
    <w:rsid w:val="0099425C"/>
    <w:rsid w:val="0099523F"/>
    <w:rsid w:val="009A37D4"/>
    <w:rsid w:val="009B0575"/>
    <w:rsid w:val="009B0D52"/>
    <w:rsid w:val="009B4F09"/>
    <w:rsid w:val="009C5FA2"/>
    <w:rsid w:val="009D31C3"/>
    <w:rsid w:val="009D35C6"/>
    <w:rsid w:val="009D4478"/>
    <w:rsid w:val="009D6906"/>
    <w:rsid w:val="009E142E"/>
    <w:rsid w:val="009E3A80"/>
    <w:rsid w:val="009F0323"/>
    <w:rsid w:val="009F2A25"/>
    <w:rsid w:val="009F3BEA"/>
    <w:rsid w:val="00A0347D"/>
    <w:rsid w:val="00A07E29"/>
    <w:rsid w:val="00A109FD"/>
    <w:rsid w:val="00A13341"/>
    <w:rsid w:val="00A14DF6"/>
    <w:rsid w:val="00A21536"/>
    <w:rsid w:val="00A22092"/>
    <w:rsid w:val="00A31936"/>
    <w:rsid w:val="00A371A6"/>
    <w:rsid w:val="00A37F98"/>
    <w:rsid w:val="00A42AD5"/>
    <w:rsid w:val="00A4509B"/>
    <w:rsid w:val="00A511FA"/>
    <w:rsid w:val="00A52A77"/>
    <w:rsid w:val="00A53490"/>
    <w:rsid w:val="00A55B0B"/>
    <w:rsid w:val="00A62B6D"/>
    <w:rsid w:val="00A63E44"/>
    <w:rsid w:val="00A65F31"/>
    <w:rsid w:val="00A7202A"/>
    <w:rsid w:val="00A7396B"/>
    <w:rsid w:val="00A75C40"/>
    <w:rsid w:val="00A82185"/>
    <w:rsid w:val="00A84CC3"/>
    <w:rsid w:val="00A86626"/>
    <w:rsid w:val="00A87921"/>
    <w:rsid w:val="00A909A7"/>
    <w:rsid w:val="00A90C15"/>
    <w:rsid w:val="00A9778C"/>
    <w:rsid w:val="00AA187E"/>
    <w:rsid w:val="00AA6BD0"/>
    <w:rsid w:val="00AA6D1D"/>
    <w:rsid w:val="00AA7B55"/>
    <w:rsid w:val="00AC1DB7"/>
    <w:rsid w:val="00AC1F6F"/>
    <w:rsid w:val="00AC3091"/>
    <w:rsid w:val="00AC47C7"/>
    <w:rsid w:val="00AD0233"/>
    <w:rsid w:val="00AD175D"/>
    <w:rsid w:val="00AD66CF"/>
    <w:rsid w:val="00AD7182"/>
    <w:rsid w:val="00AD71D2"/>
    <w:rsid w:val="00AD7595"/>
    <w:rsid w:val="00AE207F"/>
    <w:rsid w:val="00AF1CC9"/>
    <w:rsid w:val="00AF428E"/>
    <w:rsid w:val="00AF5A88"/>
    <w:rsid w:val="00B04CB2"/>
    <w:rsid w:val="00B059A6"/>
    <w:rsid w:val="00B122B3"/>
    <w:rsid w:val="00B126EA"/>
    <w:rsid w:val="00B20C10"/>
    <w:rsid w:val="00B22C0A"/>
    <w:rsid w:val="00B23C43"/>
    <w:rsid w:val="00B2617D"/>
    <w:rsid w:val="00B357E9"/>
    <w:rsid w:val="00B3745B"/>
    <w:rsid w:val="00B44F4D"/>
    <w:rsid w:val="00B45BAE"/>
    <w:rsid w:val="00B460B6"/>
    <w:rsid w:val="00B50D46"/>
    <w:rsid w:val="00B52638"/>
    <w:rsid w:val="00B54397"/>
    <w:rsid w:val="00B554BC"/>
    <w:rsid w:val="00B640F9"/>
    <w:rsid w:val="00B669A8"/>
    <w:rsid w:val="00B72C22"/>
    <w:rsid w:val="00B72DB4"/>
    <w:rsid w:val="00B747C7"/>
    <w:rsid w:val="00B90122"/>
    <w:rsid w:val="00B94BF5"/>
    <w:rsid w:val="00B95547"/>
    <w:rsid w:val="00B955D2"/>
    <w:rsid w:val="00BA15CD"/>
    <w:rsid w:val="00BA5E70"/>
    <w:rsid w:val="00BB1374"/>
    <w:rsid w:val="00BB2384"/>
    <w:rsid w:val="00BC5785"/>
    <w:rsid w:val="00BD2100"/>
    <w:rsid w:val="00BD38A9"/>
    <w:rsid w:val="00BD746D"/>
    <w:rsid w:val="00BD7BCA"/>
    <w:rsid w:val="00BE12CB"/>
    <w:rsid w:val="00BE46FA"/>
    <w:rsid w:val="00BE72D1"/>
    <w:rsid w:val="00BF03DE"/>
    <w:rsid w:val="00BF1965"/>
    <w:rsid w:val="00BF20D3"/>
    <w:rsid w:val="00BF505E"/>
    <w:rsid w:val="00BF6B23"/>
    <w:rsid w:val="00C00217"/>
    <w:rsid w:val="00C02111"/>
    <w:rsid w:val="00C03477"/>
    <w:rsid w:val="00C1411D"/>
    <w:rsid w:val="00C144A4"/>
    <w:rsid w:val="00C150B4"/>
    <w:rsid w:val="00C151C4"/>
    <w:rsid w:val="00C156D7"/>
    <w:rsid w:val="00C17F95"/>
    <w:rsid w:val="00C22B04"/>
    <w:rsid w:val="00C24C13"/>
    <w:rsid w:val="00C266F2"/>
    <w:rsid w:val="00C32987"/>
    <w:rsid w:val="00C33042"/>
    <w:rsid w:val="00C3335F"/>
    <w:rsid w:val="00C42D2C"/>
    <w:rsid w:val="00C42D6C"/>
    <w:rsid w:val="00C470FD"/>
    <w:rsid w:val="00C52658"/>
    <w:rsid w:val="00C60825"/>
    <w:rsid w:val="00C63A1E"/>
    <w:rsid w:val="00C662D5"/>
    <w:rsid w:val="00C7180C"/>
    <w:rsid w:val="00C73AE8"/>
    <w:rsid w:val="00C758FC"/>
    <w:rsid w:val="00C75BB1"/>
    <w:rsid w:val="00C8355F"/>
    <w:rsid w:val="00C83AE8"/>
    <w:rsid w:val="00C8424C"/>
    <w:rsid w:val="00C85A47"/>
    <w:rsid w:val="00C95843"/>
    <w:rsid w:val="00C96E6E"/>
    <w:rsid w:val="00CB32FD"/>
    <w:rsid w:val="00CB414A"/>
    <w:rsid w:val="00CC0CAC"/>
    <w:rsid w:val="00CC12E0"/>
    <w:rsid w:val="00CC278E"/>
    <w:rsid w:val="00CC43CF"/>
    <w:rsid w:val="00CC584E"/>
    <w:rsid w:val="00CC761F"/>
    <w:rsid w:val="00CC7D59"/>
    <w:rsid w:val="00CD2CBA"/>
    <w:rsid w:val="00CD7F4B"/>
    <w:rsid w:val="00CE2CAB"/>
    <w:rsid w:val="00CE3C62"/>
    <w:rsid w:val="00CE75A9"/>
    <w:rsid w:val="00CF63EC"/>
    <w:rsid w:val="00CF7A80"/>
    <w:rsid w:val="00D01697"/>
    <w:rsid w:val="00D055A6"/>
    <w:rsid w:val="00D0627A"/>
    <w:rsid w:val="00D078E7"/>
    <w:rsid w:val="00D115EC"/>
    <w:rsid w:val="00D12178"/>
    <w:rsid w:val="00D1574C"/>
    <w:rsid w:val="00D255CE"/>
    <w:rsid w:val="00D25A10"/>
    <w:rsid w:val="00D4072A"/>
    <w:rsid w:val="00D423B7"/>
    <w:rsid w:val="00D4259F"/>
    <w:rsid w:val="00D425A1"/>
    <w:rsid w:val="00D4410E"/>
    <w:rsid w:val="00D46165"/>
    <w:rsid w:val="00D54CEA"/>
    <w:rsid w:val="00D63F73"/>
    <w:rsid w:val="00D650E2"/>
    <w:rsid w:val="00D667AF"/>
    <w:rsid w:val="00D7097F"/>
    <w:rsid w:val="00D75868"/>
    <w:rsid w:val="00D81946"/>
    <w:rsid w:val="00DA1C93"/>
    <w:rsid w:val="00DB4340"/>
    <w:rsid w:val="00DC1668"/>
    <w:rsid w:val="00DC5DF9"/>
    <w:rsid w:val="00DD0B81"/>
    <w:rsid w:val="00DD3EB3"/>
    <w:rsid w:val="00DD41E0"/>
    <w:rsid w:val="00DD5370"/>
    <w:rsid w:val="00DD68C3"/>
    <w:rsid w:val="00DE6A34"/>
    <w:rsid w:val="00DF02B5"/>
    <w:rsid w:val="00DF1639"/>
    <w:rsid w:val="00DF27CF"/>
    <w:rsid w:val="00DF7CAD"/>
    <w:rsid w:val="00E00EAE"/>
    <w:rsid w:val="00E014CC"/>
    <w:rsid w:val="00E025F4"/>
    <w:rsid w:val="00E12EB5"/>
    <w:rsid w:val="00E1555F"/>
    <w:rsid w:val="00E16349"/>
    <w:rsid w:val="00E2307C"/>
    <w:rsid w:val="00E2419A"/>
    <w:rsid w:val="00E24FE1"/>
    <w:rsid w:val="00E26115"/>
    <w:rsid w:val="00E318E0"/>
    <w:rsid w:val="00E34A7A"/>
    <w:rsid w:val="00E37BB2"/>
    <w:rsid w:val="00E42B31"/>
    <w:rsid w:val="00E43E78"/>
    <w:rsid w:val="00E44262"/>
    <w:rsid w:val="00E526BE"/>
    <w:rsid w:val="00E53869"/>
    <w:rsid w:val="00E541B8"/>
    <w:rsid w:val="00E54BF8"/>
    <w:rsid w:val="00E57879"/>
    <w:rsid w:val="00E72B41"/>
    <w:rsid w:val="00E73DD5"/>
    <w:rsid w:val="00E820FE"/>
    <w:rsid w:val="00E82992"/>
    <w:rsid w:val="00E87286"/>
    <w:rsid w:val="00E96175"/>
    <w:rsid w:val="00E9677D"/>
    <w:rsid w:val="00EA6E3C"/>
    <w:rsid w:val="00EB44F9"/>
    <w:rsid w:val="00EB48F6"/>
    <w:rsid w:val="00EC0F7E"/>
    <w:rsid w:val="00EC1067"/>
    <w:rsid w:val="00EC4CBC"/>
    <w:rsid w:val="00ED2786"/>
    <w:rsid w:val="00ED2A97"/>
    <w:rsid w:val="00ED2E34"/>
    <w:rsid w:val="00ED2F70"/>
    <w:rsid w:val="00ED7905"/>
    <w:rsid w:val="00EE0018"/>
    <w:rsid w:val="00EE02BD"/>
    <w:rsid w:val="00EE365D"/>
    <w:rsid w:val="00EF064F"/>
    <w:rsid w:val="00EF1B42"/>
    <w:rsid w:val="00EF1C1A"/>
    <w:rsid w:val="00EF2576"/>
    <w:rsid w:val="00EF368B"/>
    <w:rsid w:val="00EF464C"/>
    <w:rsid w:val="00EF63FE"/>
    <w:rsid w:val="00F0055F"/>
    <w:rsid w:val="00F11CE4"/>
    <w:rsid w:val="00F205EB"/>
    <w:rsid w:val="00F21014"/>
    <w:rsid w:val="00F2195E"/>
    <w:rsid w:val="00F23AB0"/>
    <w:rsid w:val="00F23FA8"/>
    <w:rsid w:val="00F319E6"/>
    <w:rsid w:val="00F32DA0"/>
    <w:rsid w:val="00F33E17"/>
    <w:rsid w:val="00F34404"/>
    <w:rsid w:val="00F359F0"/>
    <w:rsid w:val="00F424BA"/>
    <w:rsid w:val="00F435F4"/>
    <w:rsid w:val="00F4511D"/>
    <w:rsid w:val="00F46D61"/>
    <w:rsid w:val="00F47411"/>
    <w:rsid w:val="00F47D9A"/>
    <w:rsid w:val="00F51953"/>
    <w:rsid w:val="00F5380F"/>
    <w:rsid w:val="00F53B07"/>
    <w:rsid w:val="00F53E4F"/>
    <w:rsid w:val="00F60896"/>
    <w:rsid w:val="00F62D41"/>
    <w:rsid w:val="00F66C61"/>
    <w:rsid w:val="00F72093"/>
    <w:rsid w:val="00F72F4A"/>
    <w:rsid w:val="00F7306B"/>
    <w:rsid w:val="00F73A6A"/>
    <w:rsid w:val="00F7426D"/>
    <w:rsid w:val="00F7534B"/>
    <w:rsid w:val="00F75FF5"/>
    <w:rsid w:val="00F8238B"/>
    <w:rsid w:val="00F90448"/>
    <w:rsid w:val="00F94BD2"/>
    <w:rsid w:val="00F964A8"/>
    <w:rsid w:val="00FA118B"/>
    <w:rsid w:val="00FA6F9E"/>
    <w:rsid w:val="00FB04DE"/>
    <w:rsid w:val="00FB2779"/>
    <w:rsid w:val="00FB282A"/>
    <w:rsid w:val="00FB33FA"/>
    <w:rsid w:val="00FB3530"/>
    <w:rsid w:val="00FB3A57"/>
    <w:rsid w:val="00FB4CDE"/>
    <w:rsid w:val="00FC2E97"/>
    <w:rsid w:val="00FC405D"/>
    <w:rsid w:val="00FC79AA"/>
    <w:rsid w:val="00FD2A82"/>
    <w:rsid w:val="00FD3FF4"/>
    <w:rsid w:val="00FD56B8"/>
    <w:rsid w:val="00FE19AB"/>
    <w:rsid w:val="00FE3FBD"/>
    <w:rsid w:val="00FE59D5"/>
    <w:rsid w:val="00FE607B"/>
    <w:rsid w:val="00FF06F6"/>
    <w:rsid w:val="00FF0AF6"/>
    <w:rsid w:val="00FF6381"/>
    <w:rsid w:val="00FF6832"/>
    <w:rsid w:val="00FF71FC"/>
    <w:rsid w:val="00FF7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7425"/>
  <w15:chartTrackingRefBased/>
  <w15:docId w15:val="{2F5B0DCF-F79E-4CAC-B988-62C8CA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9E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319E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link w:val="Nagwek2Znak"/>
    <w:qFormat/>
    <w:rsid w:val="00F319E6"/>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F319E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F319E6"/>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F319E6"/>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F319E6"/>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319E6"/>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F319E6"/>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1002"/>
    <w:pPr>
      <w:spacing w:before="100" w:beforeAutospacing="1" w:after="100" w:afterAutospacing="1"/>
    </w:pPr>
  </w:style>
  <w:style w:type="table" w:styleId="Tabela-Siatka">
    <w:name w:val="Table Grid"/>
    <w:basedOn w:val="Standardowy"/>
    <w:uiPriority w:val="39"/>
    <w:rsid w:val="0053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91213C"/>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91213C"/>
  </w:style>
  <w:style w:type="paragraph" w:styleId="Stopka">
    <w:name w:val="footer"/>
    <w:basedOn w:val="Normalny"/>
    <w:link w:val="StopkaZnak"/>
    <w:uiPriority w:val="99"/>
    <w:unhideWhenUsed/>
    <w:rsid w:val="0091213C"/>
    <w:pPr>
      <w:tabs>
        <w:tab w:val="center" w:pos="4536"/>
        <w:tab w:val="right" w:pos="9072"/>
      </w:tabs>
    </w:pPr>
  </w:style>
  <w:style w:type="character" w:customStyle="1" w:styleId="StopkaZnak">
    <w:name w:val="Stopka Znak"/>
    <w:basedOn w:val="Domylnaczcionkaakapitu"/>
    <w:link w:val="Stopka"/>
    <w:uiPriority w:val="99"/>
    <w:rsid w:val="0091213C"/>
  </w:style>
  <w:style w:type="character" w:customStyle="1" w:styleId="Nagwek1Znak">
    <w:name w:val="Nagłówek 1 Znak"/>
    <w:basedOn w:val="Domylnaczcionkaakapitu"/>
    <w:link w:val="Nagwek1"/>
    <w:rsid w:val="00F319E6"/>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rsid w:val="00F319E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F319E6"/>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rsid w:val="00F319E6"/>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F319E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F319E6"/>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319E6"/>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F319E6"/>
    <w:rPr>
      <w:rFonts w:ascii="Times New Roman" w:eastAsia="Times New Roman" w:hAnsi="Times New Roman" w:cs="Times New Roman"/>
      <w:b/>
      <w:i/>
      <w:color w:val="FF0000"/>
      <w:sz w:val="39"/>
      <w:szCs w:val="20"/>
      <w:lang w:eastAsia="pl-PL"/>
    </w:rPr>
  </w:style>
  <w:style w:type="paragraph" w:styleId="Tekstdymka">
    <w:name w:val="Balloon Text"/>
    <w:basedOn w:val="Normalny"/>
    <w:link w:val="TekstdymkaZnak"/>
    <w:uiPriority w:val="99"/>
    <w:semiHidden/>
    <w:unhideWhenUsed/>
    <w:rsid w:val="00F319E6"/>
    <w:rPr>
      <w:rFonts w:ascii="Tahoma" w:hAnsi="Tahoma" w:cs="Tahoma"/>
      <w:sz w:val="16"/>
      <w:szCs w:val="16"/>
    </w:rPr>
  </w:style>
  <w:style w:type="character" w:customStyle="1" w:styleId="TekstdymkaZnak">
    <w:name w:val="Tekst dymka Znak"/>
    <w:basedOn w:val="Domylnaczcionkaakapitu"/>
    <w:link w:val="Tekstdymka"/>
    <w:uiPriority w:val="99"/>
    <w:semiHidden/>
    <w:rsid w:val="00F319E6"/>
    <w:rPr>
      <w:rFonts w:ascii="Tahoma" w:eastAsia="Times New Roman" w:hAnsi="Tahoma" w:cs="Tahoma"/>
      <w:sz w:val="16"/>
      <w:szCs w:val="16"/>
      <w:lang w:eastAsia="pl-PL"/>
    </w:rPr>
  </w:style>
  <w:style w:type="paragraph" w:styleId="Bezodstpw">
    <w:name w:val="No Spacing"/>
    <w:uiPriority w:val="1"/>
    <w:qFormat/>
    <w:rsid w:val="00F319E6"/>
    <w:pPr>
      <w:widowControl w:val="0"/>
      <w:autoSpaceDE w:val="0"/>
      <w:autoSpaceDN w:val="0"/>
      <w:spacing w:after="0" w:line="240" w:lineRule="auto"/>
    </w:pPr>
    <w:rPr>
      <w:rFonts w:ascii="Arial" w:eastAsia="Arial" w:hAnsi="Arial" w:cs="Arial"/>
      <w:lang w:val="en-US"/>
    </w:rPr>
  </w:style>
  <w:style w:type="character" w:styleId="Hipercze">
    <w:name w:val="Hyperlink"/>
    <w:basedOn w:val="Domylnaczcionkaakapitu"/>
    <w:unhideWhenUsed/>
    <w:rsid w:val="00F319E6"/>
    <w:rPr>
      <w:color w:val="0000FF"/>
      <w:u w:val="single"/>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qFormat/>
    <w:rsid w:val="00F319E6"/>
    <w:pPr>
      <w:ind w:left="720"/>
      <w:contextualSpacing/>
    </w:pPr>
  </w:style>
  <w:style w:type="paragraph" w:styleId="Tekstpodstawowy2">
    <w:name w:val="Body Text 2"/>
    <w:basedOn w:val="Normalny"/>
    <w:link w:val="Tekstpodstawowy2Znak"/>
    <w:rsid w:val="00F319E6"/>
    <w:pPr>
      <w:jc w:val="both"/>
    </w:pPr>
  </w:style>
  <w:style w:type="character" w:customStyle="1" w:styleId="Tekstpodstawowy2Znak">
    <w:name w:val="Tekst podstawowy 2 Znak"/>
    <w:basedOn w:val="Domylnaczcionkaakapitu"/>
    <w:link w:val="Tekstpodstawowy2"/>
    <w:rsid w:val="00F319E6"/>
    <w:rPr>
      <w:rFonts w:ascii="Times New Roman" w:eastAsia="Times New Roman" w:hAnsi="Times New Roman" w:cs="Times New Roman"/>
      <w:sz w:val="24"/>
      <w:szCs w:val="24"/>
      <w:lang w:eastAsia="pl-PL"/>
    </w:rPr>
  </w:style>
  <w:style w:type="paragraph" w:customStyle="1" w:styleId="Default">
    <w:name w:val="Default"/>
    <w:rsid w:val="00F319E6"/>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qFormat/>
    <w:locked/>
    <w:rsid w:val="00F319E6"/>
    <w:rPr>
      <w:rFonts w:ascii="Times New Roman" w:eastAsia="Times New Roman" w:hAnsi="Times New Roman" w:cs="Times New Roman"/>
      <w:sz w:val="24"/>
      <w:szCs w:val="24"/>
      <w:lang w:eastAsia="pl-PL"/>
    </w:rPr>
  </w:style>
  <w:style w:type="paragraph" w:customStyle="1" w:styleId="Standard">
    <w:name w:val="Standard"/>
    <w:qFormat/>
    <w:rsid w:val="00F319E6"/>
    <w:pPr>
      <w:widowControl w:val="0"/>
      <w:autoSpaceDE w:val="0"/>
      <w:autoSpaceDN w:val="0"/>
      <w:adjustRightInd w:val="0"/>
      <w:spacing w:after="0" w:line="240" w:lineRule="auto"/>
    </w:pPr>
    <w:rPr>
      <w:rFonts w:ascii="Times New Roman" w:eastAsia="Times New Roman" w:hAnsi="Times New Roman" w:cs="Times New Roman"/>
      <w:lang w:eastAsia="pl-PL"/>
    </w:rPr>
  </w:style>
  <w:style w:type="character" w:styleId="Pogrubienie">
    <w:name w:val="Strong"/>
    <w:basedOn w:val="Domylnaczcionkaakapitu"/>
    <w:uiPriority w:val="22"/>
    <w:qFormat/>
    <w:rsid w:val="00F319E6"/>
    <w:rPr>
      <w:b/>
      <w:bCs/>
    </w:rPr>
  </w:style>
  <w:style w:type="paragraph" w:styleId="HTML-wstpniesformatowany">
    <w:name w:val="HTML Preformatted"/>
    <w:basedOn w:val="Normalny"/>
    <w:link w:val="HTML-wstpniesformatowanyZnak"/>
    <w:uiPriority w:val="99"/>
    <w:semiHidden/>
    <w:unhideWhenUsed/>
    <w:rsid w:val="00F3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319E6"/>
    <w:rPr>
      <w:rFonts w:ascii="Courier New" w:eastAsia="Times New Roman" w:hAnsi="Courier New" w:cs="Courier New"/>
      <w:sz w:val="20"/>
      <w:szCs w:val="20"/>
      <w:lang w:eastAsia="pl-PL"/>
    </w:rPr>
  </w:style>
  <w:style w:type="character" w:customStyle="1" w:styleId="csec-nr">
    <w:name w:val="c_sec-nr"/>
    <w:basedOn w:val="Domylnaczcionkaakapitu"/>
    <w:rsid w:val="00F319E6"/>
  </w:style>
  <w:style w:type="character" w:customStyle="1" w:styleId="li-px">
    <w:name w:val="li-px"/>
    <w:basedOn w:val="Domylnaczcionkaakapitu"/>
    <w:rsid w:val="00F319E6"/>
  </w:style>
  <w:style w:type="paragraph" w:styleId="Tytu">
    <w:name w:val="Title"/>
    <w:basedOn w:val="Normalny"/>
    <w:link w:val="TytuZnak"/>
    <w:qFormat/>
    <w:rsid w:val="00F319E6"/>
    <w:pPr>
      <w:jc w:val="center"/>
    </w:pPr>
    <w:rPr>
      <w:sz w:val="28"/>
      <w:lang w:val="en-US"/>
    </w:rPr>
  </w:style>
  <w:style w:type="character" w:customStyle="1" w:styleId="TytuZnak">
    <w:name w:val="Tytuł Znak"/>
    <w:basedOn w:val="Domylnaczcionkaakapitu"/>
    <w:link w:val="Tytu"/>
    <w:rsid w:val="00F319E6"/>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F319E6"/>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F319E6"/>
    <w:rPr>
      <w:sz w:val="20"/>
      <w:vertAlign w:val="superscript"/>
    </w:rPr>
  </w:style>
  <w:style w:type="paragraph" w:styleId="Tekstprzypisudolnego">
    <w:name w:val="footnote text"/>
    <w:basedOn w:val="Normalny"/>
    <w:link w:val="TekstprzypisudolnegoZnak"/>
    <w:rsid w:val="00F319E6"/>
    <w:pPr>
      <w:widowControl w:val="0"/>
    </w:pPr>
    <w:rPr>
      <w:sz w:val="20"/>
      <w:szCs w:val="20"/>
    </w:rPr>
  </w:style>
  <w:style w:type="character" w:customStyle="1" w:styleId="TekstprzypisudolnegoZnak">
    <w:name w:val="Tekst przypisu dolnego Znak"/>
    <w:basedOn w:val="Domylnaczcionkaakapitu"/>
    <w:link w:val="Tekstprzypisudolnego"/>
    <w:rsid w:val="00F319E6"/>
    <w:rPr>
      <w:rFonts w:ascii="Times New Roman" w:eastAsia="Times New Roman" w:hAnsi="Times New Roman" w:cs="Times New Roman"/>
      <w:sz w:val="20"/>
      <w:szCs w:val="20"/>
      <w:lang w:eastAsia="pl-PL"/>
    </w:rPr>
  </w:style>
  <w:style w:type="paragraph" w:customStyle="1" w:styleId="tm">
    <w:name w:val="tm"/>
    <w:basedOn w:val="Normalny"/>
    <w:rsid w:val="00F319E6"/>
    <w:pPr>
      <w:suppressAutoHyphens/>
      <w:ind w:left="480" w:hanging="480"/>
      <w:jc w:val="both"/>
    </w:pPr>
    <w:rPr>
      <w:lang w:eastAsia="ar-SA"/>
    </w:rPr>
  </w:style>
  <w:style w:type="paragraph" w:styleId="Tekstpodstawowy">
    <w:name w:val="Body Text"/>
    <w:aliases w:val=" Znak"/>
    <w:basedOn w:val="Normalny"/>
    <w:link w:val="TekstpodstawowyZnak"/>
    <w:unhideWhenUsed/>
    <w:rsid w:val="00F319E6"/>
    <w:pPr>
      <w:spacing w:after="120"/>
    </w:pPr>
    <w:rPr>
      <w:sz w:val="20"/>
      <w:szCs w:val="20"/>
    </w:rPr>
  </w:style>
  <w:style w:type="character" w:customStyle="1" w:styleId="TekstpodstawowyZnak">
    <w:name w:val="Tekst podstawowy Znak"/>
    <w:aliases w:val=" Znak Znak"/>
    <w:basedOn w:val="Domylnaczcionkaakapitu"/>
    <w:link w:val="Tekstpodstawowy"/>
    <w:rsid w:val="00F319E6"/>
    <w:rPr>
      <w:rFonts w:ascii="Times New Roman" w:eastAsia="Times New Roman" w:hAnsi="Times New Roman" w:cs="Times New Roman"/>
      <w:sz w:val="20"/>
      <w:szCs w:val="20"/>
      <w:lang w:eastAsia="pl-PL"/>
    </w:rPr>
  </w:style>
  <w:style w:type="character" w:styleId="Numerstrony">
    <w:name w:val="page number"/>
    <w:basedOn w:val="Domylnaczcionkaakapitu"/>
    <w:rsid w:val="00F319E6"/>
  </w:style>
  <w:style w:type="paragraph" w:customStyle="1" w:styleId="WW-Tekstpodstawowy3">
    <w:name w:val="WW-Tekst podstawowy 3"/>
    <w:basedOn w:val="Normalny"/>
    <w:rsid w:val="00F319E6"/>
    <w:pPr>
      <w:widowControl w:val="0"/>
      <w:suppressAutoHyphens/>
    </w:pPr>
    <w:rPr>
      <w:rFonts w:eastAsia="Lucida Sans Unicode"/>
      <w:sz w:val="32"/>
      <w:szCs w:val="20"/>
      <w:lang w:eastAsia="en-US"/>
    </w:rPr>
  </w:style>
  <w:style w:type="paragraph" w:customStyle="1" w:styleId="ust">
    <w:name w:val="ust"/>
    <w:rsid w:val="00F319E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319E6"/>
    <w:pPr>
      <w:keepNext/>
      <w:spacing w:before="60" w:after="60"/>
      <w:jc w:val="center"/>
    </w:pPr>
    <w:rPr>
      <w:b/>
      <w:bCs/>
    </w:rPr>
  </w:style>
  <w:style w:type="paragraph" w:styleId="Legenda">
    <w:name w:val="caption"/>
    <w:basedOn w:val="Normalny"/>
    <w:next w:val="Normalny"/>
    <w:qFormat/>
    <w:rsid w:val="00F319E6"/>
    <w:pPr>
      <w:jc w:val="right"/>
    </w:pPr>
    <w:rPr>
      <w:i/>
      <w:iCs/>
    </w:rPr>
  </w:style>
  <w:style w:type="paragraph" w:customStyle="1" w:styleId="Style8">
    <w:name w:val="Style8"/>
    <w:basedOn w:val="Normalny"/>
    <w:uiPriority w:val="99"/>
    <w:rsid w:val="00F319E6"/>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F319E6"/>
    <w:rPr>
      <w:rFonts w:ascii="Times New Roman" w:hAnsi="Times New Roman" w:cs="Times New Roman"/>
      <w:sz w:val="22"/>
      <w:szCs w:val="22"/>
    </w:rPr>
  </w:style>
  <w:style w:type="paragraph" w:styleId="Tekstblokowy">
    <w:name w:val="Block Text"/>
    <w:basedOn w:val="Normalny"/>
    <w:semiHidden/>
    <w:rsid w:val="00F319E6"/>
    <w:pPr>
      <w:ind w:left="720" w:right="-142"/>
      <w:jc w:val="both"/>
    </w:pPr>
    <w:rPr>
      <w:sz w:val="28"/>
      <w:szCs w:val="20"/>
    </w:rPr>
  </w:style>
  <w:style w:type="paragraph" w:customStyle="1" w:styleId="Style5">
    <w:name w:val="Style5"/>
    <w:basedOn w:val="Normalny"/>
    <w:uiPriority w:val="99"/>
    <w:rsid w:val="00F319E6"/>
    <w:pPr>
      <w:widowControl w:val="0"/>
      <w:autoSpaceDE w:val="0"/>
      <w:autoSpaceDN w:val="0"/>
      <w:adjustRightInd w:val="0"/>
      <w:spacing w:line="283" w:lineRule="exact"/>
      <w:jc w:val="both"/>
    </w:pPr>
  </w:style>
  <w:style w:type="paragraph" w:customStyle="1" w:styleId="pkt">
    <w:name w:val="pkt"/>
    <w:basedOn w:val="Normalny"/>
    <w:rsid w:val="00F319E6"/>
    <w:pPr>
      <w:spacing w:before="60" w:after="60"/>
      <w:ind w:left="851" w:hanging="295"/>
      <w:jc w:val="both"/>
    </w:pPr>
  </w:style>
  <w:style w:type="paragraph" w:styleId="Podtytu">
    <w:name w:val="Subtitle"/>
    <w:basedOn w:val="Normalny"/>
    <w:next w:val="Normalny"/>
    <w:link w:val="PodtytuZnak"/>
    <w:uiPriority w:val="11"/>
    <w:qFormat/>
    <w:rsid w:val="00F319E6"/>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F319E6"/>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F319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319E6"/>
    <w:rPr>
      <w:rFonts w:ascii="Times New Roman" w:eastAsia="Times New Roman" w:hAnsi="Times New Roman" w:cs="Times New Roman"/>
      <w:sz w:val="16"/>
      <w:szCs w:val="16"/>
      <w:lang w:eastAsia="pl-PL"/>
    </w:rPr>
  </w:style>
  <w:style w:type="paragraph" w:customStyle="1" w:styleId="text">
    <w:name w:val="text"/>
    <w:rsid w:val="00F319E6"/>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F319E6"/>
    <w:pPr>
      <w:jc w:val="center"/>
    </w:pPr>
    <w:rPr>
      <w:b/>
      <w:sz w:val="28"/>
      <w:szCs w:val="20"/>
    </w:rPr>
  </w:style>
  <w:style w:type="paragraph" w:styleId="Adresnakopercie">
    <w:name w:val="envelope address"/>
    <w:basedOn w:val="Normalny"/>
    <w:rsid w:val="00F319E6"/>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F319E6"/>
    <w:pPr>
      <w:ind w:left="360"/>
      <w:jc w:val="both"/>
    </w:pPr>
    <w:rPr>
      <w:lang w:eastAsia="en-US"/>
    </w:rPr>
  </w:style>
  <w:style w:type="character" w:customStyle="1" w:styleId="TekstpodstawowywcityZnak">
    <w:name w:val="Tekst podstawowy wcięty Znak"/>
    <w:basedOn w:val="Domylnaczcionkaakapitu"/>
    <w:link w:val="Tekstpodstawowywcity"/>
    <w:rsid w:val="00F319E6"/>
    <w:rPr>
      <w:rFonts w:ascii="Times New Roman" w:eastAsia="Times New Roman" w:hAnsi="Times New Roman" w:cs="Times New Roman"/>
      <w:sz w:val="24"/>
      <w:szCs w:val="24"/>
    </w:rPr>
  </w:style>
  <w:style w:type="paragraph" w:customStyle="1" w:styleId="Textbody">
    <w:name w:val="Text body"/>
    <w:basedOn w:val="Standard"/>
    <w:qFormat/>
    <w:rsid w:val="00F319E6"/>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F319E6"/>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F319E6"/>
    <w:pPr>
      <w:suppressAutoHyphens/>
    </w:pPr>
    <w:rPr>
      <w:rFonts w:ascii="Arial" w:hAnsi="Arial" w:cs="Arial"/>
      <w:kern w:val="1"/>
      <w:szCs w:val="20"/>
      <w:lang w:eastAsia="ar-SA"/>
    </w:rPr>
  </w:style>
  <w:style w:type="character" w:customStyle="1" w:styleId="alb">
    <w:name w:val="a_lb"/>
    <w:basedOn w:val="Domylnaczcionkaakapitu"/>
    <w:rsid w:val="00F319E6"/>
  </w:style>
  <w:style w:type="character" w:styleId="Uwydatnienie">
    <w:name w:val="Emphasis"/>
    <w:basedOn w:val="Domylnaczcionkaakapitu"/>
    <w:uiPriority w:val="20"/>
    <w:qFormat/>
    <w:rsid w:val="00F319E6"/>
    <w:rPr>
      <w:i/>
      <w:iCs/>
    </w:rPr>
  </w:style>
  <w:style w:type="character" w:styleId="Odwoaniedokomentarza">
    <w:name w:val="annotation reference"/>
    <w:basedOn w:val="Domylnaczcionkaakapitu"/>
    <w:uiPriority w:val="99"/>
    <w:semiHidden/>
    <w:unhideWhenUsed/>
    <w:rsid w:val="00F319E6"/>
    <w:rPr>
      <w:sz w:val="16"/>
      <w:szCs w:val="16"/>
    </w:rPr>
  </w:style>
  <w:style w:type="paragraph" w:styleId="Tekstkomentarza">
    <w:name w:val="annotation text"/>
    <w:basedOn w:val="Normalny"/>
    <w:link w:val="TekstkomentarzaZnak"/>
    <w:uiPriority w:val="99"/>
    <w:unhideWhenUsed/>
    <w:rsid w:val="00F319E6"/>
    <w:rPr>
      <w:sz w:val="20"/>
      <w:szCs w:val="20"/>
    </w:rPr>
  </w:style>
  <w:style w:type="character" w:customStyle="1" w:styleId="TekstkomentarzaZnak">
    <w:name w:val="Tekst komentarza Znak"/>
    <w:basedOn w:val="Domylnaczcionkaakapitu"/>
    <w:link w:val="Tekstkomentarza"/>
    <w:uiPriority w:val="99"/>
    <w:rsid w:val="00F319E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19E6"/>
    <w:rPr>
      <w:b/>
      <w:bCs/>
    </w:rPr>
  </w:style>
  <w:style w:type="character" w:customStyle="1" w:styleId="TematkomentarzaZnak">
    <w:name w:val="Temat komentarza Znak"/>
    <w:basedOn w:val="TekstkomentarzaZnak"/>
    <w:link w:val="Tematkomentarza"/>
    <w:uiPriority w:val="99"/>
    <w:semiHidden/>
    <w:rsid w:val="00F319E6"/>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F319E6"/>
  </w:style>
  <w:style w:type="character" w:customStyle="1" w:styleId="TekstprzypisukocowegoZnak">
    <w:name w:val="Tekst przypisu końcowego Znak"/>
    <w:basedOn w:val="Domylnaczcionkaakapitu"/>
    <w:link w:val="Tekstprzypisukocowego"/>
    <w:uiPriority w:val="99"/>
    <w:semiHidden/>
    <w:rsid w:val="00F319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319E6"/>
    <w:rPr>
      <w:sz w:val="20"/>
      <w:szCs w:val="20"/>
    </w:rPr>
  </w:style>
  <w:style w:type="character" w:customStyle="1" w:styleId="TekstprzypisukocowegoZnak1">
    <w:name w:val="Tekst przypisu końcowego Znak1"/>
    <w:basedOn w:val="Domylnaczcionkaakapitu"/>
    <w:uiPriority w:val="99"/>
    <w:semiHidden/>
    <w:rsid w:val="00F319E6"/>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9E6"/>
    <w:pPr>
      <w:tabs>
        <w:tab w:val="left" w:pos="284"/>
      </w:tabs>
      <w:spacing w:before="120"/>
      <w:jc w:val="both"/>
    </w:pPr>
    <w:rPr>
      <w:rFonts w:ascii="Arial" w:hAnsi="Arial"/>
      <w:sz w:val="22"/>
      <w:szCs w:val="20"/>
    </w:rPr>
  </w:style>
  <w:style w:type="paragraph" w:customStyle="1" w:styleId="Tekstpodstawowy22">
    <w:name w:val="Tekst podstawowy 22"/>
    <w:basedOn w:val="Normalny"/>
    <w:rsid w:val="00F319E6"/>
    <w:pPr>
      <w:widowControl w:val="0"/>
      <w:overflowPunct w:val="0"/>
      <w:autoSpaceDE w:val="0"/>
      <w:autoSpaceDN w:val="0"/>
      <w:adjustRightInd w:val="0"/>
      <w:textAlignment w:val="baseline"/>
    </w:pPr>
    <w:rPr>
      <w:szCs w:val="20"/>
      <w:lang w:val="en-US"/>
    </w:rPr>
  </w:style>
  <w:style w:type="character" w:styleId="Nierozpoznanawzmianka">
    <w:name w:val="Unresolved Mention"/>
    <w:basedOn w:val="Domylnaczcionkaakapitu"/>
    <w:uiPriority w:val="99"/>
    <w:semiHidden/>
    <w:unhideWhenUsed/>
    <w:rsid w:val="00F319E6"/>
    <w:rPr>
      <w:color w:val="605E5C"/>
      <w:shd w:val="clear" w:color="auto" w:fill="E1DFDD"/>
    </w:rPr>
  </w:style>
  <w:style w:type="paragraph" w:customStyle="1" w:styleId="text-justify">
    <w:name w:val="text-justify"/>
    <w:basedOn w:val="Normalny"/>
    <w:rsid w:val="00F319E6"/>
    <w:pPr>
      <w:spacing w:before="100" w:beforeAutospacing="1" w:after="100" w:afterAutospacing="1"/>
    </w:pPr>
    <w:rPr>
      <w:lang w:val="en-GB" w:eastAsia="en-GB"/>
    </w:rPr>
  </w:style>
  <w:style w:type="paragraph" w:styleId="Zwykytekst">
    <w:name w:val="Plain Text"/>
    <w:basedOn w:val="Normalny"/>
    <w:link w:val="ZwykytekstZnak"/>
    <w:uiPriority w:val="99"/>
    <w:unhideWhenUsed/>
    <w:rsid w:val="00F319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319E6"/>
    <w:rPr>
      <w:rFonts w:ascii="Calibri" w:hAnsi="Calibri"/>
      <w:szCs w:val="21"/>
    </w:rPr>
  </w:style>
  <w:style w:type="paragraph" w:customStyle="1" w:styleId="Zawartotabeli">
    <w:name w:val="Zawartość tabeli"/>
    <w:basedOn w:val="Tekstpodstawowy"/>
    <w:uiPriority w:val="99"/>
    <w:rsid w:val="00945737"/>
    <w:pPr>
      <w:suppressLineNumbers/>
      <w:suppressAutoHyphens/>
      <w:spacing w:after="0"/>
      <w:jc w:val="both"/>
    </w:pPr>
    <w:rPr>
      <w:rFonts w:ascii="Calibri" w:eastAsia="Calibri" w:hAnsi="Calibri" w:cs="Calibri"/>
      <w:sz w:val="28"/>
      <w:szCs w:val="24"/>
      <w:lang w:eastAsia="ar-SA"/>
    </w:rPr>
  </w:style>
  <w:style w:type="paragraph" w:customStyle="1" w:styleId="Nagwektabeli">
    <w:name w:val="Nagłówek tabeli"/>
    <w:basedOn w:val="Zawartotabeli"/>
    <w:uiPriority w:val="99"/>
    <w:rsid w:val="00945737"/>
    <w:pPr>
      <w:widowControl w:val="0"/>
      <w:spacing w:after="120"/>
      <w:jc w:val="center"/>
    </w:pPr>
    <w:rPr>
      <w:rFonts w:eastAsia="Times New Roman"/>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19088">
      <w:bodyDiv w:val="1"/>
      <w:marLeft w:val="0"/>
      <w:marRight w:val="0"/>
      <w:marTop w:val="0"/>
      <w:marBottom w:val="0"/>
      <w:divBdr>
        <w:top w:val="none" w:sz="0" w:space="0" w:color="auto"/>
        <w:left w:val="none" w:sz="0" w:space="0" w:color="auto"/>
        <w:bottom w:val="none" w:sz="0" w:space="0" w:color="auto"/>
        <w:right w:val="none" w:sz="0" w:space="0" w:color="auto"/>
      </w:divBdr>
    </w:div>
    <w:div w:id="86194582">
      <w:bodyDiv w:val="1"/>
      <w:marLeft w:val="0"/>
      <w:marRight w:val="0"/>
      <w:marTop w:val="0"/>
      <w:marBottom w:val="0"/>
      <w:divBdr>
        <w:top w:val="none" w:sz="0" w:space="0" w:color="auto"/>
        <w:left w:val="none" w:sz="0" w:space="0" w:color="auto"/>
        <w:bottom w:val="none" w:sz="0" w:space="0" w:color="auto"/>
        <w:right w:val="none" w:sz="0" w:space="0" w:color="auto"/>
      </w:divBdr>
    </w:div>
    <w:div w:id="101800261">
      <w:bodyDiv w:val="1"/>
      <w:marLeft w:val="0"/>
      <w:marRight w:val="0"/>
      <w:marTop w:val="0"/>
      <w:marBottom w:val="0"/>
      <w:divBdr>
        <w:top w:val="none" w:sz="0" w:space="0" w:color="auto"/>
        <w:left w:val="none" w:sz="0" w:space="0" w:color="auto"/>
        <w:bottom w:val="none" w:sz="0" w:space="0" w:color="auto"/>
        <w:right w:val="none" w:sz="0" w:space="0" w:color="auto"/>
      </w:divBdr>
    </w:div>
    <w:div w:id="158236156">
      <w:bodyDiv w:val="1"/>
      <w:marLeft w:val="0"/>
      <w:marRight w:val="0"/>
      <w:marTop w:val="0"/>
      <w:marBottom w:val="0"/>
      <w:divBdr>
        <w:top w:val="none" w:sz="0" w:space="0" w:color="auto"/>
        <w:left w:val="none" w:sz="0" w:space="0" w:color="auto"/>
        <w:bottom w:val="none" w:sz="0" w:space="0" w:color="auto"/>
        <w:right w:val="none" w:sz="0" w:space="0" w:color="auto"/>
      </w:divBdr>
    </w:div>
    <w:div w:id="302007757">
      <w:bodyDiv w:val="1"/>
      <w:marLeft w:val="0"/>
      <w:marRight w:val="0"/>
      <w:marTop w:val="0"/>
      <w:marBottom w:val="0"/>
      <w:divBdr>
        <w:top w:val="none" w:sz="0" w:space="0" w:color="auto"/>
        <w:left w:val="none" w:sz="0" w:space="0" w:color="auto"/>
        <w:bottom w:val="none" w:sz="0" w:space="0" w:color="auto"/>
        <w:right w:val="none" w:sz="0" w:space="0" w:color="auto"/>
      </w:divBdr>
    </w:div>
    <w:div w:id="398745278">
      <w:bodyDiv w:val="1"/>
      <w:marLeft w:val="0"/>
      <w:marRight w:val="0"/>
      <w:marTop w:val="0"/>
      <w:marBottom w:val="0"/>
      <w:divBdr>
        <w:top w:val="none" w:sz="0" w:space="0" w:color="auto"/>
        <w:left w:val="none" w:sz="0" w:space="0" w:color="auto"/>
        <w:bottom w:val="none" w:sz="0" w:space="0" w:color="auto"/>
        <w:right w:val="none" w:sz="0" w:space="0" w:color="auto"/>
      </w:divBdr>
    </w:div>
    <w:div w:id="481239090">
      <w:bodyDiv w:val="1"/>
      <w:marLeft w:val="0"/>
      <w:marRight w:val="0"/>
      <w:marTop w:val="0"/>
      <w:marBottom w:val="0"/>
      <w:divBdr>
        <w:top w:val="none" w:sz="0" w:space="0" w:color="auto"/>
        <w:left w:val="none" w:sz="0" w:space="0" w:color="auto"/>
        <w:bottom w:val="none" w:sz="0" w:space="0" w:color="auto"/>
        <w:right w:val="none" w:sz="0" w:space="0" w:color="auto"/>
      </w:divBdr>
    </w:div>
    <w:div w:id="745028798">
      <w:bodyDiv w:val="1"/>
      <w:marLeft w:val="0"/>
      <w:marRight w:val="0"/>
      <w:marTop w:val="0"/>
      <w:marBottom w:val="0"/>
      <w:divBdr>
        <w:top w:val="none" w:sz="0" w:space="0" w:color="auto"/>
        <w:left w:val="none" w:sz="0" w:space="0" w:color="auto"/>
        <w:bottom w:val="none" w:sz="0" w:space="0" w:color="auto"/>
        <w:right w:val="none" w:sz="0" w:space="0" w:color="auto"/>
      </w:divBdr>
    </w:div>
    <w:div w:id="1270623266">
      <w:bodyDiv w:val="1"/>
      <w:marLeft w:val="0"/>
      <w:marRight w:val="0"/>
      <w:marTop w:val="0"/>
      <w:marBottom w:val="0"/>
      <w:divBdr>
        <w:top w:val="none" w:sz="0" w:space="0" w:color="auto"/>
        <w:left w:val="none" w:sz="0" w:space="0" w:color="auto"/>
        <w:bottom w:val="none" w:sz="0" w:space="0" w:color="auto"/>
        <w:right w:val="none" w:sz="0" w:space="0" w:color="auto"/>
      </w:divBdr>
    </w:div>
    <w:div w:id="1655451566">
      <w:bodyDiv w:val="1"/>
      <w:marLeft w:val="0"/>
      <w:marRight w:val="0"/>
      <w:marTop w:val="0"/>
      <w:marBottom w:val="0"/>
      <w:divBdr>
        <w:top w:val="none" w:sz="0" w:space="0" w:color="auto"/>
        <w:left w:val="none" w:sz="0" w:space="0" w:color="auto"/>
        <w:bottom w:val="none" w:sz="0" w:space="0" w:color="auto"/>
        <w:right w:val="none" w:sz="0" w:space="0" w:color="auto"/>
      </w:divBdr>
    </w:div>
    <w:div w:id="1681159053">
      <w:bodyDiv w:val="1"/>
      <w:marLeft w:val="0"/>
      <w:marRight w:val="0"/>
      <w:marTop w:val="0"/>
      <w:marBottom w:val="0"/>
      <w:divBdr>
        <w:top w:val="none" w:sz="0" w:space="0" w:color="auto"/>
        <w:left w:val="none" w:sz="0" w:space="0" w:color="auto"/>
        <w:bottom w:val="none" w:sz="0" w:space="0" w:color="auto"/>
        <w:right w:val="none" w:sz="0" w:space="0" w:color="auto"/>
      </w:divBdr>
    </w:div>
    <w:div w:id="1703902298">
      <w:bodyDiv w:val="1"/>
      <w:marLeft w:val="0"/>
      <w:marRight w:val="0"/>
      <w:marTop w:val="0"/>
      <w:marBottom w:val="0"/>
      <w:divBdr>
        <w:top w:val="none" w:sz="0" w:space="0" w:color="auto"/>
        <w:left w:val="none" w:sz="0" w:space="0" w:color="auto"/>
        <w:bottom w:val="none" w:sz="0" w:space="0" w:color="auto"/>
        <w:right w:val="none" w:sz="0" w:space="0" w:color="auto"/>
      </w:divBdr>
    </w:div>
    <w:div w:id="1769540529">
      <w:bodyDiv w:val="1"/>
      <w:marLeft w:val="0"/>
      <w:marRight w:val="0"/>
      <w:marTop w:val="0"/>
      <w:marBottom w:val="0"/>
      <w:divBdr>
        <w:top w:val="none" w:sz="0" w:space="0" w:color="auto"/>
        <w:left w:val="none" w:sz="0" w:space="0" w:color="auto"/>
        <w:bottom w:val="none" w:sz="0" w:space="0" w:color="auto"/>
        <w:right w:val="none" w:sz="0" w:space="0" w:color="auto"/>
      </w:divBdr>
    </w:div>
    <w:div w:id="183653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piwowarczyk@rudamaleniecka.pl" TargetMode="External"/><Relationship Id="rId18" Type="http://schemas.openxmlformats.org/officeDocument/2006/relationships/hyperlink" Target="https://www.gov.pl/web/gov/podpisz-dokument-elektronicznie-wykorzystaj-podpiszaufany" TargetMode="External"/><Relationship Id="rId26" Type="http://schemas.openxmlformats.org/officeDocument/2006/relationships/hyperlink" Target="mailto:przetargi@staporkow.pl" TargetMode="External"/><Relationship Id="rId3" Type="http://schemas.openxmlformats.org/officeDocument/2006/relationships/styles" Target="styles.xml"/><Relationship Id="rId21" Type="http://schemas.openxmlformats.org/officeDocument/2006/relationships/hyperlink" Target="mailto:przetargi@staporkow.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ee394bef-7f3a-457d-a4e7-adec02dce2a2" TargetMode="External"/><Relationship Id="rId17" Type="http://schemas.openxmlformats.org/officeDocument/2006/relationships/hyperlink" Target="mailto:monika.piwowarczyk@rudamaleniecka.pl" TargetMode="External"/><Relationship Id="rId25" Type="http://schemas.openxmlformats.org/officeDocument/2006/relationships/hyperlink" Target="mailto:przetargi@staporkow.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pl%20%20&#8211;" TargetMode="External"/><Relationship Id="rId20" Type="http://schemas.openxmlformats.org/officeDocument/2006/relationships/hyperlink" Target="mailto:przetargi@staporkow.pl" TargetMode="External"/><Relationship Id="rId29" Type="http://schemas.openxmlformats.org/officeDocument/2006/relationships/hyperlink" Target="mailto:przetargi@stapor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przetargi@staporkow.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od@kwiecienipartnerzy.pl" TargetMode="External"/><Relationship Id="rId23" Type="http://schemas.openxmlformats.org/officeDocument/2006/relationships/hyperlink" Target="mailto:przetargi@staporkow.pl" TargetMode="External"/><Relationship Id="rId28" Type="http://schemas.openxmlformats.org/officeDocument/2006/relationships/hyperlink" Target="mailto:przetargi@staporkow.pl" TargetMode="External"/><Relationship Id="rId10" Type="http://schemas.openxmlformats.org/officeDocument/2006/relationships/hyperlink" Target="mailto:urzad.gminy@rudamaleniecka.pl" TargetMode="External"/><Relationship Id="rId19" Type="http://schemas.openxmlformats.org/officeDocument/2006/relationships/hyperlink" Target="mailto:przetargi@staporkow.pl" TargetMode="External"/><Relationship Id="rId31" Type="http://schemas.openxmlformats.org/officeDocument/2006/relationships/hyperlink" Target="mailto:przetargi@staporkow.pl" TargetMode="External"/><Relationship Id="rId4" Type="http://schemas.openxmlformats.org/officeDocument/2006/relationships/settings" Target="settings.xml"/><Relationship Id="rId9" Type="http://schemas.openxmlformats.org/officeDocument/2006/relationships/hyperlink" Target="http://samorzad.gov.pl/web/gmina-ruda-maleniecka" TargetMode="External"/><Relationship Id="rId14" Type="http://schemas.openxmlformats.org/officeDocument/2006/relationships/hyperlink" Target="mailto:urzad.gminy@rudamaleniecka.pl" TargetMode="External"/><Relationship Id="rId22" Type="http://schemas.openxmlformats.org/officeDocument/2006/relationships/hyperlink" Target="mailto:przetargi@staporkow.pl" TargetMode="External"/><Relationship Id="rId27" Type="http://schemas.openxmlformats.org/officeDocument/2006/relationships/hyperlink" Target="mailto:przetargi@staporkow.pl" TargetMode="External"/><Relationship Id="rId30" Type="http://schemas.openxmlformats.org/officeDocument/2006/relationships/hyperlink" Target="mailto:przetargi@staporkow.pl" TargetMode="External"/><Relationship Id="rId35" Type="http://schemas.openxmlformats.org/officeDocument/2006/relationships/theme" Target="theme/theme1.xml"/><Relationship Id="rId8"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978BD-417A-430E-8A3A-932BB19F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11509</Words>
  <Characters>69059</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Włodarczyk</dc:creator>
  <cp:keywords/>
  <dc:description/>
  <cp:lastModifiedBy>Monika Głazowska</cp:lastModifiedBy>
  <cp:revision>6</cp:revision>
  <cp:lastPrinted>2024-09-30T12:14:00Z</cp:lastPrinted>
  <dcterms:created xsi:type="dcterms:W3CDTF">2024-09-30T05:50:00Z</dcterms:created>
  <dcterms:modified xsi:type="dcterms:W3CDTF">2024-09-30T12:20:00Z</dcterms:modified>
</cp:coreProperties>
</file>