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85C" w:rsidRDefault="00897C4B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  <w:r w:rsidRPr="00193E01">
        <w:rPr>
          <w:rFonts w:ascii="Arial" w:hAnsi="Arial" w:cs="Arial"/>
          <w:sz w:val="21"/>
          <w:szCs w:val="21"/>
        </w:rPr>
        <w:t>.</w:t>
      </w:r>
      <w:r w:rsidR="003F2469" w:rsidRPr="003F2469">
        <w:rPr>
          <w:rFonts w:ascii="Arial" w:hAnsi="Arial" w:cs="Arial"/>
          <w:b/>
          <w:sz w:val="20"/>
          <w:szCs w:val="20"/>
        </w:rPr>
        <w:t xml:space="preserve"> </w:t>
      </w:r>
    </w:p>
    <w:p w:rsidR="00D6185C" w:rsidRDefault="00D6185C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D6185C" w:rsidRDefault="00D6185C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D6185C" w:rsidRDefault="00D6185C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3F2469" w:rsidRDefault="006B1595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Zał. Nr 3 do SWZ 75 /2024</w:t>
      </w:r>
    </w:p>
    <w:p w:rsidR="003F2469" w:rsidRDefault="003F2469" w:rsidP="003F2469">
      <w:pPr>
        <w:ind w:left="5246" w:firstLine="708"/>
        <w:rPr>
          <w:rFonts w:ascii="Arial" w:hAnsi="Arial" w:cs="Arial"/>
          <w:sz w:val="18"/>
          <w:szCs w:val="18"/>
        </w:rPr>
      </w:pPr>
    </w:p>
    <w:p w:rsidR="003F2469" w:rsidRDefault="003F2469" w:rsidP="003F2469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3F2469" w:rsidRDefault="003F2469" w:rsidP="003F2469">
      <w:pPr>
        <w:pStyle w:val="Bezodstpw"/>
        <w:ind w:left="495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Szpital Specjalistyczny im. Henryka </w:t>
      </w:r>
      <w:proofErr w:type="spellStart"/>
      <w:r>
        <w:rPr>
          <w:rFonts w:ascii="Arial" w:hAnsi="Arial" w:cs="Arial"/>
          <w:sz w:val="18"/>
          <w:szCs w:val="18"/>
        </w:rPr>
        <w:t>Klimontowicza</w:t>
      </w:r>
      <w:proofErr w:type="spellEnd"/>
    </w:p>
    <w:p w:rsidR="003F2469" w:rsidRDefault="003F2469" w:rsidP="003F2469">
      <w:pPr>
        <w:pStyle w:val="Bezodstpw"/>
        <w:ind w:left="495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w Gorlicach   ul. Węgierska 21,  38-300 Gorlice</w:t>
      </w:r>
    </w:p>
    <w:p w:rsidR="003F2469" w:rsidRDefault="003F2469" w:rsidP="003F2469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3F2469" w:rsidRDefault="003F2469" w:rsidP="003F246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3F2469" w:rsidRDefault="003F2469" w:rsidP="003F246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3F2469" w:rsidRDefault="003F2469" w:rsidP="003F2469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2469" w:rsidRDefault="003F2469" w:rsidP="003F246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3F2469" w:rsidRPr="00970931" w:rsidRDefault="003F2469" w:rsidP="003F246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F2469" w:rsidRDefault="003F2469" w:rsidP="003F246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:rsidR="003F2469" w:rsidRDefault="003F2469" w:rsidP="003F246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F2469" w:rsidRPr="00970931" w:rsidRDefault="003F2469" w:rsidP="003F2469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3F2469" w:rsidRPr="00970931" w:rsidRDefault="003F2469" w:rsidP="003F2469">
      <w:pPr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b/>
          <w:sz w:val="21"/>
          <w:szCs w:val="21"/>
        </w:rPr>
        <w:t>oświadczam, co następuje:</w:t>
      </w:r>
    </w:p>
    <w:p w:rsidR="003F2469" w:rsidRPr="00970931" w:rsidRDefault="003F2469" w:rsidP="003F2469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3F2469" w:rsidRDefault="003F2469" w:rsidP="003F2469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3F2469" w:rsidRDefault="003F2469" w:rsidP="003F2469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3F2469" w:rsidRDefault="003F2469" w:rsidP="003F2469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pkt.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3F2469" w:rsidRDefault="003F2469" w:rsidP="003F2469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pkt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 1, 2 i 5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1, 2 i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F2469" w:rsidRDefault="003F2469" w:rsidP="003F2469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3F2469" w:rsidRPr="00970931" w:rsidRDefault="003F2469" w:rsidP="003F246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  <w:bookmarkEnd w:id="1"/>
    </w:p>
    <w:p w:rsidR="003F2469" w:rsidRDefault="003F2469" w:rsidP="003F2469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stosuje tylko wykonawca/ wykonawca wspólnie ubiegający się o zamówienie, który polega na zdolnościach lub sytuacji  podmiotów </w:t>
      </w:r>
      <w:proofErr w:type="spellStart"/>
      <w:r>
        <w:rPr>
          <w:rFonts w:ascii="Arial" w:hAnsi="Arial" w:cs="Arial"/>
          <w:i/>
          <w:color w:val="0070C0"/>
          <w:sz w:val="16"/>
          <w:szCs w:val="16"/>
        </w:rPr>
        <w:t>udostepniających</w:t>
      </w:r>
      <w:proofErr w:type="spellEnd"/>
      <w:r>
        <w:rPr>
          <w:rFonts w:ascii="Arial" w:hAnsi="Arial" w:cs="Arial"/>
          <w:i/>
          <w:color w:val="0070C0"/>
          <w:sz w:val="16"/>
          <w:szCs w:val="16"/>
        </w:rPr>
        <w:t xml:space="preserve">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:rsidR="003F2469" w:rsidRPr="00D6185C" w:rsidRDefault="003F2469" w:rsidP="00D6185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:rsidR="003F2469" w:rsidRDefault="003F2469" w:rsidP="003F24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:rsidR="003F2469" w:rsidRDefault="003F2469" w:rsidP="003F246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4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4"/>
      <w:r>
        <w:rPr>
          <w:rFonts w:ascii="Arial" w:hAnsi="Arial" w:cs="Arial"/>
          <w:sz w:val="21"/>
          <w:szCs w:val="21"/>
        </w:rPr>
        <w:t xml:space="preserve">………………… ………………………..……………………………………………… </w:t>
      </w:r>
      <w:r>
        <w:rPr>
          <w:rFonts w:ascii="Arial" w:hAnsi="Arial" w:cs="Arial"/>
          <w:sz w:val="21"/>
          <w:szCs w:val="21"/>
        </w:rPr>
        <w:br/>
        <w:t>w następującym zakresie: …………………………………………………………………….</w:t>
      </w:r>
    </w:p>
    <w:p w:rsidR="003F2469" w:rsidRPr="00970931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3F2469" w:rsidRDefault="003F2469" w:rsidP="003F24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:rsidR="003F2469" w:rsidRDefault="003F2469" w:rsidP="003F2469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:rsidR="003F2469" w:rsidRDefault="003F2469" w:rsidP="003F24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F2469" w:rsidRPr="00970931" w:rsidRDefault="003F2469" w:rsidP="003F246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Data……………………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523A5" w:rsidRPr="006B1595" w:rsidRDefault="003F2469" w:rsidP="006B15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kwalifikowany podpis elektroniczny lub podpis zaufany lub podpis </w:t>
      </w:r>
      <w:proofErr w:type="spellStart"/>
      <w:r>
        <w:rPr>
          <w:rFonts w:ascii="Arial" w:hAnsi="Arial" w:cs="Arial"/>
          <w:i/>
          <w:sz w:val="16"/>
          <w:szCs w:val="16"/>
        </w:rPr>
        <w:t>osobist</w:t>
      </w:r>
      <w:proofErr w:type="spellEnd"/>
    </w:p>
    <w:p w:rsidR="00A523A5" w:rsidRPr="00387FB7" w:rsidRDefault="00A523A5" w:rsidP="00A523A5">
      <w:pPr>
        <w:spacing w:before="120" w:after="120"/>
        <w:jc w:val="both"/>
        <w:rPr>
          <w:sz w:val="22"/>
          <w:szCs w:val="22"/>
        </w:rPr>
      </w:pPr>
    </w:p>
    <w:p w:rsidR="00A523A5" w:rsidRDefault="00A523A5" w:rsidP="006B1595">
      <w:pPr>
        <w:pStyle w:val="Tekstpodstawowy"/>
        <w:rPr>
          <w:sz w:val="22"/>
          <w:szCs w:val="22"/>
        </w:rPr>
      </w:pPr>
    </w:p>
    <w:p w:rsidR="00A22BE3" w:rsidRPr="006B1595" w:rsidRDefault="00A22BE3" w:rsidP="006B1595">
      <w:pPr>
        <w:tabs>
          <w:tab w:val="left" w:pos="7889"/>
        </w:tabs>
      </w:pPr>
    </w:p>
    <w:sectPr w:rsidR="00A22BE3" w:rsidRPr="006B1595" w:rsidSect="00D6185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-5" w:right="992" w:bottom="567" w:left="1418" w:header="907" w:footer="55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984484" w15:done="0"/>
  <w15:commentEx w15:paraId="4D7579EF" w15:done="0"/>
  <w15:commentEx w15:paraId="341FD0EF" w15:done="0"/>
  <w15:commentEx w15:paraId="509DD8AE" w15:done="0"/>
  <w15:commentEx w15:paraId="10586BA3" w15:done="0"/>
  <w15:commentEx w15:paraId="0D4346DB" w15:done="0"/>
  <w15:commentEx w15:paraId="6901ED7D" w15:done="0"/>
  <w15:commentEx w15:paraId="0A00BB84" w15:done="0"/>
  <w15:commentEx w15:paraId="42057EDC" w15:done="0"/>
  <w15:commentEx w15:paraId="1CC0589D" w15:done="0"/>
  <w15:commentEx w15:paraId="5A696922" w15:done="0"/>
  <w15:commentEx w15:paraId="46238553" w15:done="0"/>
  <w15:commentEx w15:paraId="22468EA1" w15:done="0"/>
  <w15:commentEx w15:paraId="5E064317" w15:done="0"/>
  <w15:commentEx w15:paraId="41A9FB4A" w15:done="0"/>
  <w15:commentEx w15:paraId="3BCC410D" w15:done="0"/>
  <w15:commentEx w15:paraId="7852EE86" w15:done="0"/>
  <w15:commentEx w15:paraId="03A161C5" w15:done="0"/>
  <w15:commentEx w15:paraId="3918E7D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984484" w16cid:durableId="2381FB06"/>
  <w16cid:commentId w16cid:paraId="4D7579EF" w16cid:durableId="237CAD52"/>
  <w16cid:commentId w16cid:paraId="341FD0EF" w16cid:durableId="2381EA01"/>
  <w16cid:commentId w16cid:paraId="509DD8AE" w16cid:durableId="237CAD93"/>
  <w16cid:commentId w16cid:paraId="10586BA3" w16cid:durableId="237CB2D9"/>
  <w16cid:commentId w16cid:paraId="0D4346DB" w16cid:durableId="23833F50"/>
  <w16cid:commentId w16cid:paraId="6901ED7D" w16cid:durableId="23834095"/>
  <w16cid:commentId w16cid:paraId="0A00BB84" w16cid:durableId="23833F23"/>
  <w16cid:commentId w16cid:paraId="42057EDC" w16cid:durableId="239495FD"/>
  <w16cid:commentId w16cid:paraId="1CC0589D" w16cid:durableId="2395BA8B"/>
  <w16cid:commentId w16cid:paraId="5A696922" w16cid:durableId="23949EE6"/>
  <w16cid:commentId w16cid:paraId="46238553" w16cid:durableId="2394A47F"/>
  <w16cid:commentId w16cid:paraId="22468EA1" w16cid:durableId="2394A8EA"/>
  <w16cid:commentId w16cid:paraId="5E064317" w16cid:durableId="2395989B"/>
  <w16cid:commentId w16cid:paraId="41A9FB4A" w16cid:durableId="23959847"/>
  <w16cid:commentId w16cid:paraId="3BCC410D" w16cid:durableId="2395A008"/>
  <w16cid:commentId w16cid:paraId="7852EE86" w16cid:durableId="2395A383"/>
  <w16cid:commentId w16cid:paraId="03A161C5" w16cid:durableId="2395C59E"/>
  <w16cid:commentId w16cid:paraId="3918E7D1" w16cid:durableId="2395C68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B25" w:rsidRDefault="00C70B25">
      <w:r>
        <w:separator/>
      </w:r>
    </w:p>
  </w:endnote>
  <w:endnote w:type="continuationSeparator" w:id="0">
    <w:p w:rsidR="00C70B25" w:rsidRDefault="00C70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B25" w:rsidRDefault="0093709D" w:rsidP="006937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70B2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0B25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C70B25" w:rsidRDefault="00C70B2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B25" w:rsidRPr="00263B9B" w:rsidRDefault="00C70B25" w:rsidP="00946241">
    <w:pPr>
      <w:pBdr>
        <w:top w:val="single" w:sz="4" w:space="1" w:color="auto"/>
      </w:pBdr>
      <w:tabs>
        <w:tab w:val="right" w:pos="9498"/>
      </w:tabs>
      <w:rPr>
        <w:b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B25" w:rsidRPr="000D6983" w:rsidRDefault="00C70B25" w:rsidP="000D6983">
    <w:pPr>
      <w:pBdr>
        <w:top w:val="single" w:sz="4" w:space="1" w:color="auto"/>
      </w:pBdr>
      <w:tabs>
        <w:tab w:val="right" w:pos="9498"/>
      </w:tabs>
      <w:rPr>
        <w:rFonts w:ascii="Arial" w:hAnsi="Arial" w:cs="Arial"/>
        <w:sz w:val="16"/>
      </w:rPr>
    </w:pPr>
    <w:r>
      <w:rPr>
        <w:rFonts w:ascii="Arial" w:hAnsi="Arial" w:cs="Arial"/>
        <w:b/>
        <w:sz w:val="16"/>
        <w:szCs w:val="16"/>
      </w:rPr>
      <w:tab/>
    </w:r>
    <w:r w:rsidR="0093709D" w:rsidRPr="000D6983">
      <w:rPr>
        <w:rFonts w:ascii="Arial" w:hAnsi="Arial" w:cs="Arial"/>
        <w:sz w:val="16"/>
      </w:rPr>
      <w:fldChar w:fldCharType="begin"/>
    </w:r>
    <w:r w:rsidRPr="000D6983">
      <w:rPr>
        <w:rFonts w:ascii="Arial" w:hAnsi="Arial" w:cs="Arial"/>
        <w:sz w:val="16"/>
      </w:rPr>
      <w:instrText>PAGE   \* MERGEFORMAT</w:instrText>
    </w:r>
    <w:r w:rsidR="0093709D" w:rsidRPr="000D6983">
      <w:rPr>
        <w:rFonts w:ascii="Arial" w:hAnsi="Arial" w:cs="Arial"/>
        <w:sz w:val="16"/>
      </w:rPr>
      <w:fldChar w:fldCharType="separate"/>
    </w:r>
    <w:r w:rsidR="006B1595">
      <w:rPr>
        <w:rFonts w:ascii="Arial" w:hAnsi="Arial" w:cs="Arial"/>
        <w:noProof/>
        <w:sz w:val="16"/>
      </w:rPr>
      <w:t>1</w:t>
    </w:r>
    <w:r w:rsidR="0093709D" w:rsidRPr="000D6983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B25" w:rsidRDefault="00C70B25">
      <w:r>
        <w:separator/>
      </w:r>
    </w:p>
  </w:footnote>
  <w:footnote w:type="continuationSeparator" w:id="0">
    <w:p w:rsidR="00C70B25" w:rsidRDefault="00C70B25">
      <w:r>
        <w:continuationSeparator/>
      </w:r>
    </w:p>
  </w:footnote>
  <w:footnote w:id="1">
    <w:p w:rsidR="003F2469" w:rsidRDefault="003F2469" w:rsidP="003F246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F2469" w:rsidRDefault="003F2469" w:rsidP="003F246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3F2469" w:rsidRDefault="003F2469" w:rsidP="003F246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3F2469" w:rsidRDefault="003F2469" w:rsidP="003F246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B25" w:rsidRPr="002542D9" w:rsidRDefault="00C70B25">
    <w:pPr>
      <w:pStyle w:val="Stopka"/>
      <w:ind w:right="360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</w:abstractNum>
  <w:abstractNum w:abstractNumId="3">
    <w:nsid w:val="007D5B8E"/>
    <w:multiLevelType w:val="hybridMultilevel"/>
    <w:tmpl w:val="4E2E8F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E06AD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b/>
        <w:sz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ED0A0A"/>
    <w:multiLevelType w:val="hybridMultilevel"/>
    <w:tmpl w:val="9B940F3A"/>
    <w:name w:val="WW8Num37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1EF64CB"/>
    <w:multiLevelType w:val="hybridMultilevel"/>
    <w:tmpl w:val="330CCDB4"/>
    <w:lvl w:ilvl="0" w:tplc="293AEA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5343F96"/>
    <w:multiLevelType w:val="hybridMultilevel"/>
    <w:tmpl w:val="351AAF68"/>
    <w:lvl w:ilvl="0" w:tplc="00000005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8002A44"/>
    <w:multiLevelType w:val="hybridMultilevel"/>
    <w:tmpl w:val="5C661BF4"/>
    <w:lvl w:ilvl="0" w:tplc="8A205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032747D"/>
    <w:multiLevelType w:val="multilevel"/>
    <w:tmpl w:val="506EF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CDD0E15"/>
    <w:multiLevelType w:val="multilevel"/>
    <w:tmpl w:val="E1868AB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Verdana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E9F6A75"/>
    <w:multiLevelType w:val="hybridMultilevel"/>
    <w:tmpl w:val="C1E05D62"/>
    <w:name w:val="WW8Num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1DF1E7D"/>
    <w:multiLevelType w:val="hybridMultilevel"/>
    <w:tmpl w:val="BFD288AA"/>
    <w:lvl w:ilvl="0" w:tplc="37D06E6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A0179F"/>
    <w:multiLevelType w:val="hybridMultilevel"/>
    <w:tmpl w:val="D3AC1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541F3B"/>
    <w:multiLevelType w:val="multilevel"/>
    <w:tmpl w:val="A868432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7">
    <w:nsid w:val="365B7201"/>
    <w:multiLevelType w:val="hybridMultilevel"/>
    <w:tmpl w:val="E0F23450"/>
    <w:lvl w:ilvl="0" w:tplc="0D54CC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E0843"/>
    <w:multiLevelType w:val="multilevel"/>
    <w:tmpl w:val="3C64509A"/>
    <w:lvl w:ilvl="0">
      <w:start w:val="1"/>
      <w:numFmt w:val="decimal"/>
      <w:pStyle w:val="glown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3CC51AD0"/>
    <w:multiLevelType w:val="multilevel"/>
    <w:tmpl w:val="CA304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3F3A56AE"/>
    <w:multiLevelType w:val="hybridMultilevel"/>
    <w:tmpl w:val="30B4EA4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7028FA"/>
    <w:multiLevelType w:val="multilevel"/>
    <w:tmpl w:val="EE90B87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glowny2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22">
    <w:nsid w:val="41FA52FE"/>
    <w:multiLevelType w:val="hybridMultilevel"/>
    <w:tmpl w:val="5A828E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965CD6"/>
    <w:multiLevelType w:val="multilevel"/>
    <w:tmpl w:val="9A703B38"/>
    <w:lvl w:ilvl="0">
      <w:start w:val="1"/>
      <w:numFmt w:val="decimal"/>
      <w:pStyle w:val="zalacznik3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i w:val="0"/>
        <w:color w:val="00008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608"/>
        </w:tabs>
        <w:ind w:left="1608" w:hanging="708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93"/>
        </w:tabs>
        <w:ind w:left="993" w:hanging="993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26"/>
        </w:tabs>
        <w:ind w:left="277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476645C3"/>
    <w:multiLevelType w:val="multilevel"/>
    <w:tmpl w:val="66AE9E64"/>
    <w:lvl w:ilvl="0">
      <w:start w:val="1"/>
      <w:numFmt w:val="decimal"/>
      <w:pStyle w:val="spistrescipoziom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9754F1F"/>
    <w:multiLevelType w:val="multilevel"/>
    <w:tmpl w:val="8FE48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pStyle w:val="michalk2"/>
      <w:lvlText w:val="%1.%2.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Arial" w:hAnsi="Arial" w:cs="Arial" w:hint="default"/>
        <w:b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370537"/>
    <w:multiLevelType w:val="singleLevel"/>
    <w:tmpl w:val="56BCFE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A3A39BC"/>
    <w:multiLevelType w:val="hybridMultilevel"/>
    <w:tmpl w:val="5632298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621D3C92"/>
    <w:multiLevelType w:val="multilevel"/>
    <w:tmpl w:val="0415001F"/>
    <w:styleLink w:val="Styl1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89C6930"/>
    <w:multiLevelType w:val="multilevel"/>
    <w:tmpl w:val="0415001D"/>
    <w:styleLink w:val="Styl2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DDE2B3F"/>
    <w:multiLevelType w:val="multilevel"/>
    <w:tmpl w:val="F7B8ECA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zalacznik1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32">
    <w:nsid w:val="7B931C6C"/>
    <w:multiLevelType w:val="hybridMultilevel"/>
    <w:tmpl w:val="3438C7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B9426C7"/>
    <w:multiLevelType w:val="multilevel"/>
    <w:tmpl w:val="506EF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31"/>
  </w:num>
  <w:num w:numId="3">
    <w:abstractNumId w:val="25"/>
  </w:num>
  <w:num w:numId="4">
    <w:abstractNumId w:val="18"/>
  </w:num>
  <w:num w:numId="5">
    <w:abstractNumId w:val="23"/>
  </w:num>
  <w:num w:numId="6">
    <w:abstractNumId w:val="9"/>
  </w:num>
  <w:num w:numId="7">
    <w:abstractNumId w:val="29"/>
  </w:num>
  <w:num w:numId="8">
    <w:abstractNumId w:val="30"/>
  </w:num>
  <w:num w:numId="9">
    <w:abstractNumId w:val="15"/>
  </w:num>
  <w:num w:numId="10">
    <w:abstractNumId w:val="10"/>
  </w:num>
  <w:num w:numId="11">
    <w:abstractNumId w:val="20"/>
  </w:num>
  <w:num w:numId="12">
    <w:abstractNumId w:val="19"/>
  </w:num>
  <w:num w:numId="13">
    <w:abstractNumId w:val="32"/>
  </w:num>
  <w:num w:numId="14">
    <w:abstractNumId w:val="7"/>
  </w:num>
  <w:num w:numId="15">
    <w:abstractNumId w:val="12"/>
  </w:num>
  <w:num w:numId="16">
    <w:abstractNumId w:val="4"/>
  </w:num>
  <w:num w:numId="17">
    <w:abstractNumId w:val="28"/>
  </w:num>
  <w:num w:numId="18">
    <w:abstractNumId w:val="8"/>
  </w:num>
  <w:num w:numId="19">
    <w:abstractNumId w:val="5"/>
  </w:num>
  <w:num w:numId="20">
    <w:abstractNumId w:val="24"/>
  </w:num>
  <w:num w:numId="21">
    <w:abstractNumId w:val="2"/>
  </w:num>
  <w:num w:numId="22">
    <w:abstractNumId w:val="11"/>
  </w:num>
  <w:num w:numId="23">
    <w:abstractNumId w:val="16"/>
  </w:num>
  <w:num w:numId="24">
    <w:abstractNumId w:val="14"/>
  </w:num>
  <w:num w:numId="25">
    <w:abstractNumId w:val="22"/>
  </w:num>
  <w:num w:numId="26">
    <w:abstractNumId w:val="13"/>
  </w:num>
  <w:num w:numId="27">
    <w:abstractNumId w:val="17"/>
  </w:num>
  <w:num w:numId="28">
    <w:abstractNumId w:val="26"/>
  </w:num>
  <w:num w:numId="29">
    <w:abstractNumId w:val="3"/>
  </w:num>
  <w:num w:numId="30">
    <w:abstractNumId w:val="27"/>
  </w:num>
  <w:num w:numId="31">
    <w:abstractNumId w:val="33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/>
  <w:stylePaneFormatFilter w:val="3F0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/>
  <w:rsids>
    <w:rsidRoot w:val="00717DA4"/>
    <w:rsid w:val="000001A8"/>
    <w:rsid w:val="000028A0"/>
    <w:rsid w:val="00004775"/>
    <w:rsid w:val="00006BA2"/>
    <w:rsid w:val="0001003D"/>
    <w:rsid w:val="00010924"/>
    <w:rsid w:val="000119F1"/>
    <w:rsid w:val="00011C61"/>
    <w:rsid w:val="00011C69"/>
    <w:rsid w:val="00012912"/>
    <w:rsid w:val="00012E46"/>
    <w:rsid w:val="00013BB6"/>
    <w:rsid w:val="000161D6"/>
    <w:rsid w:val="00020176"/>
    <w:rsid w:val="000203FD"/>
    <w:rsid w:val="00021712"/>
    <w:rsid w:val="000217CF"/>
    <w:rsid w:val="000227D2"/>
    <w:rsid w:val="00024CF8"/>
    <w:rsid w:val="00026876"/>
    <w:rsid w:val="0002785A"/>
    <w:rsid w:val="000316AD"/>
    <w:rsid w:val="00032916"/>
    <w:rsid w:val="000379B1"/>
    <w:rsid w:val="00040733"/>
    <w:rsid w:val="00040C98"/>
    <w:rsid w:val="00043E08"/>
    <w:rsid w:val="00044015"/>
    <w:rsid w:val="00044C27"/>
    <w:rsid w:val="00046100"/>
    <w:rsid w:val="000470E3"/>
    <w:rsid w:val="0005048F"/>
    <w:rsid w:val="00050B83"/>
    <w:rsid w:val="000510EB"/>
    <w:rsid w:val="00052657"/>
    <w:rsid w:val="000532E6"/>
    <w:rsid w:val="00053D36"/>
    <w:rsid w:val="0006137C"/>
    <w:rsid w:val="000639D7"/>
    <w:rsid w:val="00063BCC"/>
    <w:rsid w:val="00064038"/>
    <w:rsid w:val="00066922"/>
    <w:rsid w:val="00067903"/>
    <w:rsid w:val="00074C86"/>
    <w:rsid w:val="000767CC"/>
    <w:rsid w:val="00076869"/>
    <w:rsid w:val="00076DC3"/>
    <w:rsid w:val="00077D47"/>
    <w:rsid w:val="00080B53"/>
    <w:rsid w:val="0008115C"/>
    <w:rsid w:val="000854F2"/>
    <w:rsid w:val="0008675E"/>
    <w:rsid w:val="00086CC0"/>
    <w:rsid w:val="00087628"/>
    <w:rsid w:val="0009473E"/>
    <w:rsid w:val="000954BF"/>
    <w:rsid w:val="00095EE4"/>
    <w:rsid w:val="000A3EFD"/>
    <w:rsid w:val="000A4E66"/>
    <w:rsid w:val="000A5DD1"/>
    <w:rsid w:val="000A6881"/>
    <w:rsid w:val="000A73F4"/>
    <w:rsid w:val="000A763A"/>
    <w:rsid w:val="000A7D13"/>
    <w:rsid w:val="000B1289"/>
    <w:rsid w:val="000B1F7F"/>
    <w:rsid w:val="000B27E0"/>
    <w:rsid w:val="000B3BCB"/>
    <w:rsid w:val="000B3F3E"/>
    <w:rsid w:val="000B403C"/>
    <w:rsid w:val="000B4300"/>
    <w:rsid w:val="000B4AB9"/>
    <w:rsid w:val="000B4E23"/>
    <w:rsid w:val="000B53B1"/>
    <w:rsid w:val="000B64CB"/>
    <w:rsid w:val="000B66F3"/>
    <w:rsid w:val="000B7513"/>
    <w:rsid w:val="000B768C"/>
    <w:rsid w:val="000C013B"/>
    <w:rsid w:val="000C107A"/>
    <w:rsid w:val="000C133A"/>
    <w:rsid w:val="000C2509"/>
    <w:rsid w:val="000C79AC"/>
    <w:rsid w:val="000D6983"/>
    <w:rsid w:val="000D7586"/>
    <w:rsid w:val="000E3D2D"/>
    <w:rsid w:val="000E4965"/>
    <w:rsid w:val="000E5C07"/>
    <w:rsid w:val="000E6A4F"/>
    <w:rsid w:val="000F16E2"/>
    <w:rsid w:val="000F2017"/>
    <w:rsid w:val="000F3A3D"/>
    <w:rsid w:val="000F47FC"/>
    <w:rsid w:val="000F4E9C"/>
    <w:rsid w:val="000F659C"/>
    <w:rsid w:val="00101486"/>
    <w:rsid w:val="00104B5F"/>
    <w:rsid w:val="001051D5"/>
    <w:rsid w:val="00105CB5"/>
    <w:rsid w:val="00106A43"/>
    <w:rsid w:val="00107D11"/>
    <w:rsid w:val="00110412"/>
    <w:rsid w:val="00111F19"/>
    <w:rsid w:val="0011206D"/>
    <w:rsid w:val="00120C65"/>
    <w:rsid w:val="0012140D"/>
    <w:rsid w:val="00124087"/>
    <w:rsid w:val="0012447E"/>
    <w:rsid w:val="001267F5"/>
    <w:rsid w:val="00126FB1"/>
    <w:rsid w:val="0012726C"/>
    <w:rsid w:val="00127B9D"/>
    <w:rsid w:val="00127EE2"/>
    <w:rsid w:val="00132DCB"/>
    <w:rsid w:val="00140B76"/>
    <w:rsid w:val="00141342"/>
    <w:rsid w:val="00143C2D"/>
    <w:rsid w:val="00144E5E"/>
    <w:rsid w:val="00145F07"/>
    <w:rsid w:val="001516E2"/>
    <w:rsid w:val="00152DF1"/>
    <w:rsid w:val="00153DEE"/>
    <w:rsid w:val="001541A8"/>
    <w:rsid w:val="00154526"/>
    <w:rsid w:val="001556C4"/>
    <w:rsid w:val="001560FA"/>
    <w:rsid w:val="00162019"/>
    <w:rsid w:val="00162C13"/>
    <w:rsid w:val="00164406"/>
    <w:rsid w:val="001650CC"/>
    <w:rsid w:val="001661EA"/>
    <w:rsid w:val="00167FA4"/>
    <w:rsid w:val="001719B8"/>
    <w:rsid w:val="00173798"/>
    <w:rsid w:val="00174FEE"/>
    <w:rsid w:val="00177797"/>
    <w:rsid w:val="00181808"/>
    <w:rsid w:val="00181B34"/>
    <w:rsid w:val="00181B66"/>
    <w:rsid w:val="001820A1"/>
    <w:rsid w:val="00183F79"/>
    <w:rsid w:val="001868A2"/>
    <w:rsid w:val="001907C3"/>
    <w:rsid w:val="0019314F"/>
    <w:rsid w:val="0019584E"/>
    <w:rsid w:val="00195993"/>
    <w:rsid w:val="00195ABC"/>
    <w:rsid w:val="001964B2"/>
    <w:rsid w:val="00196FA8"/>
    <w:rsid w:val="001A0232"/>
    <w:rsid w:val="001A18DB"/>
    <w:rsid w:val="001B123F"/>
    <w:rsid w:val="001B324D"/>
    <w:rsid w:val="001B4964"/>
    <w:rsid w:val="001C00C2"/>
    <w:rsid w:val="001C3210"/>
    <w:rsid w:val="001C4E5C"/>
    <w:rsid w:val="001C5A0E"/>
    <w:rsid w:val="001C68D7"/>
    <w:rsid w:val="001D142F"/>
    <w:rsid w:val="001D4C5B"/>
    <w:rsid w:val="001D57B9"/>
    <w:rsid w:val="001D6C33"/>
    <w:rsid w:val="001E0753"/>
    <w:rsid w:val="001E2126"/>
    <w:rsid w:val="001E735E"/>
    <w:rsid w:val="001F1040"/>
    <w:rsid w:val="001F1B96"/>
    <w:rsid w:val="001F37BB"/>
    <w:rsid w:val="001F4C13"/>
    <w:rsid w:val="00200A03"/>
    <w:rsid w:val="00210E12"/>
    <w:rsid w:val="002112F6"/>
    <w:rsid w:val="00214F3C"/>
    <w:rsid w:val="00215C54"/>
    <w:rsid w:val="00216314"/>
    <w:rsid w:val="002201BE"/>
    <w:rsid w:val="00221623"/>
    <w:rsid w:val="0022190F"/>
    <w:rsid w:val="00222BD1"/>
    <w:rsid w:val="002242D4"/>
    <w:rsid w:val="002244AF"/>
    <w:rsid w:val="00225B0F"/>
    <w:rsid w:val="00227933"/>
    <w:rsid w:val="00234234"/>
    <w:rsid w:val="0023474B"/>
    <w:rsid w:val="002405E7"/>
    <w:rsid w:val="00240FDE"/>
    <w:rsid w:val="002417FB"/>
    <w:rsid w:val="00242B3A"/>
    <w:rsid w:val="00243464"/>
    <w:rsid w:val="00244796"/>
    <w:rsid w:val="00246FCD"/>
    <w:rsid w:val="00251511"/>
    <w:rsid w:val="00252F94"/>
    <w:rsid w:val="00252FE9"/>
    <w:rsid w:val="0025302C"/>
    <w:rsid w:val="002531A5"/>
    <w:rsid w:val="002534C0"/>
    <w:rsid w:val="00254441"/>
    <w:rsid w:val="00255503"/>
    <w:rsid w:val="002559BC"/>
    <w:rsid w:val="0025660D"/>
    <w:rsid w:val="00261401"/>
    <w:rsid w:val="00263B60"/>
    <w:rsid w:val="00263B9B"/>
    <w:rsid w:val="00264ADD"/>
    <w:rsid w:val="00266620"/>
    <w:rsid w:val="002670B1"/>
    <w:rsid w:val="002726DC"/>
    <w:rsid w:val="002735D9"/>
    <w:rsid w:val="002757A9"/>
    <w:rsid w:val="00277AC8"/>
    <w:rsid w:val="00283895"/>
    <w:rsid w:val="00284BB7"/>
    <w:rsid w:val="00293A9A"/>
    <w:rsid w:val="00296693"/>
    <w:rsid w:val="00297584"/>
    <w:rsid w:val="002A3390"/>
    <w:rsid w:val="002A35E2"/>
    <w:rsid w:val="002A48B6"/>
    <w:rsid w:val="002A51FE"/>
    <w:rsid w:val="002A7F58"/>
    <w:rsid w:val="002B0B37"/>
    <w:rsid w:val="002B22D3"/>
    <w:rsid w:val="002B2B6B"/>
    <w:rsid w:val="002B2E90"/>
    <w:rsid w:val="002B34B3"/>
    <w:rsid w:val="002C0AA6"/>
    <w:rsid w:val="002C1AA0"/>
    <w:rsid w:val="002C1AE4"/>
    <w:rsid w:val="002C21C5"/>
    <w:rsid w:val="002C755B"/>
    <w:rsid w:val="002D02F0"/>
    <w:rsid w:val="002D0E35"/>
    <w:rsid w:val="002D10EA"/>
    <w:rsid w:val="002D1BE0"/>
    <w:rsid w:val="002D77CF"/>
    <w:rsid w:val="002D7BE8"/>
    <w:rsid w:val="002E0B34"/>
    <w:rsid w:val="002E1B39"/>
    <w:rsid w:val="002E6224"/>
    <w:rsid w:val="002E6288"/>
    <w:rsid w:val="002E6A21"/>
    <w:rsid w:val="002E75B7"/>
    <w:rsid w:val="002F0BD2"/>
    <w:rsid w:val="002F22E5"/>
    <w:rsid w:val="002F51D3"/>
    <w:rsid w:val="002F531B"/>
    <w:rsid w:val="00300108"/>
    <w:rsid w:val="00301BA2"/>
    <w:rsid w:val="00303469"/>
    <w:rsid w:val="00304436"/>
    <w:rsid w:val="00305F27"/>
    <w:rsid w:val="00305FAE"/>
    <w:rsid w:val="00307C13"/>
    <w:rsid w:val="00310F7F"/>
    <w:rsid w:val="00312FC6"/>
    <w:rsid w:val="00316772"/>
    <w:rsid w:val="00316F77"/>
    <w:rsid w:val="003172A2"/>
    <w:rsid w:val="003176C1"/>
    <w:rsid w:val="003206ED"/>
    <w:rsid w:val="00326335"/>
    <w:rsid w:val="00326394"/>
    <w:rsid w:val="0033092E"/>
    <w:rsid w:val="00334957"/>
    <w:rsid w:val="00335D04"/>
    <w:rsid w:val="00341F7E"/>
    <w:rsid w:val="00343CC3"/>
    <w:rsid w:val="00344D43"/>
    <w:rsid w:val="00345B53"/>
    <w:rsid w:val="003501AB"/>
    <w:rsid w:val="00352F02"/>
    <w:rsid w:val="00352FDE"/>
    <w:rsid w:val="0035565F"/>
    <w:rsid w:val="00355F4D"/>
    <w:rsid w:val="0035721F"/>
    <w:rsid w:val="00360165"/>
    <w:rsid w:val="003601A2"/>
    <w:rsid w:val="003610D8"/>
    <w:rsid w:val="00361137"/>
    <w:rsid w:val="00361E52"/>
    <w:rsid w:val="00362A71"/>
    <w:rsid w:val="00363CB4"/>
    <w:rsid w:val="003642F3"/>
    <w:rsid w:val="00370061"/>
    <w:rsid w:val="00371103"/>
    <w:rsid w:val="0037405D"/>
    <w:rsid w:val="00374916"/>
    <w:rsid w:val="00374A23"/>
    <w:rsid w:val="00375C13"/>
    <w:rsid w:val="003770D8"/>
    <w:rsid w:val="00377C82"/>
    <w:rsid w:val="0038446D"/>
    <w:rsid w:val="00387FB7"/>
    <w:rsid w:val="0039131A"/>
    <w:rsid w:val="00392122"/>
    <w:rsid w:val="0039438D"/>
    <w:rsid w:val="003977F8"/>
    <w:rsid w:val="003A0104"/>
    <w:rsid w:val="003A1AB7"/>
    <w:rsid w:val="003A2201"/>
    <w:rsid w:val="003A34BB"/>
    <w:rsid w:val="003A4A1B"/>
    <w:rsid w:val="003A67A0"/>
    <w:rsid w:val="003B1DBE"/>
    <w:rsid w:val="003B34CB"/>
    <w:rsid w:val="003B356A"/>
    <w:rsid w:val="003B61CA"/>
    <w:rsid w:val="003B66B4"/>
    <w:rsid w:val="003B6D5F"/>
    <w:rsid w:val="003D0191"/>
    <w:rsid w:val="003D4433"/>
    <w:rsid w:val="003E0BC8"/>
    <w:rsid w:val="003E175A"/>
    <w:rsid w:val="003E4618"/>
    <w:rsid w:val="003E5466"/>
    <w:rsid w:val="003E6476"/>
    <w:rsid w:val="003F0062"/>
    <w:rsid w:val="003F1E54"/>
    <w:rsid w:val="003F2469"/>
    <w:rsid w:val="003F4B0B"/>
    <w:rsid w:val="003F55AE"/>
    <w:rsid w:val="003F58BE"/>
    <w:rsid w:val="003F5EDD"/>
    <w:rsid w:val="00401A6A"/>
    <w:rsid w:val="00402415"/>
    <w:rsid w:val="004044EE"/>
    <w:rsid w:val="004128D8"/>
    <w:rsid w:val="0041722E"/>
    <w:rsid w:val="00417EE5"/>
    <w:rsid w:val="004201D5"/>
    <w:rsid w:val="00421938"/>
    <w:rsid w:val="00422500"/>
    <w:rsid w:val="00426F9B"/>
    <w:rsid w:val="0042704E"/>
    <w:rsid w:val="0043298F"/>
    <w:rsid w:val="004376D1"/>
    <w:rsid w:val="00441342"/>
    <w:rsid w:val="004430CC"/>
    <w:rsid w:val="00443464"/>
    <w:rsid w:val="00445876"/>
    <w:rsid w:val="00446EAC"/>
    <w:rsid w:val="0045042A"/>
    <w:rsid w:val="00453230"/>
    <w:rsid w:val="00455796"/>
    <w:rsid w:val="00455FC3"/>
    <w:rsid w:val="0045677C"/>
    <w:rsid w:val="00460D92"/>
    <w:rsid w:val="00463B08"/>
    <w:rsid w:val="00470BA1"/>
    <w:rsid w:val="004819CE"/>
    <w:rsid w:val="00481A16"/>
    <w:rsid w:val="004845B7"/>
    <w:rsid w:val="004866C7"/>
    <w:rsid w:val="00486A45"/>
    <w:rsid w:val="004907D8"/>
    <w:rsid w:val="004918CC"/>
    <w:rsid w:val="00492185"/>
    <w:rsid w:val="00492C3C"/>
    <w:rsid w:val="004937E8"/>
    <w:rsid w:val="004965D9"/>
    <w:rsid w:val="00496A68"/>
    <w:rsid w:val="004979B4"/>
    <w:rsid w:val="00497C07"/>
    <w:rsid w:val="004A06D0"/>
    <w:rsid w:val="004A0C76"/>
    <w:rsid w:val="004A17DF"/>
    <w:rsid w:val="004A1A63"/>
    <w:rsid w:val="004A201C"/>
    <w:rsid w:val="004A3858"/>
    <w:rsid w:val="004A4685"/>
    <w:rsid w:val="004B36B6"/>
    <w:rsid w:val="004B485F"/>
    <w:rsid w:val="004B6C99"/>
    <w:rsid w:val="004B6FF3"/>
    <w:rsid w:val="004C07F9"/>
    <w:rsid w:val="004C1444"/>
    <w:rsid w:val="004C16F3"/>
    <w:rsid w:val="004C17C9"/>
    <w:rsid w:val="004C3647"/>
    <w:rsid w:val="004C3A2D"/>
    <w:rsid w:val="004C3BCA"/>
    <w:rsid w:val="004C5BDA"/>
    <w:rsid w:val="004D13AD"/>
    <w:rsid w:val="004D55D5"/>
    <w:rsid w:val="004D5E65"/>
    <w:rsid w:val="004D6D46"/>
    <w:rsid w:val="004D7BB5"/>
    <w:rsid w:val="004E03FA"/>
    <w:rsid w:val="004E483F"/>
    <w:rsid w:val="004E4C62"/>
    <w:rsid w:val="004E769B"/>
    <w:rsid w:val="004F086F"/>
    <w:rsid w:val="004F54D7"/>
    <w:rsid w:val="004F58ED"/>
    <w:rsid w:val="004F5A39"/>
    <w:rsid w:val="0050254B"/>
    <w:rsid w:val="00502649"/>
    <w:rsid w:val="005105EF"/>
    <w:rsid w:val="00510D68"/>
    <w:rsid w:val="0051595E"/>
    <w:rsid w:val="0051611E"/>
    <w:rsid w:val="00516370"/>
    <w:rsid w:val="00516F42"/>
    <w:rsid w:val="005205F3"/>
    <w:rsid w:val="005214D7"/>
    <w:rsid w:val="005250B7"/>
    <w:rsid w:val="0052762A"/>
    <w:rsid w:val="0052782A"/>
    <w:rsid w:val="00527F21"/>
    <w:rsid w:val="00530F2B"/>
    <w:rsid w:val="00531DD2"/>
    <w:rsid w:val="005324E3"/>
    <w:rsid w:val="005343D2"/>
    <w:rsid w:val="00542602"/>
    <w:rsid w:val="00542A53"/>
    <w:rsid w:val="005442F9"/>
    <w:rsid w:val="0055237A"/>
    <w:rsid w:val="0055370E"/>
    <w:rsid w:val="005559F9"/>
    <w:rsid w:val="00556E29"/>
    <w:rsid w:val="005571EB"/>
    <w:rsid w:val="00557E14"/>
    <w:rsid w:val="00560C8A"/>
    <w:rsid w:val="005618F3"/>
    <w:rsid w:val="005620D7"/>
    <w:rsid w:val="00564C4F"/>
    <w:rsid w:val="005670CC"/>
    <w:rsid w:val="00567AC9"/>
    <w:rsid w:val="00570142"/>
    <w:rsid w:val="00572A45"/>
    <w:rsid w:val="00576014"/>
    <w:rsid w:val="00576775"/>
    <w:rsid w:val="00577377"/>
    <w:rsid w:val="0058152D"/>
    <w:rsid w:val="00586C0E"/>
    <w:rsid w:val="00587064"/>
    <w:rsid w:val="005903EB"/>
    <w:rsid w:val="00590A09"/>
    <w:rsid w:val="00595777"/>
    <w:rsid w:val="00595EA8"/>
    <w:rsid w:val="00597919"/>
    <w:rsid w:val="005A0225"/>
    <w:rsid w:val="005A127B"/>
    <w:rsid w:val="005B34FA"/>
    <w:rsid w:val="005B583B"/>
    <w:rsid w:val="005B73EE"/>
    <w:rsid w:val="005C319A"/>
    <w:rsid w:val="005C3EF1"/>
    <w:rsid w:val="005C4283"/>
    <w:rsid w:val="005D01FB"/>
    <w:rsid w:val="005D02C8"/>
    <w:rsid w:val="005D2BBB"/>
    <w:rsid w:val="005D52C0"/>
    <w:rsid w:val="005D7B0B"/>
    <w:rsid w:val="005E046D"/>
    <w:rsid w:val="005E0AF0"/>
    <w:rsid w:val="005E0F31"/>
    <w:rsid w:val="005E4D03"/>
    <w:rsid w:val="005E7F72"/>
    <w:rsid w:val="005F0760"/>
    <w:rsid w:val="005F09DA"/>
    <w:rsid w:val="005F0FC4"/>
    <w:rsid w:val="005F321D"/>
    <w:rsid w:val="005F3287"/>
    <w:rsid w:val="005F33C7"/>
    <w:rsid w:val="005F5942"/>
    <w:rsid w:val="00603021"/>
    <w:rsid w:val="00605F27"/>
    <w:rsid w:val="006078E7"/>
    <w:rsid w:val="00607F75"/>
    <w:rsid w:val="00612866"/>
    <w:rsid w:val="006129D5"/>
    <w:rsid w:val="0061333A"/>
    <w:rsid w:val="00613F48"/>
    <w:rsid w:val="00617A69"/>
    <w:rsid w:val="00617E4B"/>
    <w:rsid w:val="0062111F"/>
    <w:rsid w:val="00621833"/>
    <w:rsid w:val="00621EFE"/>
    <w:rsid w:val="00622B1E"/>
    <w:rsid w:val="00623541"/>
    <w:rsid w:val="00625B1C"/>
    <w:rsid w:val="006269E8"/>
    <w:rsid w:val="006354EB"/>
    <w:rsid w:val="006400FF"/>
    <w:rsid w:val="006403DC"/>
    <w:rsid w:val="00640A36"/>
    <w:rsid w:val="00643540"/>
    <w:rsid w:val="00644959"/>
    <w:rsid w:val="00646FA3"/>
    <w:rsid w:val="006474A4"/>
    <w:rsid w:val="00652603"/>
    <w:rsid w:val="00652918"/>
    <w:rsid w:val="006552D2"/>
    <w:rsid w:val="00655426"/>
    <w:rsid w:val="00655B97"/>
    <w:rsid w:val="00656B4B"/>
    <w:rsid w:val="00657090"/>
    <w:rsid w:val="00661F83"/>
    <w:rsid w:val="0066232C"/>
    <w:rsid w:val="00665A41"/>
    <w:rsid w:val="00666BF4"/>
    <w:rsid w:val="00666BF6"/>
    <w:rsid w:val="00667095"/>
    <w:rsid w:val="00675B95"/>
    <w:rsid w:val="00680398"/>
    <w:rsid w:val="0068060E"/>
    <w:rsid w:val="00681FF8"/>
    <w:rsid w:val="00683FC8"/>
    <w:rsid w:val="00684B36"/>
    <w:rsid w:val="0068545C"/>
    <w:rsid w:val="00686E26"/>
    <w:rsid w:val="006937DA"/>
    <w:rsid w:val="00694F37"/>
    <w:rsid w:val="00695768"/>
    <w:rsid w:val="0069699D"/>
    <w:rsid w:val="00696E9A"/>
    <w:rsid w:val="006A0D11"/>
    <w:rsid w:val="006A52E6"/>
    <w:rsid w:val="006A6562"/>
    <w:rsid w:val="006B036D"/>
    <w:rsid w:val="006B1595"/>
    <w:rsid w:val="006B1E14"/>
    <w:rsid w:val="006B3DF7"/>
    <w:rsid w:val="006C43AB"/>
    <w:rsid w:val="006C55D4"/>
    <w:rsid w:val="006D0B2F"/>
    <w:rsid w:val="006D0DBC"/>
    <w:rsid w:val="006D2550"/>
    <w:rsid w:val="006D33A3"/>
    <w:rsid w:val="006D33B0"/>
    <w:rsid w:val="006D6BD8"/>
    <w:rsid w:val="006E4912"/>
    <w:rsid w:val="006E7CE4"/>
    <w:rsid w:val="006F559D"/>
    <w:rsid w:val="006F764A"/>
    <w:rsid w:val="00701750"/>
    <w:rsid w:val="00701F1A"/>
    <w:rsid w:val="00702711"/>
    <w:rsid w:val="00702892"/>
    <w:rsid w:val="00703D36"/>
    <w:rsid w:val="0070623A"/>
    <w:rsid w:val="007067F0"/>
    <w:rsid w:val="0071218F"/>
    <w:rsid w:val="00713060"/>
    <w:rsid w:val="00715819"/>
    <w:rsid w:val="00717DA4"/>
    <w:rsid w:val="007216A1"/>
    <w:rsid w:val="00721EFC"/>
    <w:rsid w:val="00723E98"/>
    <w:rsid w:val="007252C6"/>
    <w:rsid w:val="00727028"/>
    <w:rsid w:val="007330D3"/>
    <w:rsid w:val="00734AE0"/>
    <w:rsid w:val="007351A0"/>
    <w:rsid w:val="0073577C"/>
    <w:rsid w:val="007358C5"/>
    <w:rsid w:val="0074084A"/>
    <w:rsid w:val="00740E57"/>
    <w:rsid w:val="00743D2B"/>
    <w:rsid w:val="007440E9"/>
    <w:rsid w:val="00745ED4"/>
    <w:rsid w:val="007511C5"/>
    <w:rsid w:val="00752966"/>
    <w:rsid w:val="00754691"/>
    <w:rsid w:val="00755B77"/>
    <w:rsid w:val="00756C6F"/>
    <w:rsid w:val="00757401"/>
    <w:rsid w:val="007575F8"/>
    <w:rsid w:val="00762740"/>
    <w:rsid w:val="00763CE0"/>
    <w:rsid w:val="0076459C"/>
    <w:rsid w:val="0076686C"/>
    <w:rsid w:val="00766CE5"/>
    <w:rsid w:val="00766D63"/>
    <w:rsid w:val="00766DDA"/>
    <w:rsid w:val="00770C71"/>
    <w:rsid w:val="00770C7D"/>
    <w:rsid w:val="00770E5C"/>
    <w:rsid w:val="00771D5B"/>
    <w:rsid w:val="007733F8"/>
    <w:rsid w:val="00773E36"/>
    <w:rsid w:val="007818CF"/>
    <w:rsid w:val="00785E3E"/>
    <w:rsid w:val="00787027"/>
    <w:rsid w:val="00787ADE"/>
    <w:rsid w:val="00792B08"/>
    <w:rsid w:val="00795880"/>
    <w:rsid w:val="00795BCF"/>
    <w:rsid w:val="007A0CD5"/>
    <w:rsid w:val="007A132D"/>
    <w:rsid w:val="007A18D4"/>
    <w:rsid w:val="007A4D9A"/>
    <w:rsid w:val="007B0037"/>
    <w:rsid w:val="007B0BA0"/>
    <w:rsid w:val="007B1624"/>
    <w:rsid w:val="007B3295"/>
    <w:rsid w:val="007B4856"/>
    <w:rsid w:val="007C117A"/>
    <w:rsid w:val="007C1288"/>
    <w:rsid w:val="007C1C56"/>
    <w:rsid w:val="007D1CE7"/>
    <w:rsid w:val="007D427B"/>
    <w:rsid w:val="007D43EB"/>
    <w:rsid w:val="007E069A"/>
    <w:rsid w:val="007E311F"/>
    <w:rsid w:val="007F2CB6"/>
    <w:rsid w:val="007F4801"/>
    <w:rsid w:val="007F5BE7"/>
    <w:rsid w:val="007F6926"/>
    <w:rsid w:val="007F74CB"/>
    <w:rsid w:val="007F78B6"/>
    <w:rsid w:val="0080085B"/>
    <w:rsid w:val="00801330"/>
    <w:rsid w:val="0080460E"/>
    <w:rsid w:val="00804975"/>
    <w:rsid w:val="00806F70"/>
    <w:rsid w:val="00811127"/>
    <w:rsid w:val="00811CC4"/>
    <w:rsid w:val="00812708"/>
    <w:rsid w:val="008127D9"/>
    <w:rsid w:val="0081421E"/>
    <w:rsid w:val="00814CA0"/>
    <w:rsid w:val="00815A79"/>
    <w:rsid w:val="00817BE2"/>
    <w:rsid w:val="00817FCA"/>
    <w:rsid w:val="00821B7C"/>
    <w:rsid w:val="00821C98"/>
    <w:rsid w:val="00822A3C"/>
    <w:rsid w:val="008236F7"/>
    <w:rsid w:val="0082464F"/>
    <w:rsid w:val="00824802"/>
    <w:rsid w:val="0082522D"/>
    <w:rsid w:val="0082543C"/>
    <w:rsid w:val="008263F1"/>
    <w:rsid w:val="00826EF9"/>
    <w:rsid w:val="00827118"/>
    <w:rsid w:val="00834D25"/>
    <w:rsid w:val="00835AC7"/>
    <w:rsid w:val="00840A42"/>
    <w:rsid w:val="008420DD"/>
    <w:rsid w:val="008427E0"/>
    <w:rsid w:val="00846393"/>
    <w:rsid w:val="00847396"/>
    <w:rsid w:val="00857D43"/>
    <w:rsid w:val="00860607"/>
    <w:rsid w:val="00861B05"/>
    <w:rsid w:val="00862B18"/>
    <w:rsid w:val="00862E2B"/>
    <w:rsid w:val="008634F0"/>
    <w:rsid w:val="00863840"/>
    <w:rsid w:val="00865383"/>
    <w:rsid w:val="0086641C"/>
    <w:rsid w:val="0086782E"/>
    <w:rsid w:val="00870797"/>
    <w:rsid w:val="0087211D"/>
    <w:rsid w:val="008733E6"/>
    <w:rsid w:val="008744A0"/>
    <w:rsid w:val="00876632"/>
    <w:rsid w:val="0088107C"/>
    <w:rsid w:val="008819C9"/>
    <w:rsid w:val="00882CE0"/>
    <w:rsid w:val="0088319E"/>
    <w:rsid w:val="00883385"/>
    <w:rsid w:val="008838D1"/>
    <w:rsid w:val="008851A9"/>
    <w:rsid w:val="00890FC4"/>
    <w:rsid w:val="008919AD"/>
    <w:rsid w:val="00891C17"/>
    <w:rsid w:val="00893141"/>
    <w:rsid w:val="0089396C"/>
    <w:rsid w:val="008955C0"/>
    <w:rsid w:val="00897C4B"/>
    <w:rsid w:val="00897EB4"/>
    <w:rsid w:val="008A079D"/>
    <w:rsid w:val="008A10DC"/>
    <w:rsid w:val="008A19D2"/>
    <w:rsid w:val="008A27B9"/>
    <w:rsid w:val="008A39BE"/>
    <w:rsid w:val="008B221E"/>
    <w:rsid w:val="008B2A0A"/>
    <w:rsid w:val="008B347C"/>
    <w:rsid w:val="008B3BE1"/>
    <w:rsid w:val="008B4F02"/>
    <w:rsid w:val="008B4F19"/>
    <w:rsid w:val="008C1BE9"/>
    <w:rsid w:val="008C3A37"/>
    <w:rsid w:val="008C602B"/>
    <w:rsid w:val="008C752D"/>
    <w:rsid w:val="008D0D6C"/>
    <w:rsid w:val="008D1728"/>
    <w:rsid w:val="008D2BF9"/>
    <w:rsid w:val="008D35A0"/>
    <w:rsid w:val="008D489F"/>
    <w:rsid w:val="008D5D81"/>
    <w:rsid w:val="008D6193"/>
    <w:rsid w:val="008E0110"/>
    <w:rsid w:val="008E0495"/>
    <w:rsid w:val="008E0E96"/>
    <w:rsid w:val="008E4ABD"/>
    <w:rsid w:val="008E4E39"/>
    <w:rsid w:val="008E5DCB"/>
    <w:rsid w:val="008F0F09"/>
    <w:rsid w:val="008F4520"/>
    <w:rsid w:val="008F6B9E"/>
    <w:rsid w:val="00902D4F"/>
    <w:rsid w:val="00905C7E"/>
    <w:rsid w:val="00912290"/>
    <w:rsid w:val="00913419"/>
    <w:rsid w:val="00915E91"/>
    <w:rsid w:val="00920135"/>
    <w:rsid w:val="009223C7"/>
    <w:rsid w:val="0092458A"/>
    <w:rsid w:val="00925930"/>
    <w:rsid w:val="009264E9"/>
    <w:rsid w:val="0092770F"/>
    <w:rsid w:val="00930F23"/>
    <w:rsid w:val="00931779"/>
    <w:rsid w:val="0093254B"/>
    <w:rsid w:val="00932718"/>
    <w:rsid w:val="009333FB"/>
    <w:rsid w:val="00935188"/>
    <w:rsid w:val="009367DB"/>
    <w:rsid w:val="0093709D"/>
    <w:rsid w:val="00937F0E"/>
    <w:rsid w:val="009419D3"/>
    <w:rsid w:val="00943B15"/>
    <w:rsid w:val="00946241"/>
    <w:rsid w:val="00946954"/>
    <w:rsid w:val="009471D5"/>
    <w:rsid w:val="009507FD"/>
    <w:rsid w:val="009560A2"/>
    <w:rsid w:val="009567D7"/>
    <w:rsid w:val="00960E5C"/>
    <w:rsid w:val="0096262E"/>
    <w:rsid w:val="00964AA9"/>
    <w:rsid w:val="00965EE1"/>
    <w:rsid w:val="00966D7F"/>
    <w:rsid w:val="00970120"/>
    <w:rsid w:val="009706E8"/>
    <w:rsid w:val="00970975"/>
    <w:rsid w:val="00970FC4"/>
    <w:rsid w:val="0097310A"/>
    <w:rsid w:val="00973671"/>
    <w:rsid w:val="009752B7"/>
    <w:rsid w:val="009774B2"/>
    <w:rsid w:val="009777C5"/>
    <w:rsid w:val="00992B51"/>
    <w:rsid w:val="0099460D"/>
    <w:rsid w:val="00996248"/>
    <w:rsid w:val="0099767D"/>
    <w:rsid w:val="009A129B"/>
    <w:rsid w:val="009A51C4"/>
    <w:rsid w:val="009A588B"/>
    <w:rsid w:val="009A6925"/>
    <w:rsid w:val="009B4E1C"/>
    <w:rsid w:val="009B6FBC"/>
    <w:rsid w:val="009B70E3"/>
    <w:rsid w:val="009B71FA"/>
    <w:rsid w:val="009C5FB6"/>
    <w:rsid w:val="009C793F"/>
    <w:rsid w:val="009D1C14"/>
    <w:rsid w:val="009D3F65"/>
    <w:rsid w:val="009D7561"/>
    <w:rsid w:val="009E1489"/>
    <w:rsid w:val="009E314F"/>
    <w:rsid w:val="009E35C7"/>
    <w:rsid w:val="009E5276"/>
    <w:rsid w:val="009F1544"/>
    <w:rsid w:val="009F24EB"/>
    <w:rsid w:val="009F4644"/>
    <w:rsid w:val="009F5615"/>
    <w:rsid w:val="009F6FBD"/>
    <w:rsid w:val="00A01D3C"/>
    <w:rsid w:val="00A023AA"/>
    <w:rsid w:val="00A024FC"/>
    <w:rsid w:val="00A05260"/>
    <w:rsid w:val="00A06E39"/>
    <w:rsid w:val="00A07F71"/>
    <w:rsid w:val="00A165BA"/>
    <w:rsid w:val="00A20235"/>
    <w:rsid w:val="00A216D8"/>
    <w:rsid w:val="00A21F18"/>
    <w:rsid w:val="00A22BE3"/>
    <w:rsid w:val="00A22D55"/>
    <w:rsid w:val="00A23F19"/>
    <w:rsid w:val="00A2595D"/>
    <w:rsid w:val="00A259BD"/>
    <w:rsid w:val="00A27A66"/>
    <w:rsid w:val="00A33287"/>
    <w:rsid w:val="00A334C9"/>
    <w:rsid w:val="00A348A6"/>
    <w:rsid w:val="00A35125"/>
    <w:rsid w:val="00A352FE"/>
    <w:rsid w:val="00A3771D"/>
    <w:rsid w:val="00A405F7"/>
    <w:rsid w:val="00A4265D"/>
    <w:rsid w:val="00A441D9"/>
    <w:rsid w:val="00A45F3F"/>
    <w:rsid w:val="00A465B6"/>
    <w:rsid w:val="00A47CAA"/>
    <w:rsid w:val="00A50F96"/>
    <w:rsid w:val="00A513AA"/>
    <w:rsid w:val="00A51886"/>
    <w:rsid w:val="00A523A5"/>
    <w:rsid w:val="00A54442"/>
    <w:rsid w:val="00A5453B"/>
    <w:rsid w:val="00A548D4"/>
    <w:rsid w:val="00A54CC3"/>
    <w:rsid w:val="00A628B1"/>
    <w:rsid w:val="00A63430"/>
    <w:rsid w:val="00A63984"/>
    <w:rsid w:val="00A64FBA"/>
    <w:rsid w:val="00A7155B"/>
    <w:rsid w:val="00A720E5"/>
    <w:rsid w:val="00A72330"/>
    <w:rsid w:val="00A745A5"/>
    <w:rsid w:val="00A749B8"/>
    <w:rsid w:val="00A77813"/>
    <w:rsid w:val="00A77EC1"/>
    <w:rsid w:val="00A80105"/>
    <w:rsid w:val="00A80301"/>
    <w:rsid w:val="00A8071C"/>
    <w:rsid w:val="00A80B63"/>
    <w:rsid w:val="00A83CD2"/>
    <w:rsid w:val="00A8510B"/>
    <w:rsid w:val="00A8660E"/>
    <w:rsid w:val="00A87716"/>
    <w:rsid w:val="00A9154A"/>
    <w:rsid w:val="00A92D64"/>
    <w:rsid w:val="00A93854"/>
    <w:rsid w:val="00A964C0"/>
    <w:rsid w:val="00A96C40"/>
    <w:rsid w:val="00A97899"/>
    <w:rsid w:val="00AA1A3E"/>
    <w:rsid w:val="00AA1BAB"/>
    <w:rsid w:val="00AB06CF"/>
    <w:rsid w:val="00AB10BF"/>
    <w:rsid w:val="00AC05E7"/>
    <w:rsid w:val="00AC5FA2"/>
    <w:rsid w:val="00AD3E51"/>
    <w:rsid w:val="00AD45F1"/>
    <w:rsid w:val="00AD4D72"/>
    <w:rsid w:val="00AD4D92"/>
    <w:rsid w:val="00AE10C6"/>
    <w:rsid w:val="00AE6EAC"/>
    <w:rsid w:val="00AF7E73"/>
    <w:rsid w:val="00B00CE8"/>
    <w:rsid w:val="00B01AA9"/>
    <w:rsid w:val="00B01E06"/>
    <w:rsid w:val="00B03049"/>
    <w:rsid w:val="00B038F0"/>
    <w:rsid w:val="00B03C67"/>
    <w:rsid w:val="00B04AD6"/>
    <w:rsid w:val="00B13BAD"/>
    <w:rsid w:val="00B14E5D"/>
    <w:rsid w:val="00B15863"/>
    <w:rsid w:val="00B17B25"/>
    <w:rsid w:val="00B17E49"/>
    <w:rsid w:val="00B22B81"/>
    <w:rsid w:val="00B26F6D"/>
    <w:rsid w:val="00B27ACC"/>
    <w:rsid w:val="00B30D04"/>
    <w:rsid w:val="00B30EF2"/>
    <w:rsid w:val="00B310C9"/>
    <w:rsid w:val="00B33924"/>
    <w:rsid w:val="00B33DC0"/>
    <w:rsid w:val="00B372AE"/>
    <w:rsid w:val="00B409A3"/>
    <w:rsid w:val="00B44042"/>
    <w:rsid w:val="00B447BD"/>
    <w:rsid w:val="00B451CA"/>
    <w:rsid w:val="00B45DD2"/>
    <w:rsid w:val="00B46513"/>
    <w:rsid w:val="00B47920"/>
    <w:rsid w:val="00B52790"/>
    <w:rsid w:val="00B53D0D"/>
    <w:rsid w:val="00B57D2C"/>
    <w:rsid w:val="00B57DD4"/>
    <w:rsid w:val="00B60F0D"/>
    <w:rsid w:val="00B616EF"/>
    <w:rsid w:val="00B62F6C"/>
    <w:rsid w:val="00B639E4"/>
    <w:rsid w:val="00B643F5"/>
    <w:rsid w:val="00B64DDD"/>
    <w:rsid w:val="00B654F8"/>
    <w:rsid w:val="00B66FCE"/>
    <w:rsid w:val="00B7015E"/>
    <w:rsid w:val="00B712DE"/>
    <w:rsid w:val="00B73269"/>
    <w:rsid w:val="00B741AB"/>
    <w:rsid w:val="00B75713"/>
    <w:rsid w:val="00B77CB5"/>
    <w:rsid w:val="00B80E8F"/>
    <w:rsid w:val="00B82A8C"/>
    <w:rsid w:val="00B866FC"/>
    <w:rsid w:val="00B86C54"/>
    <w:rsid w:val="00B87DD9"/>
    <w:rsid w:val="00B904B6"/>
    <w:rsid w:val="00B92F8F"/>
    <w:rsid w:val="00B9418E"/>
    <w:rsid w:val="00B9467F"/>
    <w:rsid w:val="00B95184"/>
    <w:rsid w:val="00B97CBC"/>
    <w:rsid w:val="00B97F84"/>
    <w:rsid w:val="00BA008F"/>
    <w:rsid w:val="00BA535A"/>
    <w:rsid w:val="00BA6833"/>
    <w:rsid w:val="00BA7393"/>
    <w:rsid w:val="00BA7514"/>
    <w:rsid w:val="00BB0D01"/>
    <w:rsid w:val="00BB2F11"/>
    <w:rsid w:val="00BB686A"/>
    <w:rsid w:val="00BB7077"/>
    <w:rsid w:val="00BC137D"/>
    <w:rsid w:val="00BC2580"/>
    <w:rsid w:val="00BC3155"/>
    <w:rsid w:val="00BC3F43"/>
    <w:rsid w:val="00BC455E"/>
    <w:rsid w:val="00BD2B53"/>
    <w:rsid w:val="00BD5108"/>
    <w:rsid w:val="00BD761D"/>
    <w:rsid w:val="00BE2D7B"/>
    <w:rsid w:val="00BE5560"/>
    <w:rsid w:val="00BF5991"/>
    <w:rsid w:val="00BF5BA4"/>
    <w:rsid w:val="00C002E2"/>
    <w:rsid w:val="00C0057E"/>
    <w:rsid w:val="00C01B8B"/>
    <w:rsid w:val="00C02760"/>
    <w:rsid w:val="00C03C2A"/>
    <w:rsid w:val="00C04882"/>
    <w:rsid w:val="00C048A0"/>
    <w:rsid w:val="00C0547A"/>
    <w:rsid w:val="00C05D8A"/>
    <w:rsid w:val="00C13F0A"/>
    <w:rsid w:val="00C15285"/>
    <w:rsid w:val="00C16C08"/>
    <w:rsid w:val="00C211CC"/>
    <w:rsid w:val="00C23BFC"/>
    <w:rsid w:val="00C258E3"/>
    <w:rsid w:val="00C314D9"/>
    <w:rsid w:val="00C31FA2"/>
    <w:rsid w:val="00C322A1"/>
    <w:rsid w:val="00C32535"/>
    <w:rsid w:val="00C33D8C"/>
    <w:rsid w:val="00C34AF1"/>
    <w:rsid w:val="00C36EC5"/>
    <w:rsid w:val="00C47C4B"/>
    <w:rsid w:val="00C5248B"/>
    <w:rsid w:val="00C53AC5"/>
    <w:rsid w:val="00C54747"/>
    <w:rsid w:val="00C55632"/>
    <w:rsid w:val="00C61A0F"/>
    <w:rsid w:val="00C631AC"/>
    <w:rsid w:val="00C6690C"/>
    <w:rsid w:val="00C704C9"/>
    <w:rsid w:val="00C7065A"/>
    <w:rsid w:val="00C70B25"/>
    <w:rsid w:val="00C70D95"/>
    <w:rsid w:val="00C7135A"/>
    <w:rsid w:val="00C74FD6"/>
    <w:rsid w:val="00C773AF"/>
    <w:rsid w:val="00C77A9F"/>
    <w:rsid w:val="00C80BC1"/>
    <w:rsid w:val="00C817D2"/>
    <w:rsid w:val="00C84721"/>
    <w:rsid w:val="00C91D42"/>
    <w:rsid w:val="00C935D4"/>
    <w:rsid w:val="00C94607"/>
    <w:rsid w:val="00CA07DE"/>
    <w:rsid w:val="00CA0A17"/>
    <w:rsid w:val="00CA3AD6"/>
    <w:rsid w:val="00CA4AA4"/>
    <w:rsid w:val="00CA7BE8"/>
    <w:rsid w:val="00CB0AA9"/>
    <w:rsid w:val="00CB2807"/>
    <w:rsid w:val="00CB3455"/>
    <w:rsid w:val="00CB3C8C"/>
    <w:rsid w:val="00CB4183"/>
    <w:rsid w:val="00CB4CE3"/>
    <w:rsid w:val="00CB69C7"/>
    <w:rsid w:val="00CB727D"/>
    <w:rsid w:val="00CB7BF8"/>
    <w:rsid w:val="00CC1A70"/>
    <w:rsid w:val="00CC3BB2"/>
    <w:rsid w:val="00CC4425"/>
    <w:rsid w:val="00CC629A"/>
    <w:rsid w:val="00CD01BA"/>
    <w:rsid w:val="00CD0A0C"/>
    <w:rsid w:val="00CD185E"/>
    <w:rsid w:val="00CE0D87"/>
    <w:rsid w:val="00CE284C"/>
    <w:rsid w:val="00CE296B"/>
    <w:rsid w:val="00CE4D8A"/>
    <w:rsid w:val="00CE5A9A"/>
    <w:rsid w:val="00CE79F6"/>
    <w:rsid w:val="00CF0D10"/>
    <w:rsid w:val="00CF0EF0"/>
    <w:rsid w:val="00CF239A"/>
    <w:rsid w:val="00CF3907"/>
    <w:rsid w:val="00CF7C4A"/>
    <w:rsid w:val="00D059B3"/>
    <w:rsid w:val="00D1101F"/>
    <w:rsid w:val="00D123E8"/>
    <w:rsid w:val="00D126E6"/>
    <w:rsid w:val="00D1363B"/>
    <w:rsid w:val="00D15670"/>
    <w:rsid w:val="00D15AC0"/>
    <w:rsid w:val="00D16DE1"/>
    <w:rsid w:val="00D20F6C"/>
    <w:rsid w:val="00D21914"/>
    <w:rsid w:val="00D22DE9"/>
    <w:rsid w:val="00D2723A"/>
    <w:rsid w:val="00D2783F"/>
    <w:rsid w:val="00D34794"/>
    <w:rsid w:val="00D35968"/>
    <w:rsid w:val="00D36A87"/>
    <w:rsid w:val="00D36E2D"/>
    <w:rsid w:val="00D41C93"/>
    <w:rsid w:val="00D423F8"/>
    <w:rsid w:val="00D439E7"/>
    <w:rsid w:val="00D47188"/>
    <w:rsid w:val="00D47670"/>
    <w:rsid w:val="00D47932"/>
    <w:rsid w:val="00D47F96"/>
    <w:rsid w:val="00D50BDD"/>
    <w:rsid w:val="00D50FE3"/>
    <w:rsid w:val="00D56E8E"/>
    <w:rsid w:val="00D57E5B"/>
    <w:rsid w:val="00D6185C"/>
    <w:rsid w:val="00D62A3F"/>
    <w:rsid w:val="00D727B9"/>
    <w:rsid w:val="00D73EB2"/>
    <w:rsid w:val="00D75F0F"/>
    <w:rsid w:val="00D767A8"/>
    <w:rsid w:val="00D76E3C"/>
    <w:rsid w:val="00D77064"/>
    <w:rsid w:val="00D77F1D"/>
    <w:rsid w:val="00D80059"/>
    <w:rsid w:val="00D82094"/>
    <w:rsid w:val="00D83227"/>
    <w:rsid w:val="00D856DB"/>
    <w:rsid w:val="00D85AE6"/>
    <w:rsid w:val="00D87B24"/>
    <w:rsid w:val="00DA2B6D"/>
    <w:rsid w:val="00DA3643"/>
    <w:rsid w:val="00DA4E0E"/>
    <w:rsid w:val="00DA6BA4"/>
    <w:rsid w:val="00DB172E"/>
    <w:rsid w:val="00DB3666"/>
    <w:rsid w:val="00DC0556"/>
    <w:rsid w:val="00DC0717"/>
    <w:rsid w:val="00DC2142"/>
    <w:rsid w:val="00DC5732"/>
    <w:rsid w:val="00DC7169"/>
    <w:rsid w:val="00DC7222"/>
    <w:rsid w:val="00DD1E58"/>
    <w:rsid w:val="00DD5E9E"/>
    <w:rsid w:val="00DE0FFE"/>
    <w:rsid w:val="00DE1601"/>
    <w:rsid w:val="00DE3167"/>
    <w:rsid w:val="00DE39CC"/>
    <w:rsid w:val="00DE67CD"/>
    <w:rsid w:val="00DE6EF2"/>
    <w:rsid w:val="00DF001B"/>
    <w:rsid w:val="00DF00AB"/>
    <w:rsid w:val="00DF4498"/>
    <w:rsid w:val="00DF7E7C"/>
    <w:rsid w:val="00E01A2B"/>
    <w:rsid w:val="00E029CB"/>
    <w:rsid w:val="00E02AFE"/>
    <w:rsid w:val="00E03FF4"/>
    <w:rsid w:val="00E10048"/>
    <w:rsid w:val="00E1273F"/>
    <w:rsid w:val="00E13840"/>
    <w:rsid w:val="00E2220B"/>
    <w:rsid w:val="00E23B6A"/>
    <w:rsid w:val="00E2724C"/>
    <w:rsid w:val="00E343DA"/>
    <w:rsid w:val="00E3795C"/>
    <w:rsid w:val="00E37E62"/>
    <w:rsid w:val="00E411A3"/>
    <w:rsid w:val="00E45630"/>
    <w:rsid w:val="00E45FBA"/>
    <w:rsid w:val="00E5183C"/>
    <w:rsid w:val="00E53CF1"/>
    <w:rsid w:val="00E54B45"/>
    <w:rsid w:val="00E579EA"/>
    <w:rsid w:val="00E57A93"/>
    <w:rsid w:val="00E60845"/>
    <w:rsid w:val="00E638A5"/>
    <w:rsid w:val="00E64311"/>
    <w:rsid w:val="00E65208"/>
    <w:rsid w:val="00E6533E"/>
    <w:rsid w:val="00E70A6C"/>
    <w:rsid w:val="00E75F19"/>
    <w:rsid w:val="00E77F10"/>
    <w:rsid w:val="00E80926"/>
    <w:rsid w:val="00E836CF"/>
    <w:rsid w:val="00E85E76"/>
    <w:rsid w:val="00E85FB5"/>
    <w:rsid w:val="00E8659D"/>
    <w:rsid w:val="00E91EDE"/>
    <w:rsid w:val="00E93F70"/>
    <w:rsid w:val="00E9670C"/>
    <w:rsid w:val="00EA457E"/>
    <w:rsid w:val="00EA49B9"/>
    <w:rsid w:val="00EA49EA"/>
    <w:rsid w:val="00EA4FF0"/>
    <w:rsid w:val="00EA620D"/>
    <w:rsid w:val="00EB2CD7"/>
    <w:rsid w:val="00EB46F0"/>
    <w:rsid w:val="00EB48AC"/>
    <w:rsid w:val="00EB655B"/>
    <w:rsid w:val="00EB6680"/>
    <w:rsid w:val="00EC0574"/>
    <w:rsid w:val="00EC0791"/>
    <w:rsid w:val="00EC1196"/>
    <w:rsid w:val="00EC1980"/>
    <w:rsid w:val="00EC46F2"/>
    <w:rsid w:val="00EC5270"/>
    <w:rsid w:val="00EC5278"/>
    <w:rsid w:val="00EC73A9"/>
    <w:rsid w:val="00EC7A7D"/>
    <w:rsid w:val="00ED17CF"/>
    <w:rsid w:val="00ED1A5D"/>
    <w:rsid w:val="00ED278A"/>
    <w:rsid w:val="00ED364B"/>
    <w:rsid w:val="00ED3D61"/>
    <w:rsid w:val="00ED3F44"/>
    <w:rsid w:val="00ED5627"/>
    <w:rsid w:val="00EE58E2"/>
    <w:rsid w:val="00EF0973"/>
    <w:rsid w:val="00EF20AC"/>
    <w:rsid w:val="00EF3661"/>
    <w:rsid w:val="00EF4785"/>
    <w:rsid w:val="00EF702A"/>
    <w:rsid w:val="00EF7673"/>
    <w:rsid w:val="00F00A5D"/>
    <w:rsid w:val="00F1022D"/>
    <w:rsid w:val="00F10488"/>
    <w:rsid w:val="00F10E4E"/>
    <w:rsid w:val="00F118D0"/>
    <w:rsid w:val="00F11D8B"/>
    <w:rsid w:val="00F13263"/>
    <w:rsid w:val="00F14D26"/>
    <w:rsid w:val="00F1548E"/>
    <w:rsid w:val="00F17C45"/>
    <w:rsid w:val="00F208DE"/>
    <w:rsid w:val="00F22513"/>
    <w:rsid w:val="00F26512"/>
    <w:rsid w:val="00F2736E"/>
    <w:rsid w:val="00F3239E"/>
    <w:rsid w:val="00F3596B"/>
    <w:rsid w:val="00F37388"/>
    <w:rsid w:val="00F4057F"/>
    <w:rsid w:val="00F423E7"/>
    <w:rsid w:val="00F426CF"/>
    <w:rsid w:val="00F42FE4"/>
    <w:rsid w:val="00F44684"/>
    <w:rsid w:val="00F44CD7"/>
    <w:rsid w:val="00F45ABA"/>
    <w:rsid w:val="00F45DC3"/>
    <w:rsid w:val="00F469EF"/>
    <w:rsid w:val="00F51333"/>
    <w:rsid w:val="00F533A9"/>
    <w:rsid w:val="00F555EC"/>
    <w:rsid w:val="00F56979"/>
    <w:rsid w:val="00F6050F"/>
    <w:rsid w:val="00F6356E"/>
    <w:rsid w:val="00F66667"/>
    <w:rsid w:val="00F6712B"/>
    <w:rsid w:val="00F67C04"/>
    <w:rsid w:val="00F736DD"/>
    <w:rsid w:val="00F80890"/>
    <w:rsid w:val="00F816B2"/>
    <w:rsid w:val="00F86467"/>
    <w:rsid w:val="00F90467"/>
    <w:rsid w:val="00F907E5"/>
    <w:rsid w:val="00F92C2D"/>
    <w:rsid w:val="00F93CAE"/>
    <w:rsid w:val="00F96F60"/>
    <w:rsid w:val="00FA0A02"/>
    <w:rsid w:val="00FA2F41"/>
    <w:rsid w:val="00FA3EBD"/>
    <w:rsid w:val="00FB1C0C"/>
    <w:rsid w:val="00FB288C"/>
    <w:rsid w:val="00FB2CF6"/>
    <w:rsid w:val="00FB3436"/>
    <w:rsid w:val="00FC6A82"/>
    <w:rsid w:val="00FC791F"/>
    <w:rsid w:val="00FC7B55"/>
    <w:rsid w:val="00FC7FC3"/>
    <w:rsid w:val="00FD0D74"/>
    <w:rsid w:val="00FD1A88"/>
    <w:rsid w:val="00FD3530"/>
    <w:rsid w:val="00FD37A8"/>
    <w:rsid w:val="00FD5330"/>
    <w:rsid w:val="00FD53ED"/>
    <w:rsid w:val="00FD6530"/>
    <w:rsid w:val="00FD7488"/>
    <w:rsid w:val="00FD77AE"/>
    <w:rsid w:val="00FE35B5"/>
    <w:rsid w:val="00FE3A9D"/>
    <w:rsid w:val="00FE4715"/>
    <w:rsid w:val="00FE5358"/>
    <w:rsid w:val="00FE53D7"/>
    <w:rsid w:val="00FF033D"/>
    <w:rsid w:val="00FF1619"/>
    <w:rsid w:val="00FF3772"/>
    <w:rsid w:val="00FF47F8"/>
    <w:rsid w:val="00FF4A8E"/>
    <w:rsid w:val="00FF4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62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7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760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07C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96C4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17DA4"/>
    <w:rPr>
      <w:color w:val="0000FF"/>
      <w:u w:val="single"/>
    </w:rPr>
  </w:style>
  <w:style w:type="paragraph" w:styleId="Nagwek">
    <w:name w:val="header"/>
    <w:aliases w:val="Nagłówek strony 1"/>
    <w:basedOn w:val="Normalny"/>
    <w:link w:val="NagwekZnak"/>
    <w:rsid w:val="00717DA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17D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7DA4"/>
  </w:style>
  <w:style w:type="paragraph" w:styleId="Spistreci1">
    <w:name w:val="toc 1"/>
    <w:basedOn w:val="Normalny"/>
    <w:next w:val="Normalny"/>
    <w:autoRedefine/>
    <w:uiPriority w:val="39"/>
    <w:rsid w:val="00756C6F"/>
    <w:pPr>
      <w:tabs>
        <w:tab w:val="left" w:pos="480"/>
        <w:tab w:val="right" w:leader="dot" w:pos="9488"/>
      </w:tabs>
    </w:pPr>
    <w:rPr>
      <w:rFonts w:ascii="Arial" w:hAnsi="Arial" w:cs="Arial"/>
      <w:noProof/>
      <w:sz w:val="18"/>
    </w:rPr>
  </w:style>
  <w:style w:type="paragraph" w:styleId="Spistreci2">
    <w:name w:val="toc 2"/>
    <w:basedOn w:val="Normalny"/>
    <w:next w:val="Normalny"/>
    <w:autoRedefine/>
    <w:uiPriority w:val="39"/>
    <w:rsid w:val="004D55D5"/>
    <w:pPr>
      <w:tabs>
        <w:tab w:val="left" w:pos="709"/>
        <w:tab w:val="left" w:pos="993"/>
        <w:tab w:val="right" w:leader="dot" w:pos="9497"/>
      </w:tabs>
      <w:spacing w:before="60" w:after="60"/>
      <w:ind w:left="238"/>
      <w:jc w:val="both"/>
    </w:pPr>
    <w:rPr>
      <w:rFonts w:ascii="Verdana" w:hAnsi="Verdana"/>
      <w:sz w:val="18"/>
    </w:rPr>
  </w:style>
  <w:style w:type="paragraph" w:customStyle="1" w:styleId="michalk">
    <w:name w:val="michalk"/>
    <w:basedOn w:val="Nagwek1"/>
    <w:rsid w:val="00717DA4"/>
    <w:pPr>
      <w:tabs>
        <w:tab w:val="num" w:pos="360"/>
      </w:tabs>
      <w:spacing w:before="0" w:after="0" w:line="360" w:lineRule="auto"/>
      <w:ind w:left="360" w:hanging="360"/>
    </w:pPr>
    <w:rPr>
      <w:rFonts w:ascii="Verdana" w:hAnsi="Verdana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E4E39"/>
    <w:pPr>
      <w:tabs>
        <w:tab w:val="left" w:pos="1100"/>
        <w:tab w:val="right" w:pos="9498"/>
      </w:tabs>
      <w:ind w:left="480"/>
      <w:jc w:val="both"/>
    </w:pPr>
    <w:rPr>
      <w:rFonts w:ascii="Verdana" w:hAnsi="Verdana"/>
      <w:sz w:val="20"/>
    </w:rPr>
  </w:style>
  <w:style w:type="paragraph" w:customStyle="1" w:styleId="1poziomELO">
    <w:name w:val="1_poziom_ELO"/>
    <w:basedOn w:val="Nagwek1"/>
    <w:rsid w:val="00717DA4"/>
    <w:pPr>
      <w:spacing w:before="0" w:after="0" w:line="360" w:lineRule="auto"/>
      <w:jc w:val="center"/>
    </w:pPr>
  </w:style>
  <w:style w:type="paragraph" w:customStyle="1" w:styleId="2poziomELO">
    <w:name w:val="2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Naglowek3">
    <w:name w:val="Naglowek 3"/>
    <w:basedOn w:val="Normalny"/>
    <w:rsid w:val="00717DA4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customStyle="1" w:styleId="Znak">
    <w:name w:val="Znak"/>
    <w:basedOn w:val="Normalny"/>
    <w:rsid w:val="00717DA4"/>
    <w:pPr>
      <w:tabs>
        <w:tab w:val="left" w:pos="709"/>
      </w:tabs>
    </w:pPr>
    <w:rPr>
      <w:rFonts w:ascii="Tahoma" w:hAnsi="Tahoma"/>
    </w:rPr>
  </w:style>
  <w:style w:type="paragraph" w:customStyle="1" w:styleId="pkt">
    <w:name w:val="pkt"/>
    <w:basedOn w:val="Normalny"/>
    <w:rsid w:val="00D21914"/>
    <w:pPr>
      <w:spacing w:before="60" w:after="60"/>
      <w:ind w:left="851" w:hanging="295"/>
      <w:jc w:val="both"/>
    </w:pPr>
  </w:style>
  <w:style w:type="paragraph" w:customStyle="1" w:styleId="glowny2">
    <w:name w:val="glowny2"/>
    <w:basedOn w:val="Normalny"/>
    <w:rsid w:val="00A628B1"/>
    <w:pPr>
      <w:numPr>
        <w:ilvl w:val="1"/>
        <w:numId w:val="1"/>
      </w:numPr>
      <w:tabs>
        <w:tab w:val="clear" w:pos="720"/>
      </w:tabs>
      <w:spacing w:before="240" w:after="120"/>
      <w:ind w:left="0" w:firstLine="0"/>
      <w:jc w:val="center"/>
    </w:pPr>
    <w:rPr>
      <w:rFonts w:ascii="Verdana" w:hAnsi="Verdana"/>
      <w:b/>
    </w:rPr>
  </w:style>
  <w:style w:type="paragraph" w:customStyle="1" w:styleId="zalacznik1">
    <w:name w:val="zalacznik 1"/>
    <w:basedOn w:val="Nagwek2"/>
    <w:rsid w:val="00576014"/>
    <w:pPr>
      <w:numPr>
        <w:ilvl w:val="1"/>
        <w:numId w:val="2"/>
      </w:numPr>
      <w:tabs>
        <w:tab w:val="clear" w:pos="720"/>
        <w:tab w:val="num" w:pos="1778"/>
      </w:tabs>
      <w:spacing w:after="120"/>
      <w:ind w:left="1778" w:hanging="360"/>
    </w:pPr>
    <w:rPr>
      <w:rFonts w:ascii="Verdana" w:hAnsi="Verdana"/>
      <w:i w:val="0"/>
      <w:color w:val="000080"/>
      <w:sz w:val="20"/>
      <w:szCs w:val="20"/>
    </w:rPr>
  </w:style>
  <w:style w:type="paragraph" w:customStyle="1" w:styleId="michalk2">
    <w:name w:val="michalk2"/>
    <w:basedOn w:val="Normalny"/>
    <w:rsid w:val="00576014"/>
    <w:pPr>
      <w:numPr>
        <w:ilvl w:val="1"/>
        <w:numId w:val="3"/>
      </w:numPr>
      <w:spacing w:line="319" w:lineRule="auto"/>
      <w:jc w:val="both"/>
    </w:pPr>
    <w:rPr>
      <w:rFonts w:ascii="Verdana" w:hAnsi="Verdana"/>
      <w:b/>
      <w:sz w:val="20"/>
      <w:szCs w:val="20"/>
    </w:rPr>
  </w:style>
  <w:style w:type="paragraph" w:styleId="Tekstpodstawowywcity3">
    <w:name w:val="Body Text Indent 3"/>
    <w:basedOn w:val="Normalny"/>
    <w:rsid w:val="00CA3AD6"/>
    <w:pPr>
      <w:ind w:left="1416"/>
      <w:jc w:val="both"/>
    </w:pPr>
    <w:rPr>
      <w:rFonts w:ascii="Arial" w:hAnsi="Arial" w:cs="Arial"/>
    </w:rPr>
  </w:style>
  <w:style w:type="paragraph" w:customStyle="1" w:styleId="glowny1">
    <w:name w:val="glowny1"/>
    <w:basedOn w:val="Normalny"/>
    <w:rsid w:val="00297584"/>
    <w:pPr>
      <w:numPr>
        <w:numId w:val="4"/>
      </w:numPr>
      <w:tabs>
        <w:tab w:val="clear" w:pos="360"/>
      </w:tabs>
      <w:spacing w:before="240" w:after="120"/>
      <w:ind w:left="0" w:firstLine="0"/>
      <w:jc w:val="both"/>
    </w:pPr>
    <w:rPr>
      <w:rFonts w:ascii="Verdana" w:hAnsi="Verdana"/>
      <w:b/>
      <w:sz w:val="20"/>
      <w:szCs w:val="20"/>
    </w:rPr>
  </w:style>
  <w:style w:type="paragraph" w:styleId="Tekstdymka">
    <w:name w:val="Balloon Text"/>
    <w:basedOn w:val="Normalny"/>
    <w:semiHidden/>
    <w:rsid w:val="00970120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1 Znak"/>
    <w:link w:val="Nagwek"/>
    <w:rsid w:val="00FE53D7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E53D7"/>
    <w:rPr>
      <w:sz w:val="24"/>
      <w:szCs w:val="24"/>
    </w:rPr>
  </w:style>
  <w:style w:type="paragraph" w:customStyle="1" w:styleId="ZnakZnakZnakZnak">
    <w:name w:val="Znak Znak Znak Znak"/>
    <w:basedOn w:val="Normalny"/>
    <w:rsid w:val="005F0FC4"/>
    <w:pPr>
      <w:tabs>
        <w:tab w:val="left" w:pos="709"/>
      </w:tabs>
    </w:pPr>
    <w:rPr>
      <w:rFonts w:ascii="Tahoma" w:hAnsi="Tahoma"/>
    </w:rPr>
  </w:style>
  <w:style w:type="paragraph" w:customStyle="1" w:styleId="zalacznik3">
    <w:name w:val="zalacznik 3"/>
    <w:basedOn w:val="Nagwek2"/>
    <w:rsid w:val="006D2550"/>
    <w:pPr>
      <w:numPr>
        <w:numId w:val="5"/>
      </w:numPr>
      <w:spacing w:after="120"/>
    </w:pPr>
    <w:rPr>
      <w:rFonts w:ascii="Verdana" w:hAnsi="Verdana"/>
      <w:i w:val="0"/>
      <w:color w:val="000080"/>
      <w:sz w:val="20"/>
      <w:szCs w:val="20"/>
    </w:rPr>
  </w:style>
  <w:style w:type="character" w:customStyle="1" w:styleId="Nagwek1Znak">
    <w:name w:val="Nagłówek 1 Znak"/>
    <w:link w:val="Nagwek1"/>
    <w:uiPriority w:val="9"/>
    <w:rsid w:val="00255503"/>
    <w:rPr>
      <w:rFonts w:ascii="Arial" w:hAnsi="Arial" w:cs="Arial"/>
      <w:b/>
      <w:bCs/>
      <w:kern w:val="32"/>
      <w:sz w:val="32"/>
      <w:szCs w:val="32"/>
    </w:rPr>
  </w:style>
  <w:style w:type="character" w:customStyle="1" w:styleId="etykietaelementu">
    <w:name w:val="etykietaelementu"/>
    <w:rsid w:val="00DA4E0E"/>
  </w:style>
  <w:style w:type="character" w:customStyle="1" w:styleId="mpi">
    <w:name w:val="mpi"/>
    <w:rsid w:val="00DA4E0E"/>
  </w:style>
  <w:style w:type="character" w:customStyle="1" w:styleId="nazwafirmy">
    <w:name w:val="nazwafirmy"/>
    <w:rsid w:val="00DA4E0E"/>
  </w:style>
  <w:style w:type="character" w:customStyle="1" w:styleId="berethiglight">
    <w:name w:val="berethiglight"/>
    <w:rsid w:val="00DA4E0E"/>
  </w:style>
  <w:style w:type="character" w:customStyle="1" w:styleId="st">
    <w:name w:val="st"/>
    <w:rsid w:val="003501AB"/>
  </w:style>
  <w:style w:type="paragraph" w:customStyle="1" w:styleId="Default">
    <w:name w:val="Default"/>
    <w:rsid w:val="00FF4A8E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Odwoaniedokomentarza">
    <w:name w:val="annotation reference"/>
    <w:uiPriority w:val="99"/>
    <w:rsid w:val="00FF4A8E"/>
    <w:rPr>
      <w:sz w:val="16"/>
      <w:szCs w:val="16"/>
    </w:rPr>
  </w:style>
  <w:style w:type="paragraph" w:customStyle="1" w:styleId="ZnakZnak1Znak">
    <w:name w:val="Znak Znak1 Znak"/>
    <w:basedOn w:val="Normalny"/>
    <w:rsid w:val="00613F48"/>
    <w:pPr>
      <w:tabs>
        <w:tab w:val="left" w:pos="709"/>
      </w:tabs>
    </w:pPr>
    <w:rPr>
      <w:rFonts w:ascii="Tahoma" w:hAnsi="Tahoma"/>
    </w:rPr>
  </w:style>
  <w:style w:type="paragraph" w:styleId="Spistreci4">
    <w:name w:val="toc 4"/>
    <w:basedOn w:val="Normalny"/>
    <w:next w:val="Normalny"/>
    <w:autoRedefine/>
    <w:uiPriority w:val="39"/>
    <w:unhideWhenUsed/>
    <w:rsid w:val="0000477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00477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00477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00477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00477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00477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3610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10D8"/>
  </w:style>
  <w:style w:type="paragraph" w:styleId="Tematkomentarza">
    <w:name w:val="annotation subject"/>
    <w:basedOn w:val="Tekstkomentarza"/>
    <w:next w:val="Tekstkomentarza"/>
    <w:link w:val="TematkomentarzaZnak"/>
    <w:rsid w:val="003610D8"/>
    <w:rPr>
      <w:b/>
      <w:bCs/>
    </w:rPr>
  </w:style>
  <w:style w:type="character" w:customStyle="1" w:styleId="TematkomentarzaZnak">
    <w:name w:val="Temat komentarza Znak"/>
    <w:link w:val="Tematkomentarza"/>
    <w:rsid w:val="003610D8"/>
    <w:rPr>
      <w:b/>
      <w:bCs/>
    </w:rPr>
  </w:style>
  <w:style w:type="character" w:customStyle="1" w:styleId="h11">
    <w:name w:val="h11"/>
    <w:rsid w:val="00BB0D01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Akapitzlist">
    <w:name w:val="List Paragraph"/>
    <w:aliases w:val="zwykły tekst,List Paragraph1,BulletC,normalny tekst,Obiekt,Akapit z listą 1,maz_wyliczenie,opis dzialania,K-P_odwolanie,A_wyliczenie,CW_Lista,sw tekst,L1,Numerowanie,Akapit z listą BS,Wypunktowanie,Adresat stanowisko,Akapit z listą3"/>
    <w:basedOn w:val="Normalny"/>
    <w:link w:val="AkapitzlistZnak"/>
    <w:uiPriority w:val="1"/>
    <w:qFormat/>
    <w:rsid w:val="006211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1A2B"/>
    <w:rPr>
      <w:sz w:val="24"/>
      <w:szCs w:val="24"/>
    </w:rPr>
  </w:style>
  <w:style w:type="character" w:customStyle="1" w:styleId="apple-converted-space">
    <w:name w:val="apple-converted-space"/>
    <w:rsid w:val="00943B15"/>
  </w:style>
  <w:style w:type="character" w:customStyle="1" w:styleId="txt-new">
    <w:name w:val="txt-new"/>
    <w:rsid w:val="00943B15"/>
  </w:style>
  <w:style w:type="paragraph" w:customStyle="1" w:styleId="spistrescipoziom1">
    <w:name w:val="spis_tresci_poziom_1"/>
    <w:basedOn w:val="Normalny"/>
    <w:link w:val="spistrescipoziom1Znak"/>
    <w:qFormat/>
    <w:rsid w:val="00AC05E7"/>
    <w:pPr>
      <w:numPr>
        <w:numId w:val="20"/>
      </w:numPr>
      <w:spacing w:after="120"/>
      <w:jc w:val="both"/>
    </w:pPr>
    <w:rPr>
      <w:rFonts w:ascii="Arial" w:hAnsi="Arial" w:cs="Arial"/>
      <w:b/>
      <w:sz w:val="20"/>
      <w:szCs w:val="20"/>
    </w:rPr>
  </w:style>
  <w:style w:type="paragraph" w:customStyle="1" w:styleId="spistrescipoziom2">
    <w:name w:val="spis_tresci_poziom_2"/>
    <w:basedOn w:val="Normalny"/>
    <w:link w:val="spistrescipoziom2Znak"/>
    <w:qFormat/>
    <w:rsid w:val="00AC05E7"/>
    <w:pPr>
      <w:numPr>
        <w:ilvl w:val="1"/>
        <w:numId w:val="20"/>
      </w:numPr>
      <w:spacing w:after="120"/>
      <w:jc w:val="both"/>
    </w:pPr>
    <w:rPr>
      <w:rFonts w:ascii="Arial" w:hAnsi="Arial" w:cs="Arial"/>
      <w:b/>
      <w:sz w:val="20"/>
      <w:szCs w:val="20"/>
    </w:rPr>
  </w:style>
  <w:style w:type="character" w:customStyle="1" w:styleId="spistrescipoziom1Znak">
    <w:name w:val="spis_tresci_poziom_1 Znak"/>
    <w:link w:val="spistrescipoziom1"/>
    <w:rsid w:val="00AC05E7"/>
    <w:rPr>
      <w:rFonts w:ascii="Arial" w:hAnsi="Arial" w:cs="Arial"/>
      <w:b/>
    </w:rPr>
  </w:style>
  <w:style w:type="character" w:customStyle="1" w:styleId="Nagwek9Znak">
    <w:name w:val="Nagłówek 9 Znak"/>
    <w:link w:val="Nagwek9"/>
    <w:semiHidden/>
    <w:rsid w:val="00A96C40"/>
    <w:rPr>
      <w:rFonts w:ascii="Cambria" w:eastAsia="Times New Roman" w:hAnsi="Cambria" w:cs="Times New Roman"/>
      <w:sz w:val="22"/>
      <w:szCs w:val="22"/>
    </w:rPr>
  </w:style>
  <w:style w:type="character" w:customStyle="1" w:styleId="spistrescipoziom2Znak">
    <w:name w:val="spis_tresci_poziom_2 Znak"/>
    <w:link w:val="spistrescipoziom2"/>
    <w:rsid w:val="00AC05E7"/>
    <w:rPr>
      <w:rFonts w:ascii="Arial" w:hAnsi="Arial" w:cs="Arial"/>
      <w:b/>
    </w:rPr>
  </w:style>
  <w:style w:type="character" w:customStyle="1" w:styleId="luchili">
    <w:name w:val="luc_hili"/>
    <w:rsid w:val="00B17E49"/>
  </w:style>
  <w:style w:type="paragraph" w:styleId="Tekstpodstawowy2">
    <w:name w:val="Body Text 2"/>
    <w:basedOn w:val="Normalny"/>
    <w:link w:val="Tekstpodstawowy2Znak"/>
    <w:rsid w:val="003B6D5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6D5F"/>
    <w:rPr>
      <w:sz w:val="24"/>
      <w:szCs w:val="24"/>
    </w:rPr>
  </w:style>
  <w:style w:type="paragraph" w:customStyle="1" w:styleId="Zwykytekst2">
    <w:name w:val="Zwykły tekst2"/>
    <w:basedOn w:val="Normalny"/>
    <w:rsid w:val="003B6D5F"/>
    <w:rPr>
      <w:rFonts w:ascii="Courier New" w:hAnsi="Courier New"/>
      <w:sz w:val="20"/>
      <w:szCs w:val="20"/>
      <w:lang w:eastAsia="ar-SA"/>
    </w:rPr>
  </w:style>
  <w:style w:type="character" w:customStyle="1" w:styleId="Nagwek3Znak">
    <w:name w:val="Nagłówek 3 Znak"/>
    <w:link w:val="Nagwek3"/>
    <w:semiHidden/>
    <w:rsid w:val="00307C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13">
    <w:name w:val="Styl13"/>
    <w:basedOn w:val="spistrescipoziom2"/>
    <w:rsid w:val="005B583B"/>
    <w:pPr>
      <w:numPr>
        <w:ilvl w:val="0"/>
        <w:numId w:val="0"/>
      </w:numPr>
      <w:tabs>
        <w:tab w:val="num" w:pos="360"/>
      </w:tabs>
      <w:ind w:left="1224" w:hanging="504"/>
    </w:pPr>
    <w:rPr>
      <w:b w:val="0"/>
    </w:rPr>
  </w:style>
  <w:style w:type="character" w:styleId="Uwydatnienie">
    <w:name w:val="Emphasis"/>
    <w:uiPriority w:val="20"/>
    <w:qFormat/>
    <w:rsid w:val="00277AC8"/>
    <w:rPr>
      <w:i/>
      <w:iCs/>
    </w:rPr>
  </w:style>
  <w:style w:type="character" w:customStyle="1" w:styleId="alb">
    <w:name w:val="a_lb"/>
    <w:rsid w:val="00277AC8"/>
  </w:style>
  <w:style w:type="character" w:customStyle="1" w:styleId="fn-ref">
    <w:name w:val="fn-ref"/>
    <w:rsid w:val="005E046D"/>
  </w:style>
  <w:style w:type="character" w:customStyle="1" w:styleId="alb-s">
    <w:name w:val="a_lb-s"/>
    <w:rsid w:val="005E046D"/>
  </w:style>
  <w:style w:type="character" w:customStyle="1" w:styleId="Teksttreci">
    <w:name w:val="Tekst treści_"/>
    <w:link w:val="Teksttreci1"/>
    <w:uiPriority w:val="99"/>
    <w:rsid w:val="00966D7F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14">
    <w:name w:val="Tekst treści14"/>
    <w:uiPriority w:val="99"/>
    <w:rsid w:val="00966D7F"/>
    <w:rPr>
      <w:rFonts w:ascii="Arial" w:hAnsi="Arial" w:cs="Arial"/>
      <w:color w:val="0000FF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66D7F"/>
    <w:pPr>
      <w:widowControl w:val="0"/>
      <w:shd w:val="clear" w:color="auto" w:fill="FFFFFF"/>
      <w:spacing w:after="540" w:line="240" w:lineRule="atLeast"/>
      <w:ind w:hanging="1520"/>
      <w:jc w:val="right"/>
    </w:pPr>
    <w:rPr>
      <w:rFonts w:ascii="Arial" w:hAnsi="Arial" w:cs="Arial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5BA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both"/>
    </w:pPr>
    <w:rPr>
      <w:rFonts w:ascii="Arial" w:eastAsiaTheme="minorEastAsia" w:hAnsi="Arial" w:cstheme="minorBidi"/>
      <w:b/>
      <w:bCs/>
      <w:i/>
      <w:iCs/>
      <w:color w:val="4F81BD" w:themeColor="accent1"/>
      <w:sz w:val="22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5BA"/>
    <w:rPr>
      <w:rFonts w:ascii="Arial" w:eastAsiaTheme="minorEastAsia" w:hAnsi="Arial" w:cstheme="minorBidi"/>
      <w:b/>
      <w:bCs/>
      <w:i/>
      <w:iCs/>
      <w:color w:val="4F81BD" w:themeColor="accent1"/>
      <w:sz w:val="22"/>
      <w:szCs w:val="24"/>
      <w:lang w:val="en-US" w:eastAsia="en-US"/>
    </w:rPr>
  </w:style>
  <w:style w:type="paragraph" w:customStyle="1" w:styleId="text-justify">
    <w:name w:val="text-justify"/>
    <w:basedOn w:val="Normalny"/>
    <w:rsid w:val="002B2B6B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4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5FBA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FBA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sw tekst Znak,L1 Znak"/>
    <w:link w:val="Akapitzlist"/>
    <w:uiPriority w:val="1"/>
    <w:qFormat/>
    <w:locked/>
    <w:rsid w:val="00B97F8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19314F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9314F"/>
    <w:rPr>
      <w:rFonts w:ascii="Courier New" w:hAnsi="Courier New"/>
      <w:w w:val="89"/>
      <w:sz w:val="25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1528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B2E90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semiHidden/>
    <w:unhideWhenUsed/>
    <w:rsid w:val="000B768C"/>
    <w:rPr>
      <w:color w:val="800080" w:themeColor="followedHyperlink"/>
      <w:u w:val="single"/>
    </w:rPr>
  </w:style>
  <w:style w:type="paragraph" w:customStyle="1" w:styleId="text-justify1">
    <w:name w:val="text-justify1"/>
    <w:basedOn w:val="Normalny"/>
    <w:rsid w:val="008C1BE9"/>
    <w:pPr>
      <w:spacing w:before="100" w:beforeAutospacing="1" w:after="100" w:afterAutospacing="1"/>
    </w:pPr>
  </w:style>
  <w:style w:type="paragraph" w:customStyle="1" w:styleId="WW-Tekstpodstawowy2">
    <w:name w:val="WW-Tekst podstawowy 2"/>
    <w:basedOn w:val="Normalny"/>
    <w:rsid w:val="00CE0D87"/>
    <w:pPr>
      <w:suppressAutoHyphens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3A4A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A4A1B"/>
    <w:rPr>
      <w:sz w:val="24"/>
      <w:szCs w:val="24"/>
    </w:rPr>
  </w:style>
  <w:style w:type="paragraph" w:customStyle="1" w:styleId="Tytu">
    <w:name w:val="Tytu?"/>
    <w:basedOn w:val="Normalny"/>
    <w:rsid w:val="008C752D"/>
    <w:pPr>
      <w:suppressAutoHyphens/>
      <w:jc w:val="center"/>
    </w:pPr>
    <w:rPr>
      <w:b/>
      <w:color w:val="000000"/>
      <w:sz w:val="28"/>
      <w:szCs w:val="20"/>
    </w:rPr>
  </w:style>
  <w:style w:type="paragraph" w:customStyle="1" w:styleId="Tekstpodstawowy31">
    <w:name w:val="Tekst podstawowy 31"/>
    <w:basedOn w:val="Normalny"/>
    <w:rsid w:val="00A35125"/>
    <w:pPr>
      <w:suppressAutoHyphens/>
    </w:pPr>
    <w:rPr>
      <w:b/>
      <w:lang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A35125"/>
    <w:pPr>
      <w:suppressAutoHyphens/>
    </w:pPr>
    <w:rPr>
      <w:i/>
      <w:iCs/>
      <w:color w:val="000000"/>
      <w:lang w:eastAsia="zh-CN"/>
    </w:rPr>
  </w:style>
  <w:style w:type="character" w:customStyle="1" w:styleId="CytatZnak">
    <w:name w:val="Cytat Znak"/>
    <w:basedOn w:val="Domylnaczcionkaakapitu"/>
    <w:link w:val="Cytat"/>
    <w:uiPriority w:val="29"/>
    <w:rsid w:val="00A35125"/>
    <w:rPr>
      <w:i/>
      <w:iCs/>
      <w:color w:val="000000"/>
      <w:sz w:val="24"/>
      <w:szCs w:val="24"/>
      <w:lang w:eastAsia="zh-CN"/>
    </w:rPr>
  </w:style>
  <w:style w:type="numbering" w:customStyle="1" w:styleId="Styl1">
    <w:name w:val="Styl1"/>
    <w:uiPriority w:val="99"/>
    <w:rsid w:val="003A1AB7"/>
    <w:pPr>
      <w:numPr>
        <w:numId w:val="7"/>
      </w:numPr>
    </w:pPr>
  </w:style>
  <w:style w:type="numbering" w:customStyle="1" w:styleId="Styl2">
    <w:name w:val="Styl2"/>
    <w:uiPriority w:val="99"/>
    <w:rsid w:val="003A1AB7"/>
    <w:pPr>
      <w:numPr>
        <w:numId w:val="8"/>
      </w:numPr>
    </w:pPr>
  </w:style>
  <w:style w:type="paragraph" w:customStyle="1" w:styleId="Tekstpodstawowy21">
    <w:name w:val="Tekst podstawowy 21"/>
    <w:basedOn w:val="Normalny"/>
    <w:rsid w:val="00A22BE3"/>
    <w:pPr>
      <w:suppressAutoHyphens/>
    </w:pPr>
    <w:rPr>
      <w:sz w:val="44"/>
      <w:szCs w:val="20"/>
      <w:lang w:eastAsia="ar-SA"/>
    </w:rPr>
  </w:style>
  <w:style w:type="paragraph" w:styleId="Tytu0">
    <w:name w:val="Title"/>
    <w:basedOn w:val="Normalny"/>
    <w:link w:val="TytuZnak"/>
    <w:qFormat/>
    <w:rsid w:val="00A22BE3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0"/>
    <w:rsid w:val="00A22BE3"/>
    <w:rPr>
      <w:b/>
      <w:sz w:val="24"/>
    </w:rPr>
  </w:style>
  <w:style w:type="paragraph" w:customStyle="1" w:styleId="WW-Domylnie">
    <w:name w:val="WW-Domy?lnie"/>
    <w:uiPriority w:val="99"/>
    <w:rsid w:val="00CF239A"/>
    <w:pPr>
      <w:widowControl w:val="0"/>
      <w:autoSpaceDN w:val="0"/>
      <w:adjustRightInd w:val="0"/>
    </w:pPr>
    <w:rPr>
      <w:sz w:val="24"/>
      <w:szCs w:val="24"/>
      <w:lang w:bidi="hi-IN"/>
    </w:rPr>
  </w:style>
  <w:style w:type="paragraph" w:styleId="Podtytu">
    <w:name w:val="Subtitle"/>
    <w:basedOn w:val="Normalny"/>
    <w:next w:val="Normalny"/>
    <w:link w:val="PodtytuZnak"/>
    <w:qFormat/>
    <w:rsid w:val="00A426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A426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ezodstpw2">
    <w:name w:val="Bez odstępów2"/>
    <w:rsid w:val="004F5A39"/>
    <w:rPr>
      <w:rFonts w:ascii="Calibri" w:hAnsi="Calibri"/>
      <w:sz w:val="22"/>
      <w:szCs w:val="22"/>
      <w:lang w:eastAsia="en-US"/>
    </w:rPr>
  </w:style>
  <w:style w:type="paragraph" w:styleId="Lista">
    <w:name w:val="List"/>
    <w:basedOn w:val="Tekstpodstawowy"/>
    <w:semiHidden/>
    <w:rsid w:val="002D0E35"/>
    <w:pPr>
      <w:suppressAutoHyphens/>
    </w:pPr>
    <w:rPr>
      <w:rFonts w:cs="Verdana"/>
      <w:sz w:val="20"/>
      <w:szCs w:val="20"/>
    </w:rPr>
  </w:style>
  <w:style w:type="paragraph" w:customStyle="1" w:styleId="Normalny1">
    <w:name w:val="Normalny1"/>
    <w:basedOn w:val="Normalny"/>
    <w:rsid w:val="002405E7"/>
    <w:pPr>
      <w:widowControl w:val="0"/>
      <w:suppressAutoHyphens/>
    </w:pPr>
    <w:rPr>
      <w:sz w:val="22"/>
      <w:szCs w:val="20"/>
      <w:lang w:eastAsia="zh-CN"/>
    </w:rPr>
  </w:style>
  <w:style w:type="paragraph" w:customStyle="1" w:styleId="WW-Domylnie0">
    <w:name w:val="WW-Domyślnie"/>
    <w:rsid w:val="002405E7"/>
    <w:pPr>
      <w:suppressAutoHyphens/>
    </w:pPr>
    <w:rPr>
      <w:sz w:val="24"/>
    </w:rPr>
  </w:style>
  <w:style w:type="paragraph" w:customStyle="1" w:styleId="Tekstpodstawowywcity">
    <w:name w:val="Tekst podstawowy wci?ty"/>
    <w:basedOn w:val="Normalny"/>
    <w:rsid w:val="002405E7"/>
    <w:pPr>
      <w:suppressAutoHyphens/>
      <w:ind w:right="51"/>
      <w:jc w:val="both"/>
    </w:pPr>
    <w:rPr>
      <w:color w:val="000000"/>
      <w:sz w:val="22"/>
      <w:szCs w:val="20"/>
      <w:lang w:eastAsia="zh-CN"/>
    </w:rPr>
  </w:style>
  <w:style w:type="paragraph" w:styleId="Tekstpodstawowywcity0">
    <w:name w:val="Body Text Indent"/>
    <w:basedOn w:val="Normalny"/>
    <w:link w:val="TekstpodstawowywcityZnak"/>
    <w:unhideWhenUsed/>
    <w:rsid w:val="000B40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rsid w:val="000B403C"/>
    <w:rPr>
      <w:sz w:val="24"/>
      <w:szCs w:val="24"/>
    </w:rPr>
  </w:style>
  <w:style w:type="character" w:customStyle="1" w:styleId="hgkelc">
    <w:name w:val="hgkelc"/>
    <w:basedOn w:val="Domylnaczcionkaakapitu"/>
    <w:rsid w:val="00B372AE"/>
  </w:style>
  <w:style w:type="paragraph" w:styleId="Tekstpodstawowy3">
    <w:name w:val="Body Text 3"/>
    <w:basedOn w:val="Normalny"/>
    <w:link w:val="Tekstpodstawowy3Znak"/>
    <w:uiPriority w:val="99"/>
    <w:unhideWhenUsed/>
    <w:rsid w:val="00AA1B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BAB"/>
    <w:rPr>
      <w:sz w:val="16"/>
      <w:szCs w:val="16"/>
    </w:rPr>
  </w:style>
  <w:style w:type="paragraph" w:customStyle="1" w:styleId="BodyText21">
    <w:name w:val="Body Text 21"/>
    <w:basedOn w:val="Normalny"/>
    <w:rsid w:val="00A523A5"/>
    <w:pPr>
      <w:tabs>
        <w:tab w:val="left" w:pos="0"/>
      </w:tabs>
      <w:jc w:val="both"/>
    </w:pPr>
    <w:rPr>
      <w:szCs w:val="20"/>
    </w:rPr>
  </w:style>
  <w:style w:type="paragraph" w:customStyle="1" w:styleId="Zawartotabeli">
    <w:name w:val="Zawartość tabeli"/>
    <w:basedOn w:val="Normalny"/>
    <w:rsid w:val="004C07F9"/>
    <w:pPr>
      <w:widowControl w:val="0"/>
      <w:suppressLineNumbers/>
      <w:suppressAutoHyphens/>
    </w:pPr>
    <w:rPr>
      <w:rFonts w:eastAsia="Lucida Sans Unicode"/>
      <w:color w:val="000000"/>
      <w:szCs w:val="20"/>
      <w:lang w:val="en-US"/>
    </w:rPr>
  </w:style>
  <w:style w:type="paragraph" w:styleId="Bezodstpw">
    <w:name w:val="No Spacing"/>
    <w:uiPriority w:val="1"/>
    <w:qFormat/>
    <w:rsid w:val="003F2469"/>
    <w:pPr>
      <w:suppressAutoHyphens/>
    </w:pPr>
    <w:rPr>
      <w:color w:val="000000"/>
      <w:sz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8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146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452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267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65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11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1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31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0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89534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745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50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0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44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414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259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279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2701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737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1689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347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688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2295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1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6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79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1990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84308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6479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676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067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7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3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846217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6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6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0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9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50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40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648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937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948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32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2956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50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8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77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86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99539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4634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9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3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3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3667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895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931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22125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319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736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402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46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9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9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0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6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8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1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1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40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481F4-323F-457C-875F-0E2D7FBAE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EIB SA Postępowanie krajowe - tryb podstawowy bez negocjacji. Pakiet dokumentów zamówienia - ver. 1.00 z dnia 2021.01.04</vt:lpstr>
    </vt:vector>
  </TitlesOfParts>
  <LinksUpToDate>false</LinksUpToDate>
  <CharactersWithSpaces>5009</CharactersWithSpaces>
  <SharedDoc>false</SharedDoc>
  <HLinks>
    <vt:vector size="6" baseType="variant">
      <vt:variant>
        <vt:i4>7536763</vt:i4>
      </vt:variant>
      <vt:variant>
        <vt:i4>0</vt:i4>
      </vt:variant>
      <vt:variant>
        <vt:i4>0</vt:i4>
      </vt:variant>
      <vt:variant>
        <vt:i4>5</vt:i4>
      </vt:variant>
      <vt:variant>
        <vt:lpwstr>http://kody.uzp.gov.pl/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EIB SA Postępowanie krajowe - tryb podstawowy bez negocjacji. Pakiet dokumentów zamówienia - ver. 1.00 z dnia 2021.01.04</dc:title>
  <dc:creator/>
  <cp:keywords>SWZ tryb podstawowy model I bez negocjacji</cp:keywords>
  <cp:lastModifiedBy/>
  <cp:revision>1</cp:revision>
  <cp:lastPrinted>2010-11-19T10:32:00Z</cp:lastPrinted>
  <dcterms:created xsi:type="dcterms:W3CDTF">2024-09-25T07:14:00Z</dcterms:created>
  <dcterms:modified xsi:type="dcterms:W3CDTF">2024-09-25T07:43:00Z</dcterms:modified>
</cp:coreProperties>
</file>