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220DE" w14:textId="77777777" w:rsidR="009C036F" w:rsidRPr="00E214BB" w:rsidRDefault="009C036F" w:rsidP="009C036F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1a  do SWZ</w:t>
      </w:r>
      <w:r w:rsidRPr="00A946BB">
        <w:rPr>
          <w:rFonts w:ascii="Arial" w:eastAsia="Times New Roman" w:hAnsi="Arial" w:cs="Arial"/>
          <w:b/>
        </w:rPr>
        <w:t xml:space="preserve">                            </w:t>
      </w:r>
      <w:r w:rsidRPr="00A946BB">
        <w:rPr>
          <w:rFonts w:ascii="Arial" w:eastAsia="Times New Roman" w:hAnsi="Arial" w:cs="Arial"/>
        </w:rPr>
        <w:t xml:space="preserve">        </w:t>
      </w:r>
    </w:p>
    <w:p w14:paraId="2FF3B25A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</w:rPr>
      </w:pPr>
      <w:r w:rsidRPr="00A946BB">
        <w:rPr>
          <w:rFonts w:ascii="Arial" w:eastAsia="Times New Roman" w:hAnsi="Arial" w:cs="Arial"/>
        </w:rPr>
        <w:t>............................., d</w:t>
      </w:r>
      <w:r>
        <w:rPr>
          <w:rFonts w:ascii="Arial" w:eastAsia="Times New Roman" w:hAnsi="Arial" w:cs="Arial"/>
        </w:rPr>
        <w:t>nia ....................... 2024</w:t>
      </w:r>
      <w:r w:rsidRPr="00A946BB">
        <w:rPr>
          <w:rFonts w:ascii="Arial" w:eastAsia="Times New Roman" w:hAnsi="Arial" w:cs="Arial"/>
        </w:rPr>
        <w:t xml:space="preserve"> r.</w:t>
      </w:r>
    </w:p>
    <w:p w14:paraId="330DE809" w14:textId="77777777" w:rsidR="009C036F" w:rsidRPr="00A946BB" w:rsidRDefault="009C036F" w:rsidP="009C036F">
      <w:pPr>
        <w:spacing w:after="0" w:line="360" w:lineRule="auto"/>
        <w:ind w:right="4536"/>
        <w:contextualSpacing/>
        <w:jc w:val="both"/>
        <w:rPr>
          <w:rFonts w:ascii="Arial" w:eastAsia="Times New Roman" w:hAnsi="Arial" w:cs="Arial"/>
        </w:rPr>
      </w:pPr>
    </w:p>
    <w:p w14:paraId="378B63BB" w14:textId="77777777" w:rsidR="009C036F" w:rsidRPr="00A946BB" w:rsidRDefault="009C036F" w:rsidP="009C036F">
      <w:pPr>
        <w:spacing w:after="0" w:line="360" w:lineRule="auto"/>
        <w:ind w:right="4536"/>
        <w:contextualSpacing/>
        <w:jc w:val="both"/>
        <w:rPr>
          <w:rFonts w:ascii="Arial" w:eastAsia="Times New Roman" w:hAnsi="Arial" w:cs="Arial"/>
        </w:rPr>
      </w:pPr>
      <w:r w:rsidRPr="00A946BB">
        <w:rPr>
          <w:rFonts w:ascii="Arial" w:eastAsia="Times New Roman" w:hAnsi="Arial" w:cs="Arial"/>
        </w:rPr>
        <w:t>…………………………………………………</w:t>
      </w:r>
    </w:p>
    <w:p w14:paraId="797DDB31" w14:textId="77777777" w:rsidR="009C036F" w:rsidRPr="00A946BB" w:rsidRDefault="009C036F" w:rsidP="009C036F">
      <w:pPr>
        <w:spacing w:after="0" w:line="360" w:lineRule="auto"/>
        <w:ind w:right="4536"/>
        <w:contextualSpacing/>
        <w:jc w:val="both"/>
        <w:rPr>
          <w:rFonts w:ascii="Arial" w:eastAsia="Times New Roman" w:hAnsi="Arial" w:cs="Arial"/>
        </w:rPr>
      </w:pPr>
      <w:r w:rsidRPr="00A946BB">
        <w:rPr>
          <w:rFonts w:ascii="Arial" w:eastAsia="Times New Roman" w:hAnsi="Arial" w:cs="Arial"/>
        </w:rPr>
        <w:t>(Nazwa i adres wykonawcy)</w:t>
      </w:r>
    </w:p>
    <w:p w14:paraId="6C4ED3F8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b/>
        </w:rPr>
      </w:pPr>
    </w:p>
    <w:p w14:paraId="2726C3F6" w14:textId="77777777" w:rsidR="009C036F" w:rsidRPr="00A946BB" w:rsidRDefault="009C036F" w:rsidP="009C036F">
      <w:pPr>
        <w:spacing w:after="0" w:line="360" w:lineRule="auto"/>
        <w:jc w:val="center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>FORMULARZ OFERTOWY</w:t>
      </w:r>
    </w:p>
    <w:p w14:paraId="15387961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Dane Wykonawcy:</w:t>
      </w:r>
    </w:p>
    <w:p w14:paraId="32953CE1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 xml:space="preserve">Nazwa:          ………………………………………………………………………………………………… </w:t>
      </w:r>
    </w:p>
    <w:p w14:paraId="224D57E3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NUMER KRS lub CEDIG ………………………………………</w:t>
      </w:r>
    </w:p>
    <w:p w14:paraId="0C315245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NIP: …………………………………………</w:t>
      </w:r>
    </w:p>
    <w:p w14:paraId="5B2DDA63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REGON ……………………………………</w:t>
      </w:r>
    </w:p>
    <w:p w14:paraId="091FE016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Siedziba:        ………………….……………………………………………………………………………</w:t>
      </w:r>
    </w:p>
    <w:p w14:paraId="26E4507C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Adres do korespondencji: …………….…………………………………………………….……</w:t>
      </w:r>
    </w:p>
    <w:p w14:paraId="1FF06A22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Adres poczty elektronicznej  …………………………………………….</w:t>
      </w:r>
    </w:p>
    <w:p w14:paraId="65245FF5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Strona internetowa            ……………..……………..…………….</w:t>
      </w:r>
    </w:p>
    <w:p w14:paraId="3F823064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Numer telefonu ………………………..</w:t>
      </w:r>
    </w:p>
    <w:p w14:paraId="008745DF" w14:textId="77777777" w:rsidR="009C036F" w:rsidRPr="00B04587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adres e-mail:…………………………………… (na które Zamawiający ma przesyłać korespondencję) </w:t>
      </w:r>
    </w:p>
    <w:p w14:paraId="609031CF" w14:textId="77777777" w:rsidR="009C036F" w:rsidRPr="006674F5" w:rsidRDefault="009C036F" w:rsidP="009C036F">
      <w:pPr>
        <w:spacing w:after="0" w:line="360" w:lineRule="auto"/>
        <w:jc w:val="center"/>
        <w:rPr>
          <w:rFonts w:ascii="Arial" w:eastAsia="Times New Roman" w:hAnsi="Arial" w:cs="Arial"/>
          <w:b/>
          <w:bCs/>
        </w:rPr>
      </w:pPr>
      <w:r w:rsidRPr="006674F5">
        <w:rPr>
          <w:rFonts w:ascii="Arial" w:eastAsia="Times New Roman" w:hAnsi="Arial" w:cs="Arial"/>
          <w:b/>
          <w:bCs/>
        </w:rPr>
        <w:t>OFERTA</w:t>
      </w:r>
    </w:p>
    <w:p w14:paraId="16D3BC14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>Ja /my* niżej podpisani: ……………………………………………………………………………… (</w:t>
      </w:r>
      <w:r w:rsidRPr="00A946BB">
        <w:rPr>
          <w:rFonts w:ascii="Arial" w:eastAsia="Times New Roman" w:hAnsi="Arial" w:cs="Arial"/>
          <w:bCs/>
          <w:i/>
          <w:iCs/>
        </w:rPr>
        <w:t>imię, nazwisko, stanowisko/podstawa do reprezentacji</w:t>
      </w:r>
      <w:r w:rsidRPr="00A946BB">
        <w:rPr>
          <w:rFonts w:ascii="Arial" w:eastAsia="Times New Roman" w:hAnsi="Arial" w:cs="Arial"/>
          <w:bCs/>
        </w:rPr>
        <w:t>) działając w imieniu i na rzecz:  ....................................................................................................................................................... (</w:t>
      </w:r>
      <w:r w:rsidRPr="00A946BB">
        <w:rPr>
          <w:rFonts w:ascii="Arial" w:eastAsia="Times New Roman" w:hAnsi="Arial" w:cs="Arial"/>
          <w:bCs/>
          <w:i/>
          <w:iCs/>
        </w:rPr>
        <w:t>pełna nazwa Wykonawcy/Wykonawców w przypadku wykonawców wspólnie ubiegających się                     o udzielenie zamówienia</w:t>
      </w:r>
      <w:r w:rsidRPr="00A946BB">
        <w:rPr>
          <w:rFonts w:ascii="Arial" w:eastAsia="Times New Roman" w:hAnsi="Arial" w:cs="Arial"/>
          <w:bCs/>
        </w:rPr>
        <w:t xml:space="preserve">)  </w:t>
      </w:r>
    </w:p>
    <w:p w14:paraId="53E2FD18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>Ubiegając się o udzielenie zamówienia publicznego na:</w:t>
      </w:r>
    </w:p>
    <w:p w14:paraId="4614538A" w14:textId="77777777" w:rsidR="009C036F" w:rsidRDefault="009C036F" w:rsidP="009C036F">
      <w:pPr>
        <w:spacing w:after="0" w:line="360" w:lineRule="auto"/>
        <w:ind w:left="284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hAnsi="Arial" w:cs="Arial"/>
          <w:b/>
        </w:rPr>
        <w:t>„</w:t>
      </w:r>
      <w:r w:rsidRPr="00307F79">
        <w:rPr>
          <w:rFonts w:ascii="Arial" w:hAnsi="Arial" w:cs="Arial"/>
          <w:b/>
        </w:rPr>
        <w:t>Udzielenie i obsługa kredytu dłu</w:t>
      </w:r>
      <w:r>
        <w:rPr>
          <w:rFonts w:ascii="Arial" w:hAnsi="Arial" w:cs="Arial"/>
          <w:b/>
        </w:rPr>
        <w:t>goterminowego</w:t>
      </w:r>
      <w:r w:rsidRPr="00307F79">
        <w:rPr>
          <w:rFonts w:ascii="Arial" w:hAnsi="Arial" w:cs="Arial"/>
          <w:b/>
        </w:rPr>
        <w:t xml:space="preserve"> z przeznaczeniem na finansowanie planowanego deficytu w 20</w:t>
      </w:r>
      <w:r>
        <w:rPr>
          <w:rFonts w:ascii="Arial" w:hAnsi="Arial" w:cs="Arial"/>
          <w:b/>
        </w:rPr>
        <w:t>24</w:t>
      </w:r>
      <w:r w:rsidRPr="00307F79">
        <w:rPr>
          <w:rFonts w:ascii="Arial" w:hAnsi="Arial" w:cs="Arial"/>
          <w:b/>
        </w:rPr>
        <w:t xml:space="preserve"> roku w związku z realizacją zadań inwestycyjnych na terenie Gminy i na spłatę wcześniej zaciągniętych zobowiązań z tytułu zaciągniętych kredytów </w:t>
      </w:r>
      <w:r w:rsidRPr="00307F79">
        <w:rPr>
          <w:rFonts w:ascii="Arial" w:hAnsi="Arial" w:cs="Arial"/>
          <w:b/>
          <w:bCs/>
        </w:rPr>
        <w:t>przypadających do spłaty w 20</w:t>
      </w:r>
      <w:r>
        <w:rPr>
          <w:rFonts w:ascii="Arial" w:hAnsi="Arial" w:cs="Arial"/>
          <w:b/>
          <w:bCs/>
        </w:rPr>
        <w:t>24</w:t>
      </w:r>
      <w:r w:rsidRPr="00307F79">
        <w:rPr>
          <w:rFonts w:ascii="Arial" w:hAnsi="Arial" w:cs="Arial"/>
          <w:b/>
          <w:bCs/>
        </w:rPr>
        <w:t xml:space="preserve"> roku”</w:t>
      </w:r>
      <w:r>
        <w:rPr>
          <w:rFonts w:ascii="Arial" w:hAnsi="Arial" w:cs="Arial"/>
          <w:b/>
        </w:rPr>
        <w:t>,  postępowanie Nr RF</w:t>
      </w:r>
      <w:r w:rsidRPr="00A946BB">
        <w:rPr>
          <w:rFonts w:ascii="Arial" w:hAnsi="Arial" w:cs="Arial"/>
          <w:b/>
        </w:rPr>
        <w:t>. 271</w:t>
      </w:r>
      <w:r>
        <w:rPr>
          <w:rFonts w:ascii="Arial" w:hAnsi="Arial" w:cs="Arial"/>
          <w:b/>
        </w:rPr>
        <w:t>.02</w:t>
      </w:r>
      <w:r w:rsidRPr="00D33453">
        <w:rPr>
          <w:rFonts w:ascii="Arial" w:hAnsi="Arial" w:cs="Arial"/>
          <w:b/>
        </w:rPr>
        <w:t>.</w:t>
      </w:r>
      <w:r w:rsidRPr="00A946BB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4.KC</w:t>
      </w:r>
      <w:r w:rsidRPr="00A946BB">
        <w:rPr>
          <w:rFonts w:ascii="Arial" w:hAnsi="Arial" w:cs="Arial"/>
          <w:b/>
        </w:rPr>
        <w:t xml:space="preserve">  </w:t>
      </w:r>
      <w:r w:rsidRPr="00A946BB">
        <w:rPr>
          <w:rFonts w:ascii="Arial" w:hAnsi="Arial" w:cs="Arial"/>
        </w:rPr>
        <w:t xml:space="preserve">przedkładamy niniejszą ofertę oświadczając, że akceptujemy w całości wszystkie warunki zawarte w Specyfikacji Warunków Zamówienia (SWZ), składamy ofertę </w:t>
      </w:r>
      <w:r w:rsidRPr="00A946BB">
        <w:rPr>
          <w:rFonts w:ascii="Arial" w:eastAsia="Times New Roman" w:hAnsi="Arial" w:cs="Arial"/>
          <w:bCs/>
        </w:rPr>
        <w:t xml:space="preserve">na </w:t>
      </w:r>
      <w:r w:rsidRPr="00A946BB">
        <w:rPr>
          <w:rFonts w:ascii="Arial" w:eastAsia="Times New Roman" w:hAnsi="Arial" w:cs="Arial"/>
          <w:bCs/>
        </w:rPr>
        <w:lastRenderedPageBreak/>
        <w:t>realizację przedmiotu zamówienia w zakresie określonym</w:t>
      </w:r>
      <w:r>
        <w:rPr>
          <w:rFonts w:ascii="Arial" w:eastAsia="Times New Roman" w:hAnsi="Arial" w:cs="Arial"/>
          <w:bCs/>
        </w:rPr>
        <w:t xml:space="preserve"> </w:t>
      </w:r>
      <w:r w:rsidRPr="00A946BB">
        <w:rPr>
          <w:rFonts w:ascii="Arial" w:eastAsia="Times New Roman" w:hAnsi="Arial" w:cs="Arial"/>
          <w:bCs/>
        </w:rPr>
        <w:t>w Specyfikacji Warunków Zamówienia, na następujących warunkach:</w:t>
      </w:r>
    </w:p>
    <w:p w14:paraId="14D5BC76" w14:textId="77777777" w:rsidR="009C036F" w:rsidRPr="006F5245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56D20">
        <w:rPr>
          <w:rFonts w:ascii="Arial" w:eastAsia="Times New Roman" w:hAnsi="Arial" w:cs="Arial"/>
          <w:b/>
          <w:lang w:eastAsia="pl-PL"/>
        </w:rPr>
        <w:t>1.</w:t>
      </w:r>
      <w:r>
        <w:rPr>
          <w:rFonts w:ascii="Arial" w:eastAsia="Times New Roman" w:hAnsi="Arial" w:cs="Arial"/>
          <w:lang w:eastAsia="pl-PL"/>
        </w:rPr>
        <w:t xml:space="preserve"> O</w:t>
      </w:r>
      <w:r w:rsidRPr="006F5245">
        <w:rPr>
          <w:rFonts w:ascii="Arial" w:eastAsia="Times New Roman" w:hAnsi="Arial" w:cs="Arial"/>
          <w:lang w:eastAsia="pl-PL"/>
        </w:rPr>
        <w:t>ferujemy realizację zamówienia zgodnie z wypełnionym formularzem cenowym</w:t>
      </w:r>
      <w:r w:rsidRPr="006F5245">
        <w:rPr>
          <w:rFonts w:ascii="Arial" w:eastAsia="Times New Roman" w:hAnsi="Arial" w:cs="Arial"/>
          <w:b/>
          <w:bCs/>
          <w:lang w:eastAsia="pl-PL"/>
        </w:rPr>
        <w:t>*</w:t>
      </w:r>
      <w:r w:rsidRPr="006F5245">
        <w:rPr>
          <w:rFonts w:ascii="Arial" w:eastAsia="Times New Roman" w:hAnsi="Arial" w:cs="Arial"/>
          <w:lang w:eastAsia="pl-PL"/>
        </w:rPr>
        <w:t xml:space="preserve"> za następującą </w:t>
      </w:r>
      <w:r w:rsidRPr="006F5245">
        <w:rPr>
          <w:rFonts w:ascii="Arial" w:eastAsia="Times New Roman" w:hAnsi="Arial" w:cs="Arial"/>
          <w:b/>
          <w:bCs/>
          <w:lang w:eastAsia="pl-PL"/>
        </w:rPr>
        <w:t xml:space="preserve">cenę </w:t>
      </w:r>
    </w:p>
    <w:p w14:paraId="66ABC0D9" w14:textId="77777777" w:rsidR="009C036F" w:rsidRPr="006F5245" w:rsidRDefault="009C036F" w:rsidP="009C036F">
      <w:pPr>
        <w:spacing w:after="120"/>
        <w:ind w:hanging="284"/>
        <w:rPr>
          <w:rFonts w:ascii="Arial" w:eastAsia="Times New Roman" w:hAnsi="Arial" w:cs="Arial"/>
          <w:b/>
          <w:bCs/>
          <w:lang w:val="x-none" w:eastAsia="x-none"/>
        </w:rPr>
      </w:pPr>
      <w:r w:rsidRPr="006F5245">
        <w:rPr>
          <w:rFonts w:ascii="Arial" w:eastAsia="Times New Roman" w:hAnsi="Arial" w:cs="Arial"/>
          <w:b/>
          <w:lang w:val="x-none" w:eastAsia="x-none"/>
        </w:rPr>
        <w:tab/>
        <w:t>Cena za wykonanie przedmiotu zamówienia (cena oferty)  .....................</w:t>
      </w:r>
      <w:r w:rsidRPr="006F5245">
        <w:rPr>
          <w:rFonts w:ascii="Arial" w:eastAsia="Times New Roman" w:hAnsi="Arial" w:cs="Arial"/>
          <w:b/>
          <w:lang w:eastAsia="x-none"/>
        </w:rPr>
        <w:t>............</w:t>
      </w:r>
      <w:r w:rsidRPr="006F5245">
        <w:rPr>
          <w:rFonts w:ascii="Arial" w:eastAsia="Times New Roman" w:hAnsi="Arial" w:cs="Arial"/>
          <w:b/>
          <w:lang w:val="x-none" w:eastAsia="x-none"/>
        </w:rPr>
        <w:t>.</w:t>
      </w:r>
      <w:r w:rsidRPr="006F5245">
        <w:rPr>
          <w:rFonts w:ascii="Arial" w:eastAsia="Times New Roman" w:hAnsi="Arial" w:cs="Arial"/>
          <w:b/>
          <w:lang w:eastAsia="x-none"/>
        </w:rPr>
        <w:t>....</w:t>
      </w:r>
      <w:r w:rsidRPr="006F5245">
        <w:rPr>
          <w:rFonts w:ascii="Arial" w:eastAsia="Times New Roman" w:hAnsi="Arial" w:cs="Arial"/>
          <w:b/>
          <w:lang w:val="x-none" w:eastAsia="x-none"/>
        </w:rPr>
        <w:t xml:space="preserve"> PLN</w:t>
      </w:r>
    </w:p>
    <w:p w14:paraId="661237B2" w14:textId="77777777" w:rsidR="009C036F" w:rsidRPr="006F5245" w:rsidRDefault="009C036F" w:rsidP="009C036F">
      <w:pPr>
        <w:spacing w:before="60" w:after="120"/>
        <w:rPr>
          <w:rFonts w:ascii="Arial" w:eastAsia="Times New Roman" w:hAnsi="Arial" w:cs="Arial"/>
          <w:b/>
          <w:bCs/>
          <w:lang w:val="x-none" w:eastAsia="x-none"/>
        </w:rPr>
      </w:pPr>
      <w:r w:rsidRPr="006F5245">
        <w:rPr>
          <w:rFonts w:ascii="Arial" w:eastAsia="Times New Roman" w:hAnsi="Arial" w:cs="Arial"/>
          <w:b/>
          <w:bCs/>
          <w:lang w:val="x-none" w:eastAsia="x-none"/>
        </w:rPr>
        <w:t>słownie : ......................................................................................................................... PLN*</w:t>
      </w:r>
    </w:p>
    <w:p w14:paraId="63EF92F6" w14:textId="77777777" w:rsidR="009C036F" w:rsidRPr="006F5245" w:rsidRDefault="009C036F" w:rsidP="009C036F">
      <w:pPr>
        <w:spacing w:after="120"/>
        <w:rPr>
          <w:rFonts w:ascii="Arial" w:eastAsia="Times New Roman" w:hAnsi="Arial" w:cs="Arial"/>
          <w:bCs/>
          <w:i/>
          <w:lang w:eastAsia="x-none"/>
        </w:rPr>
      </w:pPr>
      <w:r w:rsidRPr="006F5245">
        <w:rPr>
          <w:rFonts w:ascii="Arial" w:eastAsia="Times New Roman" w:hAnsi="Arial" w:cs="Arial"/>
          <w:bCs/>
          <w:i/>
          <w:lang w:eastAsia="x-none"/>
        </w:rPr>
        <w:t>Cena przygotowana w formularzu cenowym stanowiącym załącznik nr 1 b do SIWZ.</w:t>
      </w:r>
    </w:p>
    <w:p w14:paraId="78E5C566" w14:textId="77777777" w:rsidR="009C036F" w:rsidRPr="006F5245" w:rsidRDefault="009C036F" w:rsidP="009C036F">
      <w:pPr>
        <w:spacing w:after="120"/>
        <w:rPr>
          <w:rFonts w:ascii="Arial" w:eastAsia="Times New Roman" w:hAnsi="Arial" w:cs="Arial"/>
          <w:b/>
          <w:bCs/>
          <w:lang w:val="x-none" w:eastAsia="x-none"/>
        </w:rPr>
      </w:pPr>
      <w:r w:rsidRPr="006F5245">
        <w:rPr>
          <w:rFonts w:ascii="Arial" w:eastAsia="Times New Roman" w:hAnsi="Arial" w:cs="Arial"/>
          <w:b/>
          <w:bCs/>
          <w:lang w:val="x-none" w:eastAsia="x-none"/>
        </w:rPr>
        <w:t>Do obliczenia ceny oferty przyjęto stopę oproc</w:t>
      </w:r>
      <w:r>
        <w:rPr>
          <w:rFonts w:ascii="Arial" w:eastAsia="Times New Roman" w:hAnsi="Arial" w:cs="Arial"/>
          <w:b/>
          <w:bCs/>
          <w:lang w:val="x-none" w:eastAsia="x-none"/>
        </w:rPr>
        <w:t>entowania kredytu w wysokości …</w:t>
      </w:r>
      <w:r w:rsidRPr="006F5245">
        <w:rPr>
          <w:rFonts w:ascii="Arial" w:eastAsia="Times New Roman" w:hAnsi="Arial" w:cs="Arial"/>
          <w:b/>
          <w:bCs/>
          <w:lang w:val="x-none" w:eastAsia="x-none"/>
        </w:rPr>
        <w:t xml:space="preserve">… %, </w:t>
      </w:r>
    </w:p>
    <w:p w14:paraId="21D2D8B0" w14:textId="77777777" w:rsidR="009C036F" w:rsidRPr="006F5245" w:rsidRDefault="009C036F" w:rsidP="009C036F">
      <w:pPr>
        <w:spacing w:after="120"/>
        <w:rPr>
          <w:rFonts w:ascii="Arial" w:eastAsia="Times New Roman" w:hAnsi="Arial" w:cs="Arial"/>
          <w:b/>
          <w:bCs/>
          <w:lang w:eastAsia="x-none"/>
        </w:rPr>
      </w:pPr>
      <w:r w:rsidRPr="006F5245">
        <w:rPr>
          <w:rFonts w:ascii="Arial" w:eastAsia="Times New Roman" w:hAnsi="Arial" w:cs="Arial"/>
          <w:b/>
          <w:bCs/>
          <w:lang w:val="x-none" w:eastAsia="x-none"/>
        </w:rPr>
        <w:t>stanowiącą sumę</w:t>
      </w:r>
      <w:r w:rsidRPr="006F5245">
        <w:rPr>
          <w:rFonts w:ascii="Arial" w:eastAsia="Times New Roman" w:hAnsi="Arial" w:cs="Arial"/>
          <w:b/>
          <w:bCs/>
          <w:lang w:eastAsia="x-none"/>
        </w:rPr>
        <w:t>:</w:t>
      </w:r>
    </w:p>
    <w:p w14:paraId="30CF8A84" w14:textId="77777777" w:rsidR="009C036F" w:rsidRDefault="009C036F" w:rsidP="009C036F">
      <w:pPr>
        <w:spacing w:after="120"/>
        <w:rPr>
          <w:rFonts w:ascii="Arial" w:eastAsia="Times New Roman" w:hAnsi="Arial" w:cs="Arial"/>
          <w:b/>
          <w:bCs/>
          <w:lang w:eastAsia="x-none"/>
        </w:rPr>
      </w:pPr>
      <w:r w:rsidRPr="006F5245">
        <w:rPr>
          <w:rFonts w:ascii="Arial" w:eastAsia="Times New Roman" w:hAnsi="Arial" w:cs="Arial"/>
          <w:b/>
          <w:bCs/>
          <w:lang w:eastAsia="x-none"/>
        </w:rPr>
        <w:t>-</w:t>
      </w:r>
      <w:r w:rsidRPr="006F5245">
        <w:rPr>
          <w:rFonts w:ascii="Arial" w:eastAsia="Times New Roman" w:hAnsi="Arial" w:cs="Arial"/>
          <w:b/>
          <w:bCs/>
          <w:lang w:val="x-none" w:eastAsia="x-none"/>
        </w:rPr>
        <w:t xml:space="preserve"> stawk</w:t>
      </w:r>
      <w:r>
        <w:rPr>
          <w:rFonts w:ascii="Arial" w:eastAsia="Times New Roman" w:hAnsi="Arial" w:cs="Arial"/>
          <w:b/>
          <w:bCs/>
          <w:lang w:eastAsia="x-none"/>
        </w:rPr>
        <w:t>ę</w:t>
      </w:r>
      <w:r w:rsidRPr="006F5245">
        <w:rPr>
          <w:rFonts w:ascii="Arial" w:eastAsia="Times New Roman" w:hAnsi="Arial" w:cs="Arial"/>
          <w:b/>
          <w:bCs/>
          <w:lang w:val="x-none" w:eastAsia="x-none"/>
        </w:rPr>
        <w:t xml:space="preserve"> WIBOR </w:t>
      </w:r>
      <w:r w:rsidRPr="006F5245">
        <w:rPr>
          <w:rFonts w:ascii="Arial" w:eastAsia="Times New Roman" w:hAnsi="Arial" w:cs="Arial"/>
          <w:b/>
          <w:bCs/>
          <w:lang w:eastAsia="x-none"/>
        </w:rPr>
        <w:t>1</w:t>
      </w:r>
      <w:r w:rsidRPr="006F5245">
        <w:rPr>
          <w:rFonts w:ascii="Arial" w:eastAsia="Times New Roman" w:hAnsi="Arial" w:cs="Arial"/>
          <w:b/>
          <w:bCs/>
          <w:lang w:val="x-none" w:eastAsia="x-none"/>
        </w:rPr>
        <w:t xml:space="preserve">M </w:t>
      </w:r>
      <w:r w:rsidRPr="001232E9">
        <w:rPr>
          <w:rFonts w:ascii="Arial" w:eastAsia="Times New Roman" w:hAnsi="Arial" w:cs="Arial"/>
          <w:b/>
          <w:bCs/>
          <w:lang w:val="x-none" w:eastAsia="x-none"/>
        </w:rPr>
        <w:t xml:space="preserve">w wysokości </w:t>
      </w:r>
      <w:r w:rsidRPr="001232E9">
        <w:rPr>
          <w:rFonts w:ascii="Arial" w:eastAsia="Times New Roman" w:hAnsi="Arial" w:cs="Arial"/>
          <w:b/>
          <w:bCs/>
          <w:lang w:eastAsia="x-none"/>
        </w:rPr>
        <w:t xml:space="preserve"> </w:t>
      </w:r>
      <w:r>
        <w:rPr>
          <w:rFonts w:ascii="Arial" w:eastAsia="Times New Roman" w:hAnsi="Arial" w:cs="Arial"/>
          <w:b/>
          <w:bCs/>
          <w:lang w:eastAsia="x-none"/>
        </w:rPr>
        <w:t>5,82</w:t>
      </w:r>
      <w:r w:rsidRPr="001232E9">
        <w:rPr>
          <w:rFonts w:ascii="Arial" w:eastAsia="Times New Roman" w:hAnsi="Arial" w:cs="Arial"/>
          <w:b/>
          <w:bCs/>
          <w:lang w:val="x-none" w:eastAsia="x-none"/>
        </w:rPr>
        <w:t xml:space="preserve"> %</w:t>
      </w:r>
      <w:r w:rsidRPr="001232E9">
        <w:rPr>
          <w:rFonts w:ascii="Arial" w:eastAsia="Times New Roman" w:hAnsi="Arial" w:cs="Arial"/>
          <w:b/>
          <w:bCs/>
          <w:lang w:eastAsia="x-none"/>
        </w:rPr>
        <w:t xml:space="preserve">             </w:t>
      </w:r>
    </w:p>
    <w:p w14:paraId="2501B4BC" w14:textId="77777777" w:rsidR="009C036F" w:rsidRPr="001232E9" w:rsidRDefault="009C036F" w:rsidP="009C036F">
      <w:pPr>
        <w:spacing w:after="120"/>
        <w:rPr>
          <w:rFonts w:ascii="Arial" w:eastAsia="Times New Roman" w:hAnsi="Arial" w:cs="Arial"/>
          <w:b/>
          <w:bCs/>
          <w:lang w:val="x-none" w:eastAsia="x-none"/>
        </w:rPr>
      </w:pPr>
      <w:r w:rsidRPr="001232E9">
        <w:rPr>
          <w:rFonts w:ascii="Arial" w:eastAsia="Times New Roman" w:hAnsi="Arial" w:cs="Arial"/>
          <w:b/>
          <w:bCs/>
          <w:lang w:eastAsia="x-none"/>
        </w:rPr>
        <w:t>- i stałej (</w:t>
      </w:r>
      <w:r w:rsidRPr="001232E9">
        <w:rPr>
          <w:rFonts w:ascii="Arial" w:eastAsia="Times New Roman" w:hAnsi="Arial" w:cs="Arial"/>
          <w:b/>
          <w:bCs/>
          <w:lang w:val="x-none" w:eastAsia="x-none"/>
        </w:rPr>
        <w:t>niezmienn</w:t>
      </w:r>
      <w:r w:rsidRPr="001232E9">
        <w:rPr>
          <w:rFonts w:ascii="Arial" w:eastAsia="Times New Roman" w:hAnsi="Arial" w:cs="Arial"/>
          <w:b/>
          <w:bCs/>
          <w:lang w:eastAsia="x-none"/>
        </w:rPr>
        <w:t>ej)</w:t>
      </w:r>
      <w:r w:rsidRPr="001232E9">
        <w:rPr>
          <w:rFonts w:ascii="Arial" w:eastAsia="Times New Roman" w:hAnsi="Arial" w:cs="Arial"/>
          <w:b/>
          <w:bCs/>
          <w:lang w:val="x-none" w:eastAsia="x-none"/>
        </w:rPr>
        <w:t xml:space="preserve"> w całym okresie kredytowania marży </w:t>
      </w:r>
      <w:r w:rsidRPr="001232E9">
        <w:rPr>
          <w:rFonts w:ascii="Arial" w:eastAsia="Times New Roman" w:hAnsi="Arial" w:cs="Arial"/>
          <w:b/>
          <w:bCs/>
          <w:lang w:eastAsia="x-none"/>
        </w:rPr>
        <w:t xml:space="preserve">Banku </w:t>
      </w:r>
      <w:r>
        <w:rPr>
          <w:rFonts w:ascii="Arial" w:eastAsia="Times New Roman" w:hAnsi="Arial" w:cs="Arial"/>
          <w:b/>
          <w:bCs/>
          <w:lang w:val="x-none" w:eastAsia="x-none"/>
        </w:rPr>
        <w:t>w wysokości …</w:t>
      </w:r>
      <w:r w:rsidRPr="001232E9">
        <w:rPr>
          <w:rFonts w:ascii="Arial" w:eastAsia="Times New Roman" w:hAnsi="Arial" w:cs="Arial"/>
          <w:b/>
          <w:bCs/>
          <w:lang w:val="x-none" w:eastAsia="x-none"/>
        </w:rPr>
        <w:t xml:space="preserve">.. % </w:t>
      </w:r>
    </w:p>
    <w:p w14:paraId="4D7F4E69" w14:textId="77777777" w:rsidR="009C036F" w:rsidRPr="00A946BB" w:rsidRDefault="009C036F" w:rsidP="009C036F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/>
          <w:bCs/>
        </w:rPr>
        <w:t>2.</w:t>
      </w:r>
      <w:r w:rsidRPr="00A946BB">
        <w:rPr>
          <w:rFonts w:ascii="Arial" w:eastAsia="Times New Roman" w:hAnsi="Arial" w:cs="Arial"/>
          <w:bCs/>
        </w:rPr>
        <w:t xml:space="preserve"> OŚWIADCZAMY, że zapoznaliśmy się ze Specyfikacją Warunków Zamówienia                                    i załącznikami do niej i akceptujemy wszystkie warunki w niej zawarte. </w:t>
      </w:r>
    </w:p>
    <w:p w14:paraId="27F0023D" w14:textId="77777777" w:rsidR="009C036F" w:rsidRPr="00A946BB" w:rsidRDefault="009C036F" w:rsidP="009C036F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/>
          <w:bCs/>
        </w:rPr>
        <w:t>3.</w:t>
      </w:r>
      <w:r w:rsidRPr="00A946BB">
        <w:rPr>
          <w:rFonts w:ascii="Arial" w:eastAsia="Times New Roman" w:hAnsi="Arial" w:cs="Arial"/>
          <w:bCs/>
        </w:rPr>
        <w:t xml:space="preserve"> OŚWIADCZAMY, że uzyskaliśmy wszelkie informacje niezbędne do prawidłowego przygotowania i złożenia niniejszej oferty. </w:t>
      </w:r>
    </w:p>
    <w:p w14:paraId="3D92ADCF" w14:textId="77777777" w:rsidR="009C036F" w:rsidRPr="00A946BB" w:rsidRDefault="009C036F" w:rsidP="009C036F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/>
          <w:bCs/>
        </w:rPr>
        <w:t>4.</w:t>
      </w:r>
      <w:r w:rsidRPr="00A946BB">
        <w:rPr>
          <w:rFonts w:ascii="Arial" w:eastAsia="Times New Roman" w:hAnsi="Arial" w:cs="Arial"/>
          <w:bCs/>
        </w:rPr>
        <w:t xml:space="preserve"> OŚWIADCZAMY, że jesteśmy związani niniejszą ofertą </w:t>
      </w:r>
      <w:r>
        <w:rPr>
          <w:rFonts w:ascii="Arial" w:eastAsia="Times New Roman" w:hAnsi="Arial" w:cs="Arial"/>
          <w:bCs/>
        </w:rPr>
        <w:t xml:space="preserve">przez 30 dni </w:t>
      </w:r>
      <w:r w:rsidRPr="00A946BB">
        <w:rPr>
          <w:rFonts w:ascii="Arial" w:eastAsia="Times New Roman" w:hAnsi="Arial" w:cs="Arial"/>
          <w:bCs/>
        </w:rPr>
        <w:t xml:space="preserve">od dnia upływu terminu składania </w:t>
      </w:r>
      <w:r w:rsidRPr="003153B4">
        <w:rPr>
          <w:rFonts w:ascii="Arial" w:eastAsia="Times New Roman" w:hAnsi="Arial" w:cs="Arial"/>
          <w:bCs/>
        </w:rPr>
        <w:t>ofert tj. do dnia ……………………………………….…</w:t>
      </w:r>
      <w:r w:rsidRPr="00A946BB">
        <w:rPr>
          <w:rFonts w:ascii="Arial" w:eastAsia="Times New Roman" w:hAnsi="Arial" w:cs="Arial"/>
          <w:bCs/>
        </w:rPr>
        <w:t xml:space="preserve"> </w:t>
      </w:r>
    </w:p>
    <w:p w14:paraId="3F22BB43" w14:textId="77777777" w:rsidR="009C036F" w:rsidRPr="00A946BB" w:rsidRDefault="009C036F" w:rsidP="009C036F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6. </w:t>
      </w:r>
      <w:r w:rsidRPr="00A946BB">
        <w:rPr>
          <w:rFonts w:ascii="Arial" w:eastAsia="Times New Roman" w:hAnsi="Arial" w:cs="Arial"/>
          <w:bCs/>
        </w:rPr>
        <w:t xml:space="preserve">OŚWIADCZAMY, że zapoznaliśmy się z Projektowanymi Postanowieniami Umowy, określonymi w Załączniku nr </w:t>
      </w:r>
      <w:r>
        <w:rPr>
          <w:rFonts w:ascii="Arial" w:eastAsia="Times New Roman" w:hAnsi="Arial" w:cs="Arial"/>
          <w:bCs/>
        </w:rPr>
        <w:t>4</w:t>
      </w:r>
      <w:r w:rsidRPr="00A946BB">
        <w:rPr>
          <w:rFonts w:ascii="Arial" w:eastAsia="Times New Roman" w:hAnsi="Arial" w:cs="Arial"/>
          <w:bCs/>
        </w:rPr>
        <w:t xml:space="preserve"> do Specyfikacji Warunków Zamówienia  </w:t>
      </w:r>
      <w:r>
        <w:rPr>
          <w:rFonts w:ascii="Arial" w:eastAsia="Times New Roman" w:hAnsi="Arial" w:cs="Arial"/>
          <w:bCs/>
        </w:rPr>
        <w:t xml:space="preserve">                                       </w:t>
      </w:r>
      <w:r w:rsidRPr="00A946BB">
        <w:rPr>
          <w:rFonts w:ascii="Arial" w:eastAsia="Times New Roman" w:hAnsi="Arial" w:cs="Arial"/>
          <w:bCs/>
        </w:rPr>
        <w:t xml:space="preserve">i ZOBOWIĄZUJEMY SIĘ, w przypadku wyboru naszej oferty, do zawarcia umowy zgodnej z niniejszą ofertą, na warunkach w nich określonych. </w:t>
      </w:r>
    </w:p>
    <w:p w14:paraId="3276C3BF" w14:textId="77777777" w:rsidR="009C036F" w:rsidRPr="00A946BB" w:rsidRDefault="009C036F" w:rsidP="009C036F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A946BB">
        <w:rPr>
          <w:rFonts w:ascii="Arial" w:hAnsi="Arial" w:cs="Arial"/>
          <w:b/>
          <w:bCs/>
          <w:iCs/>
        </w:rPr>
        <w:t>6.</w:t>
      </w:r>
      <w:r w:rsidRPr="00A946BB">
        <w:rPr>
          <w:rFonts w:ascii="Arial" w:hAnsi="Arial" w:cs="Arial"/>
          <w:bCs/>
          <w:iCs/>
        </w:rPr>
        <w:t xml:space="preserve"> Przedmiot zamówienia zamierzamy wykonać sami bez udziału podwykonawców/z udziałem</w:t>
      </w:r>
      <w:r w:rsidRPr="00A946BB">
        <w:rPr>
          <w:rFonts w:ascii="Arial" w:hAnsi="Arial" w:cs="Arial"/>
        </w:rPr>
        <w:t xml:space="preserve"> podwykonawców*</w:t>
      </w:r>
    </w:p>
    <w:p w14:paraId="11403807" w14:textId="77777777" w:rsidR="009C036F" w:rsidRPr="00A946BB" w:rsidRDefault="009C036F" w:rsidP="009C036F">
      <w:pPr>
        <w:tabs>
          <w:tab w:val="left" w:pos="6825"/>
        </w:tabs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  Podwykonawcom zamierzamy powierzyć następującą cześć zamówienia (zakres prac):</w:t>
      </w:r>
    </w:p>
    <w:p w14:paraId="67B21C83" w14:textId="77777777" w:rsidR="009C036F" w:rsidRPr="00A946BB" w:rsidRDefault="009C036F" w:rsidP="009C036F">
      <w:pPr>
        <w:tabs>
          <w:tab w:val="left" w:pos="6825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1) ……………………………………………, nazwa firmy podwykonawcy</w:t>
      </w:r>
      <w:r>
        <w:rPr>
          <w:rFonts w:ascii="Arial" w:hAnsi="Arial" w:cs="Arial"/>
        </w:rPr>
        <w:t xml:space="preserve"> </w:t>
      </w:r>
      <w:r w:rsidRPr="00A946BB">
        <w:rPr>
          <w:rFonts w:ascii="Arial" w:hAnsi="Arial" w:cs="Arial"/>
        </w:rPr>
        <w:t>(jeżeli jest znany) …………………</w:t>
      </w:r>
    </w:p>
    <w:p w14:paraId="36FCC1BB" w14:textId="77777777" w:rsidR="009C036F" w:rsidRPr="00A946BB" w:rsidRDefault="009C036F" w:rsidP="009C036F">
      <w:pPr>
        <w:tabs>
          <w:tab w:val="left" w:pos="6825"/>
        </w:tabs>
        <w:spacing w:after="0" w:line="360" w:lineRule="auto"/>
        <w:ind w:left="360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2) ……………………………………………, nazwa firmy podwykonawcy (jeżeli jest znany) …………………</w:t>
      </w:r>
    </w:p>
    <w:p w14:paraId="19A0EB3E" w14:textId="77777777" w:rsidR="009C036F" w:rsidRPr="00A946BB" w:rsidRDefault="009C036F" w:rsidP="009C036F">
      <w:pPr>
        <w:pStyle w:val="Tekstpodstawowywcity2"/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Pr="00A946BB">
        <w:rPr>
          <w:rFonts w:ascii="Arial" w:hAnsi="Arial" w:cs="Arial"/>
          <w:b/>
        </w:rPr>
        <w:t>.</w:t>
      </w:r>
      <w:r w:rsidRPr="00A946BB">
        <w:rPr>
          <w:rFonts w:ascii="Arial" w:hAnsi="Arial" w:cs="Arial"/>
        </w:rPr>
        <w:t xml:space="preserve"> Osobami do kontaktów z Zamawiającym odpowiedzialnymi za wykonanie przedmiotu umowy są:  ………………………………………….. tel. kontaktowy,</w:t>
      </w:r>
    </w:p>
    <w:p w14:paraId="4D6D67DD" w14:textId="77777777" w:rsidR="009C036F" w:rsidRPr="00A946BB" w:rsidRDefault="009C036F" w:rsidP="009C036F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     Adres mailowy: ………………………………………………………………</w:t>
      </w:r>
    </w:p>
    <w:p w14:paraId="793667EB" w14:textId="77777777" w:rsidR="009C036F" w:rsidRPr="00A946BB" w:rsidRDefault="009C036F" w:rsidP="009C03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</w:rPr>
        <w:t>8</w:t>
      </w:r>
      <w:r w:rsidRPr="00A946BB">
        <w:rPr>
          <w:rFonts w:ascii="Arial" w:hAnsi="Arial" w:cs="Arial"/>
          <w:b/>
        </w:rPr>
        <w:t>.</w:t>
      </w:r>
      <w:r w:rsidRPr="00A946BB">
        <w:rPr>
          <w:rFonts w:ascii="Arial" w:hAnsi="Arial" w:cs="Arial"/>
        </w:rPr>
        <w:t xml:space="preserve"> </w:t>
      </w:r>
      <w:r w:rsidRPr="00A946BB">
        <w:rPr>
          <w:rFonts w:ascii="Arial" w:hAnsi="Arial" w:cs="Arial"/>
          <w:color w:val="000000"/>
          <w:lang w:eastAsia="pl-PL"/>
        </w:rPr>
        <w:t xml:space="preserve">Wybór oferty będzie prowadzić do powstania u zamawiającego obowiązku podatkowego, </w:t>
      </w:r>
    </w:p>
    <w:p w14:paraId="373D8C05" w14:textId="77777777" w:rsidR="009C036F" w:rsidRPr="00A946BB" w:rsidRDefault="009C036F" w:rsidP="009C036F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color w:val="000000"/>
          <w:lang w:eastAsia="pl-PL"/>
        </w:rPr>
      </w:pPr>
      <w:r w:rsidRPr="00A946BB">
        <w:rPr>
          <w:rFonts w:ascii="Arial" w:hAnsi="Arial" w:cs="Arial"/>
          <w:color w:val="000000"/>
          <w:lang w:eastAsia="pl-PL"/>
        </w:rPr>
        <w:t xml:space="preserve">Tak </w:t>
      </w:r>
      <w:r w:rsidRPr="00A946BB">
        <w:rPr>
          <w:rFonts w:ascii="Arial" w:eastAsia="TimesNewRoman" w:hAnsi="Arial" w:cs="Arial"/>
        </w:rPr>
        <w:t>□</w:t>
      </w:r>
    </w:p>
    <w:p w14:paraId="4F317A27" w14:textId="77777777" w:rsidR="009C036F" w:rsidRPr="00A946BB" w:rsidRDefault="009C036F" w:rsidP="009C036F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NewRoman" w:hAnsi="Arial" w:cs="Arial"/>
        </w:rPr>
      </w:pPr>
      <w:r w:rsidRPr="00A946BB">
        <w:rPr>
          <w:rFonts w:ascii="Arial" w:hAnsi="Arial" w:cs="Arial"/>
          <w:color w:val="000000"/>
          <w:lang w:eastAsia="pl-PL"/>
        </w:rPr>
        <w:t xml:space="preserve">Nie </w:t>
      </w:r>
      <w:r w:rsidRPr="00A946BB">
        <w:rPr>
          <w:rFonts w:ascii="Arial" w:eastAsia="TimesNewRoman" w:hAnsi="Arial" w:cs="Arial"/>
        </w:rPr>
        <w:t>□</w:t>
      </w:r>
    </w:p>
    <w:p w14:paraId="3827F7F2" w14:textId="77777777" w:rsidR="009C036F" w:rsidRPr="00A946BB" w:rsidRDefault="009C036F" w:rsidP="009C03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u w:val="single"/>
        </w:rPr>
      </w:pPr>
      <w:r w:rsidRPr="00A946BB">
        <w:rPr>
          <w:rFonts w:ascii="Arial" w:hAnsi="Arial" w:cs="Arial"/>
          <w:color w:val="000000"/>
          <w:lang w:eastAsia="pl-PL"/>
        </w:rPr>
        <w:t>W przypadku zaznaczenia odpowiedzi Tak należy wskazać nazwę towaru/usługi/roboty, którego dostawa/ wykonanie  będzie prowadzić do powstania u zamawiającego obowiązku podatkowego,  wskazując ich wartość bez kwoty podatku.</w:t>
      </w:r>
    </w:p>
    <w:p w14:paraId="705FC738" w14:textId="77777777" w:rsidR="009C036F" w:rsidRPr="00A946BB" w:rsidRDefault="009C036F" w:rsidP="009C036F">
      <w:pPr>
        <w:pStyle w:val="Tekstpodstawowywcity"/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56A940D" w14:textId="77777777" w:rsidR="009C036F" w:rsidRPr="00083907" w:rsidRDefault="009C036F" w:rsidP="009C036F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</w:rPr>
        <w:t>9</w:t>
      </w:r>
      <w:r w:rsidRPr="00A946BB">
        <w:rPr>
          <w:rFonts w:ascii="Arial" w:eastAsia="Times New Roman" w:hAnsi="Arial" w:cs="Arial"/>
          <w:b/>
          <w:bCs/>
        </w:rPr>
        <w:t>.</w:t>
      </w:r>
      <w:r w:rsidRPr="00A946BB">
        <w:rPr>
          <w:rFonts w:ascii="Arial" w:eastAsia="Times New Roman" w:hAnsi="Arial" w:cs="Arial"/>
          <w:bCs/>
        </w:rPr>
        <w:t xml:space="preserve"> </w:t>
      </w:r>
      <w:r w:rsidRPr="00083907">
        <w:rPr>
          <w:rFonts w:ascii="Arial" w:hAnsi="Arial" w:cs="Arial"/>
        </w:rPr>
        <w:t xml:space="preserve">Oświadczam, że jestem </w:t>
      </w:r>
    </w:p>
    <w:p w14:paraId="04BE6EFF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 xml:space="preserve"> Mikro □  małym□     średnim przedsiębiorcą  □ </w:t>
      </w:r>
    </w:p>
    <w:p w14:paraId="18B4EFED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i/>
          <w:iCs/>
        </w:rPr>
      </w:pPr>
      <w:r w:rsidRPr="00083907">
        <w:rPr>
          <w:rFonts w:ascii="Arial" w:hAnsi="Arial" w:cs="Arial"/>
          <w:i/>
          <w:iCs/>
        </w:rPr>
        <w:t>właściwe zaznaczyć</w:t>
      </w:r>
    </w:p>
    <w:p w14:paraId="70650EEB" w14:textId="77777777" w:rsidR="009C036F" w:rsidRPr="00A946BB" w:rsidRDefault="009C036F" w:rsidP="009C036F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</w:rPr>
      </w:pPr>
      <w:r w:rsidRPr="00083907">
        <w:rPr>
          <w:rFonts w:ascii="Arial" w:eastAsia="Times New Roman" w:hAnsi="Arial" w:cs="Arial"/>
          <w:b/>
          <w:bCs/>
        </w:rPr>
        <w:t>10.</w:t>
      </w:r>
      <w:r>
        <w:rPr>
          <w:rFonts w:ascii="Arial" w:eastAsia="Times New Roman" w:hAnsi="Arial" w:cs="Arial"/>
          <w:bCs/>
        </w:rPr>
        <w:t xml:space="preserve"> </w:t>
      </w:r>
      <w:r w:rsidRPr="00A946BB">
        <w:rPr>
          <w:rFonts w:ascii="Arial" w:eastAsia="Times New Roman" w:hAnsi="Arial" w:cs="Arial"/>
          <w:bCs/>
        </w:rPr>
        <w:t>Oświadczam, że wypełniłem obowiązki informacyjne przewidziane w art. 13 lub art. 14 RODO</w:t>
      </w:r>
      <w:r w:rsidRPr="00A946BB">
        <w:rPr>
          <w:rFonts w:ascii="Arial" w:eastAsia="Times New Roman" w:hAnsi="Arial" w:cs="Arial"/>
          <w:bCs/>
          <w:vertAlign w:val="superscript"/>
        </w:rPr>
        <w:t>1</w:t>
      </w:r>
      <w:r w:rsidRPr="00A946BB">
        <w:rPr>
          <w:rFonts w:ascii="Arial" w:eastAsia="Times New Roman" w:hAnsi="Arial" w:cs="Arial"/>
          <w:bCs/>
        </w:rPr>
        <w:t xml:space="preserve"> wobec osób fizycznych, od których dane osobowe bezpośrednio lub pośrednio pozyskałem w celu ubiegania się o udzielenie zamówienia publicznego w niniejszym postępowaniu.** </w:t>
      </w:r>
    </w:p>
    <w:p w14:paraId="6FFA3392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/>
          <w:bCs/>
        </w:rPr>
        <w:t>1</w:t>
      </w:r>
      <w:r>
        <w:rPr>
          <w:rFonts w:ascii="Arial" w:eastAsia="Times New Roman" w:hAnsi="Arial" w:cs="Arial"/>
          <w:b/>
          <w:bCs/>
        </w:rPr>
        <w:t>1</w:t>
      </w:r>
      <w:r w:rsidRPr="00A946BB">
        <w:rPr>
          <w:rFonts w:ascii="Arial" w:eastAsia="Times New Roman" w:hAnsi="Arial" w:cs="Arial"/>
          <w:b/>
          <w:bCs/>
        </w:rPr>
        <w:t>.</w:t>
      </w:r>
      <w:r w:rsidRPr="00A946BB">
        <w:rPr>
          <w:rFonts w:ascii="Arial" w:eastAsia="Times New Roman" w:hAnsi="Arial" w:cs="Arial"/>
          <w:bCs/>
        </w:rPr>
        <w:t xml:space="preserve"> SKŁADAMY ofertę na _________ stronach. </w:t>
      </w:r>
    </w:p>
    <w:p w14:paraId="6C995EF3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>1</w:t>
      </w:r>
      <w:r>
        <w:rPr>
          <w:rFonts w:ascii="Arial" w:eastAsia="Times New Roman" w:hAnsi="Arial" w:cs="Arial"/>
          <w:bCs/>
        </w:rPr>
        <w:t>2</w:t>
      </w:r>
      <w:r w:rsidRPr="00A946BB">
        <w:rPr>
          <w:rFonts w:ascii="Arial" w:eastAsia="Times New Roman" w:hAnsi="Arial" w:cs="Arial"/>
          <w:bCs/>
        </w:rPr>
        <w:t xml:space="preserve">. Wraz z ofertą  SKŁADAMY następujące oświadczenia i dokumenty:   </w:t>
      </w:r>
    </w:p>
    <w:p w14:paraId="52DC744E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 xml:space="preserve"> 1.……. </w:t>
      </w:r>
    </w:p>
    <w:p w14:paraId="6E66C10E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 xml:space="preserve"> 2.…….</w:t>
      </w:r>
    </w:p>
    <w:p w14:paraId="7709256D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 xml:space="preserve"> 3.……. </w:t>
      </w:r>
    </w:p>
    <w:p w14:paraId="34EDC3CE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</w:p>
    <w:p w14:paraId="207D7D65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 xml:space="preserve">                                                                              ……………………………………………..</w:t>
      </w:r>
    </w:p>
    <w:p w14:paraId="09405114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 xml:space="preserve">                                                               Podpis osoby/osób uprawnionych do podpisania oferty </w:t>
      </w:r>
    </w:p>
    <w:p w14:paraId="03732763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 xml:space="preserve"> </w:t>
      </w:r>
    </w:p>
    <w:p w14:paraId="73BAC080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</w:rPr>
      </w:pPr>
      <w:r w:rsidRPr="00A946BB">
        <w:rPr>
          <w:rFonts w:ascii="Arial" w:eastAsia="Times New Roman" w:hAnsi="Arial" w:cs="Arial"/>
          <w:bCs/>
        </w:rPr>
        <w:t>_________________ dnia ___ ___ 202</w:t>
      </w:r>
      <w:r>
        <w:rPr>
          <w:rFonts w:ascii="Arial" w:eastAsia="Times New Roman" w:hAnsi="Arial" w:cs="Arial"/>
          <w:bCs/>
        </w:rPr>
        <w:t>4</w:t>
      </w:r>
      <w:r w:rsidRPr="00A946BB">
        <w:rPr>
          <w:rFonts w:ascii="Arial" w:eastAsia="Times New Roman" w:hAnsi="Arial" w:cs="Arial"/>
          <w:bCs/>
        </w:rPr>
        <w:t xml:space="preserve"> r. </w:t>
      </w:r>
    </w:p>
    <w:p w14:paraId="5E77EFE6" w14:textId="77777777" w:rsidR="009C036F" w:rsidRPr="00B04587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04587">
        <w:rPr>
          <w:rFonts w:ascii="Arial" w:eastAsia="Times New Roman" w:hAnsi="Arial" w:cs="Arial"/>
          <w:bCs/>
          <w:sz w:val="20"/>
          <w:szCs w:val="20"/>
        </w:rPr>
        <w:t xml:space="preserve">                                                                 </w:t>
      </w:r>
    </w:p>
    <w:p w14:paraId="3A3B3F12" w14:textId="77777777" w:rsidR="009C036F" w:rsidRPr="00B04587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</w:rPr>
      </w:pPr>
      <w:r w:rsidRPr="00B0458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B04587">
        <w:rPr>
          <w:rFonts w:ascii="Arial" w:eastAsia="Times New Roman" w:hAnsi="Arial" w:cs="Arial"/>
          <w:bCs/>
          <w:sz w:val="20"/>
          <w:szCs w:val="20"/>
          <w:u w:val="single"/>
        </w:rPr>
        <w:t xml:space="preserve">Informacja dla Wykonawcy: </w:t>
      </w:r>
    </w:p>
    <w:p w14:paraId="0DEF5A54" w14:textId="77777777" w:rsidR="009C036F" w:rsidRPr="00B04587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04587">
        <w:rPr>
          <w:rFonts w:ascii="Arial" w:eastAsia="Times New Roman" w:hAnsi="Arial" w:cs="Arial"/>
          <w:bCs/>
          <w:sz w:val="20"/>
          <w:szCs w:val="20"/>
        </w:rPr>
        <w:t>Formularz oferty musi być podpisany  przez osobę lub osoby uprawnione do reprezentowania firmy kwalifikowanym podpisem elektronicznym, podpisem zaufanym lub podpisem osobistym i przekazany Zamawiającemu wraz z dokumentem (-</w:t>
      </w:r>
      <w:proofErr w:type="spellStart"/>
      <w:r w:rsidRPr="00B04587">
        <w:rPr>
          <w:rFonts w:ascii="Arial" w:eastAsia="Times New Roman" w:hAnsi="Arial" w:cs="Arial"/>
          <w:bCs/>
          <w:sz w:val="20"/>
          <w:szCs w:val="20"/>
        </w:rPr>
        <w:t>ami</w:t>
      </w:r>
      <w:proofErr w:type="spellEnd"/>
      <w:r w:rsidRPr="00B04587">
        <w:rPr>
          <w:rFonts w:ascii="Arial" w:eastAsia="Times New Roman" w:hAnsi="Arial" w:cs="Arial"/>
          <w:bCs/>
          <w:sz w:val="20"/>
          <w:szCs w:val="20"/>
        </w:rPr>
        <w:t>) potwierdzającymi prawo do reprezentacji Wykonawcy przez osobę podpisującą ofertę.</w:t>
      </w:r>
    </w:p>
    <w:p w14:paraId="3268F240" w14:textId="77777777" w:rsidR="009C036F" w:rsidRPr="00B04587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14"/>
          <w:szCs w:val="14"/>
        </w:rPr>
      </w:pPr>
      <w:r w:rsidRPr="00B04587">
        <w:rPr>
          <w:rFonts w:ascii="Arial" w:eastAsia="Times New Roman" w:hAnsi="Arial" w:cs="Arial"/>
          <w:bCs/>
          <w:i/>
          <w:iCs/>
          <w:sz w:val="14"/>
          <w:szCs w:val="14"/>
        </w:rPr>
        <w:t xml:space="preserve"> *     niepotrzebne skreślić </w:t>
      </w:r>
    </w:p>
    <w:p w14:paraId="7F2261C1" w14:textId="77777777" w:rsidR="009C036F" w:rsidRPr="00B04587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14"/>
          <w:szCs w:val="14"/>
        </w:rPr>
      </w:pPr>
      <w:r w:rsidRPr="00B04587">
        <w:rPr>
          <w:rFonts w:ascii="Arial" w:eastAsia="Times New Roman" w:hAnsi="Arial" w:cs="Arial"/>
          <w:bCs/>
          <w:i/>
          <w:iCs/>
          <w:sz w:val="14"/>
          <w:szCs w:val="14"/>
        </w:rPr>
        <w:t xml:space="preserve">** w przypadku, gdy Wykonawca nie przekazuje danych osobowych innych niż bezpośrednio jego  dotyczących lub zachodzi wyłączenie stosowania obowiązku informacyjnego, stosownie do art. 13 ust. 4 lub art. 14 ust. 5 RODO Wykonawca nie składa oświadczenia (usunięcie treści oświadczenia następuje np. przez jego wykreślenie).   </w:t>
      </w:r>
    </w:p>
    <w:p w14:paraId="650D2784" w14:textId="77777777" w:rsidR="009C036F" w:rsidRPr="00B04587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14"/>
          <w:szCs w:val="14"/>
        </w:rPr>
      </w:pPr>
      <w:r w:rsidRPr="00B04587">
        <w:rPr>
          <w:rFonts w:ascii="Arial" w:eastAsia="Times New Roman" w:hAnsi="Arial" w:cs="Arial"/>
          <w:bCs/>
          <w:i/>
          <w:iCs/>
          <w:sz w:val="14"/>
          <w:szCs w:val="14"/>
        </w:rPr>
        <w:t xml:space="preserve"> </w:t>
      </w:r>
    </w:p>
    <w:p w14:paraId="44B1DD47" w14:textId="77777777" w:rsidR="009C036F" w:rsidRPr="00B04587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14"/>
          <w:szCs w:val="14"/>
        </w:rPr>
      </w:pPr>
      <w:r w:rsidRPr="00B04587">
        <w:rPr>
          <w:rFonts w:ascii="Arial" w:eastAsia="Times New Roman" w:hAnsi="Arial" w:cs="Arial"/>
          <w:bCs/>
          <w:i/>
          <w:iCs/>
          <w:sz w:val="14"/>
          <w:szCs w:val="14"/>
        </w:rPr>
        <w:t xml:space="preserve">1) rozporządzenie Parlamentu Europejskiego i Rady (UE) 2016/679 z dnia 27 kwietnia 2016 r. w sprawie ochrony osób fizycznych w związku </w:t>
      </w:r>
      <w:r>
        <w:rPr>
          <w:rFonts w:ascii="Arial" w:eastAsia="Times New Roman" w:hAnsi="Arial" w:cs="Arial"/>
          <w:bCs/>
          <w:i/>
          <w:iCs/>
          <w:sz w:val="14"/>
          <w:szCs w:val="14"/>
        </w:rPr>
        <w:t xml:space="preserve">                       </w:t>
      </w:r>
      <w:r w:rsidRPr="00B04587">
        <w:rPr>
          <w:rFonts w:ascii="Arial" w:eastAsia="Times New Roman" w:hAnsi="Arial" w:cs="Arial"/>
          <w:bCs/>
          <w:i/>
          <w:iCs/>
          <w:sz w:val="14"/>
          <w:szCs w:val="14"/>
        </w:rPr>
        <w:t xml:space="preserve">z przetwarzaniem danych osobowych i w sprawie swobodnego przepływu takich danych oraz uchylenia dyrektywy 95/46/WE (ogólne rozporządzenie o ochronie danych) (Dz. Urz. UE L 119 z 04.05.2016, str. 1).  </w:t>
      </w:r>
    </w:p>
    <w:p w14:paraId="7682BCF7" w14:textId="77777777" w:rsidR="009C036F" w:rsidRPr="00A946BB" w:rsidRDefault="009C036F" w:rsidP="009C036F">
      <w:pPr>
        <w:spacing w:line="360" w:lineRule="auto"/>
        <w:jc w:val="both"/>
        <w:rPr>
          <w:rFonts w:ascii="Arial" w:hAnsi="Arial" w:cs="Arial"/>
          <w:b/>
        </w:rPr>
      </w:pPr>
    </w:p>
    <w:p w14:paraId="10983736" w14:textId="77777777" w:rsidR="009C036F" w:rsidRPr="00B04587" w:rsidRDefault="009C036F" w:rsidP="009C036F">
      <w:pPr>
        <w:spacing w:line="360" w:lineRule="auto"/>
        <w:jc w:val="right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2</w:t>
      </w:r>
      <w:r w:rsidRPr="00A946BB">
        <w:rPr>
          <w:rFonts w:ascii="Arial" w:hAnsi="Arial" w:cs="Arial"/>
          <w:b/>
        </w:rPr>
        <w:t xml:space="preserve">  do SWZ                                                           </w:t>
      </w:r>
    </w:p>
    <w:p w14:paraId="3A8AC040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Cs/>
          <w:i/>
          <w:iCs/>
        </w:rPr>
      </w:pPr>
      <w:r w:rsidRPr="00A946BB">
        <w:rPr>
          <w:rFonts w:ascii="Arial" w:eastAsia="Times New Roman" w:hAnsi="Arial" w:cs="Arial"/>
          <w:b/>
        </w:rPr>
        <w:t>Wykonawca:………………………………………………………………….………………………</w:t>
      </w:r>
      <w:r>
        <w:rPr>
          <w:rFonts w:ascii="Arial" w:eastAsia="Times New Roman" w:hAnsi="Arial" w:cs="Arial"/>
          <w:b/>
        </w:rPr>
        <w:t xml:space="preserve"> </w:t>
      </w:r>
      <w:r w:rsidRPr="00A946BB">
        <w:rPr>
          <w:rFonts w:ascii="Arial" w:eastAsia="Times New Roman" w:hAnsi="Arial" w:cs="Arial"/>
          <w:bCs/>
          <w:i/>
          <w:iCs/>
        </w:rPr>
        <w:t>(pełna nazwa/firma, adres,  w zależności od podmiotu: NIP/PESEL,  KRS/</w:t>
      </w:r>
      <w:proofErr w:type="spellStart"/>
      <w:r w:rsidRPr="00A946BB">
        <w:rPr>
          <w:rFonts w:ascii="Arial" w:eastAsia="Times New Roman" w:hAnsi="Arial" w:cs="Arial"/>
          <w:bCs/>
          <w:i/>
          <w:iCs/>
        </w:rPr>
        <w:t>CEiDG</w:t>
      </w:r>
      <w:proofErr w:type="spellEnd"/>
      <w:r w:rsidRPr="00A946BB">
        <w:rPr>
          <w:rFonts w:ascii="Arial" w:eastAsia="Times New Roman" w:hAnsi="Arial" w:cs="Arial"/>
          <w:bCs/>
          <w:i/>
          <w:iCs/>
        </w:rPr>
        <w:t xml:space="preserve">) </w:t>
      </w:r>
    </w:p>
    <w:p w14:paraId="77FE227A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6B7D8A3E" w14:textId="77777777" w:rsidR="009C036F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>reprezentowany przez: …………………………………….</w:t>
      </w:r>
    </w:p>
    <w:p w14:paraId="4A2D6A54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  <w:r w:rsidRPr="00A946BB">
        <w:rPr>
          <w:rFonts w:ascii="Arial" w:eastAsia="Times New Roman" w:hAnsi="Arial" w:cs="Arial"/>
          <w:bCs/>
          <w:i/>
          <w:iCs/>
        </w:rPr>
        <w:t>(imię, nazwisko, stanowisko/podstawa do reprezentacji)</w:t>
      </w:r>
      <w:r w:rsidRPr="00A946BB">
        <w:rPr>
          <w:rFonts w:ascii="Arial" w:eastAsia="Times New Roman" w:hAnsi="Arial" w:cs="Arial"/>
          <w:b/>
        </w:rPr>
        <w:t xml:space="preserve"> </w:t>
      </w:r>
    </w:p>
    <w:p w14:paraId="4B54F175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14BFE049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>Oświadczenie Wykonawcy  składane na podstawie art. 125 ust. 1 ustawy z dnia 11 września 2019 r.   Prawo zamówień publicznych (dalej jako: PZP) DOTYCZĄCE PODSTAW WYKLUCZENIA Z POSTĘPOWANIA</w:t>
      </w:r>
    </w:p>
    <w:p w14:paraId="200C0EA3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099A4CF3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>Na potrzeby postępowania o udzielenie zamówienia publicznego  pn. ……………………………….…………. (nazwa postępowania), prowadzonego przez ………………….………. (oznaczenie Zamawiającego), oświadczam, że nie podlegam wykluczeniu z postępowania na podsta</w:t>
      </w:r>
      <w:r>
        <w:rPr>
          <w:rFonts w:ascii="Arial" w:eastAsia="Times New Roman" w:hAnsi="Arial" w:cs="Arial"/>
          <w:b/>
        </w:rPr>
        <w:t>wie art. 108 ust. 1 ustawy PZP.</w:t>
      </w:r>
    </w:p>
    <w:p w14:paraId="7F86AF8F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…………….……. (miejscowość), dnia ………….……. r.  </w:t>
      </w:r>
    </w:p>
    <w:p w14:paraId="6D0A045F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3456A16E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   </w:t>
      </w:r>
      <w:r>
        <w:rPr>
          <w:rFonts w:ascii="Arial" w:eastAsia="Times New Roman" w:hAnsi="Arial" w:cs="Arial"/>
          <w:b/>
        </w:rPr>
        <w:t xml:space="preserve">                                                                               </w:t>
      </w:r>
      <w:r w:rsidRPr="00A946BB">
        <w:rPr>
          <w:rFonts w:ascii="Arial" w:eastAsia="Times New Roman" w:hAnsi="Arial" w:cs="Arial"/>
          <w:b/>
        </w:rPr>
        <w:t xml:space="preserve">    …………………………………………    </w:t>
      </w:r>
    </w:p>
    <w:p w14:paraId="7A7BC89B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                                                                                                           (podpis) </w:t>
      </w:r>
    </w:p>
    <w:p w14:paraId="79CBE5BB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1E3927DA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Oświadczam, że zachodzą w stosunku do mnie podstawy wykluczenia z postępowania na podstawie art. …………. ustawy </w:t>
      </w:r>
      <w:proofErr w:type="spellStart"/>
      <w:r w:rsidRPr="00A946BB">
        <w:rPr>
          <w:rFonts w:ascii="Arial" w:eastAsia="Times New Roman" w:hAnsi="Arial" w:cs="Arial"/>
          <w:b/>
        </w:rPr>
        <w:t>Pzp</w:t>
      </w:r>
      <w:proofErr w:type="spellEnd"/>
      <w:r w:rsidRPr="00A946BB">
        <w:rPr>
          <w:rFonts w:ascii="Arial" w:eastAsia="Times New Roman" w:hAnsi="Arial" w:cs="Arial"/>
          <w:b/>
        </w:rPr>
        <w:t xml:space="preserve"> (podać mającą zastosowanie podstawę wykluczenia spośród wymienionych w art. 108 ust. 1 pkt 1, 2, 5 lub 6 ustawy PZP). Jednocześnie oświadczam, że w związku z ww. okolicznością, na podstawie art. 110 ust. 2 ustawy </w:t>
      </w:r>
      <w:proofErr w:type="spellStart"/>
      <w:r w:rsidRPr="00A946BB">
        <w:rPr>
          <w:rFonts w:ascii="Arial" w:eastAsia="Times New Roman" w:hAnsi="Arial" w:cs="Arial"/>
          <w:b/>
        </w:rPr>
        <w:t>Pzp</w:t>
      </w:r>
      <w:proofErr w:type="spellEnd"/>
      <w:r w:rsidRPr="00A946BB">
        <w:rPr>
          <w:rFonts w:ascii="Arial" w:eastAsia="Times New Roman" w:hAnsi="Arial" w:cs="Arial"/>
          <w:b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AA5D9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…………….……. (miejscowość), dnia …………………. r.  </w:t>
      </w:r>
    </w:p>
    <w:p w14:paraId="40792C88" w14:textId="77777777" w:rsidR="009C036F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                                                                </w:t>
      </w:r>
      <w:r>
        <w:rPr>
          <w:rFonts w:ascii="Arial" w:eastAsia="Times New Roman" w:hAnsi="Arial" w:cs="Arial"/>
          <w:b/>
        </w:rPr>
        <w:t xml:space="preserve">                            </w:t>
      </w:r>
      <w:r w:rsidRPr="00A946BB">
        <w:rPr>
          <w:rFonts w:ascii="Arial" w:eastAsia="Times New Roman" w:hAnsi="Arial" w:cs="Arial"/>
          <w:b/>
        </w:rPr>
        <w:t xml:space="preserve">  </w:t>
      </w:r>
      <w:r>
        <w:rPr>
          <w:rFonts w:ascii="Arial" w:eastAsia="Times New Roman" w:hAnsi="Arial" w:cs="Arial"/>
          <w:b/>
        </w:rPr>
        <w:t xml:space="preserve">                     </w:t>
      </w:r>
    </w:p>
    <w:p w14:paraId="03AE27D0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                                                                               </w:t>
      </w:r>
      <w:r w:rsidRPr="00A946BB">
        <w:rPr>
          <w:rFonts w:ascii="Arial" w:eastAsia="Times New Roman" w:hAnsi="Arial" w:cs="Arial"/>
          <w:b/>
        </w:rPr>
        <w:t xml:space="preserve">…………………………………………          </w:t>
      </w:r>
    </w:p>
    <w:p w14:paraId="4B3A1833" w14:textId="77777777" w:rsidR="009C036F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</w:rPr>
        <w:t xml:space="preserve">                      </w:t>
      </w:r>
    </w:p>
    <w:p w14:paraId="0EBF3ADE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                                                                                                  </w:t>
      </w:r>
      <w:r w:rsidRPr="00A946BB">
        <w:rPr>
          <w:rFonts w:ascii="Arial" w:eastAsia="Times New Roman" w:hAnsi="Arial" w:cs="Arial"/>
          <w:b/>
        </w:rPr>
        <w:t xml:space="preserve">(podpis) </w:t>
      </w:r>
    </w:p>
    <w:p w14:paraId="5941FE0F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53BC741E" w14:textId="77777777" w:rsidR="009C036F" w:rsidRPr="00A946BB" w:rsidRDefault="009C036F" w:rsidP="009C036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14:paraId="7FBF8799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b/>
        </w:rPr>
      </w:pPr>
    </w:p>
    <w:p w14:paraId="71C1FD94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Oświadczam, że następujący/e podmiot/y, będący/e podwykonawcą/</w:t>
      </w:r>
      <w:proofErr w:type="spellStart"/>
      <w:r w:rsidRPr="00A946BB">
        <w:rPr>
          <w:rFonts w:ascii="Arial" w:hAnsi="Arial" w:cs="Arial"/>
        </w:rPr>
        <w:t>ami</w:t>
      </w:r>
      <w:proofErr w:type="spellEnd"/>
      <w:r w:rsidRPr="00A946BB">
        <w:rPr>
          <w:rFonts w:ascii="Arial" w:hAnsi="Arial" w:cs="Arial"/>
        </w:rPr>
        <w:t xml:space="preserve">: ……………………………………………………………………..….…… </w:t>
      </w:r>
      <w:r w:rsidRPr="00A946BB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A946BB">
        <w:rPr>
          <w:rFonts w:ascii="Arial" w:hAnsi="Arial" w:cs="Arial"/>
          <w:i/>
        </w:rPr>
        <w:t>CEiDG</w:t>
      </w:r>
      <w:proofErr w:type="spellEnd"/>
      <w:r w:rsidRPr="00A946BB">
        <w:rPr>
          <w:rFonts w:ascii="Arial" w:hAnsi="Arial" w:cs="Arial"/>
          <w:i/>
        </w:rPr>
        <w:t>)</w:t>
      </w:r>
      <w:r w:rsidRPr="00A946BB">
        <w:rPr>
          <w:rFonts w:ascii="Arial" w:hAnsi="Arial" w:cs="Arial"/>
        </w:rPr>
        <w:t>, nie podleg</w:t>
      </w:r>
      <w:r>
        <w:rPr>
          <w:rFonts w:ascii="Arial" w:hAnsi="Arial" w:cs="Arial"/>
        </w:rPr>
        <w:t xml:space="preserve">a/ą wykluczeniu z postępowania </w:t>
      </w:r>
      <w:r w:rsidRPr="00A946BB">
        <w:rPr>
          <w:rFonts w:ascii="Arial" w:hAnsi="Arial" w:cs="Arial"/>
        </w:rPr>
        <w:t>o udzielenie zamówienia.</w:t>
      </w:r>
    </w:p>
    <w:p w14:paraId="3A2A007D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7861A0A3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…………….……. </w:t>
      </w:r>
      <w:r w:rsidRPr="00A946BB">
        <w:rPr>
          <w:rFonts w:ascii="Arial" w:hAnsi="Arial" w:cs="Arial"/>
          <w:i/>
        </w:rPr>
        <w:t xml:space="preserve">(miejscowość), </w:t>
      </w:r>
      <w:r w:rsidRPr="00A946BB">
        <w:rPr>
          <w:rFonts w:ascii="Arial" w:hAnsi="Arial" w:cs="Arial"/>
        </w:rPr>
        <w:t xml:space="preserve">dnia …………………. r. </w:t>
      </w:r>
    </w:p>
    <w:p w14:paraId="545C7643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7A31DBA7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65C48469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>OŚWIADCZENIE DOTYCZĄCE PODANYCH INFORMACJI:</w:t>
      </w:r>
    </w:p>
    <w:p w14:paraId="3F189BF7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2E243B2F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3EFF357E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5FB3FE2F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172B41FE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…………….……. (miejscowość), dnia …………………. r.  </w:t>
      </w:r>
    </w:p>
    <w:p w14:paraId="718F7CD8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28B566ED" w14:textId="77777777" w:rsidR="009C036F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        </w:t>
      </w:r>
      <w:r>
        <w:rPr>
          <w:rFonts w:ascii="Arial" w:eastAsia="Times New Roman" w:hAnsi="Arial" w:cs="Arial"/>
          <w:b/>
        </w:rPr>
        <w:t xml:space="preserve">                                                                        </w:t>
      </w:r>
      <w:r w:rsidRPr="00A946BB">
        <w:rPr>
          <w:rFonts w:ascii="Arial" w:eastAsia="Times New Roman" w:hAnsi="Arial" w:cs="Arial"/>
          <w:b/>
        </w:rPr>
        <w:t xml:space="preserve">…………………………………………           </w:t>
      </w:r>
    </w:p>
    <w:p w14:paraId="523A60B2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                                                                                                   </w:t>
      </w:r>
      <w:r w:rsidRPr="00A946BB">
        <w:rPr>
          <w:rFonts w:ascii="Arial" w:eastAsia="Times New Roman" w:hAnsi="Arial" w:cs="Arial"/>
          <w:b/>
        </w:rPr>
        <w:t xml:space="preserve">(podpis) </w:t>
      </w:r>
    </w:p>
    <w:p w14:paraId="249C7B43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</w:t>
      </w:r>
    </w:p>
    <w:p w14:paraId="223170B7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A946BB">
        <w:rPr>
          <w:rFonts w:ascii="Arial" w:eastAsia="Times New Roman" w:hAnsi="Arial" w:cs="Arial"/>
          <w:b/>
        </w:rPr>
        <w:t xml:space="preserve">  </w:t>
      </w:r>
    </w:p>
    <w:p w14:paraId="5DBDD8DF" w14:textId="77777777" w:rsidR="009C036F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5735CC49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45EAEE3A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60C1FB83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0CDAC5A2" w14:textId="77777777" w:rsidR="009C036F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3FDC80B0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0941B98E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3978395A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543D1772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46B963E1" w14:textId="77777777" w:rsidR="009C036F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5139850E" w14:textId="77777777" w:rsidR="009C036F" w:rsidRPr="00A946BB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 do SWZ</w:t>
      </w:r>
    </w:p>
    <w:p w14:paraId="26B24D85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>Wykonawca:</w:t>
      </w:r>
    </w:p>
    <w:p w14:paraId="21549C38" w14:textId="77777777" w:rsidR="009C036F" w:rsidRPr="00A946BB" w:rsidRDefault="009C036F" w:rsidP="009C036F">
      <w:pPr>
        <w:spacing w:after="0" w:line="360" w:lineRule="auto"/>
        <w:ind w:right="5954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…………………………………………………………………………</w:t>
      </w:r>
    </w:p>
    <w:p w14:paraId="45F9CCF6" w14:textId="77777777" w:rsidR="009C036F" w:rsidRPr="00A946BB" w:rsidRDefault="009C036F" w:rsidP="009C036F">
      <w:pPr>
        <w:spacing w:after="0" w:line="360" w:lineRule="auto"/>
        <w:ind w:right="5953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A946BB">
        <w:rPr>
          <w:rFonts w:ascii="Arial" w:hAnsi="Arial" w:cs="Arial"/>
          <w:i/>
        </w:rPr>
        <w:t>CEiDG</w:t>
      </w:r>
      <w:proofErr w:type="spellEnd"/>
      <w:r w:rsidRPr="00A946BB">
        <w:rPr>
          <w:rFonts w:ascii="Arial" w:hAnsi="Arial" w:cs="Arial"/>
          <w:i/>
        </w:rPr>
        <w:t>)</w:t>
      </w:r>
    </w:p>
    <w:p w14:paraId="1B38D130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A946BB">
        <w:rPr>
          <w:rFonts w:ascii="Arial" w:hAnsi="Arial" w:cs="Arial"/>
          <w:u w:val="single"/>
        </w:rPr>
        <w:t>reprezentowany przez:</w:t>
      </w:r>
    </w:p>
    <w:p w14:paraId="6DBDCD6A" w14:textId="77777777" w:rsidR="009C036F" w:rsidRPr="00A946BB" w:rsidRDefault="009C036F" w:rsidP="009C036F">
      <w:pPr>
        <w:spacing w:after="0" w:line="360" w:lineRule="auto"/>
        <w:ind w:right="5954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…………………………………</w:t>
      </w:r>
    </w:p>
    <w:p w14:paraId="257E5771" w14:textId="77777777" w:rsidR="009C036F" w:rsidRPr="00A946BB" w:rsidRDefault="009C036F" w:rsidP="009C036F">
      <w:pPr>
        <w:spacing w:after="0" w:line="360" w:lineRule="auto"/>
        <w:ind w:right="5953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  <w:i/>
        </w:rPr>
        <w:t>(</w:t>
      </w:r>
      <w:proofErr w:type="spellStart"/>
      <w:r w:rsidRPr="00A946BB">
        <w:rPr>
          <w:rFonts w:ascii="Arial" w:hAnsi="Arial" w:cs="Arial"/>
          <w:i/>
        </w:rPr>
        <w:t>imię,nazwisko</w:t>
      </w:r>
      <w:proofErr w:type="spellEnd"/>
      <w:r w:rsidRPr="00A946BB">
        <w:rPr>
          <w:rFonts w:ascii="Arial" w:hAnsi="Arial" w:cs="Arial"/>
          <w:i/>
        </w:rPr>
        <w:t>, stanowisko/podstawa do  reprezentacji)</w:t>
      </w:r>
    </w:p>
    <w:p w14:paraId="7AED4E4F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A946BB">
        <w:rPr>
          <w:rFonts w:ascii="Arial" w:hAnsi="Arial" w:cs="Arial"/>
          <w:b/>
          <w:u w:val="single"/>
        </w:rPr>
        <w:t>Oświadczenie wykonawcy</w:t>
      </w:r>
    </w:p>
    <w:p w14:paraId="7CE218BE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 xml:space="preserve">składane na podstawie art. 125 ust. 1 ustawy z dnia  </w:t>
      </w:r>
      <w:r w:rsidRPr="00A946BB">
        <w:rPr>
          <w:rFonts w:ascii="Arial" w:eastAsia="Times New Roman" w:hAnsi="Arial" w:cs="Arial"/>
          <w:b/>
        </w:rPr>
        <w:t>11 września 2019 r.   Prawo zamówień publicznych (dalej jako: PZP)</w:t>
      </w:r>
    </w:p>
    <w:p w14:paraId="08DC2E88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A946BB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A946BB">
        <w:rPr>
          <w:rFonts w:ascii="Arial" w:hAnsi="Arial" w:cs="Arial"/>
          <w:b/>
          <w:u w:val="single"/>
        </w:rPr>
        <w:br/>
      </w:r>
    </w:p>
    <w:p w14:paraId="01F1D47A" w14:textId="77777777" w:rsidR="009C036F" w:rsidRPr="00A946BB" w:rsidRDefault="009C036F" w:rsidP="009C036F">
      <w:pPr>
        <w:spacing w:after="0" w:line="360" w:lineRule="auto"/>
        <w:ind w:firstLine="709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Na potrzeby postępowania o udzielenie zamówienia publicznego</w:t>
      </w:r>
      <w:r w:rsidRPr="00A946BB">
        <w:rPr>
          <w:rFonts w:ascii="Arial" w:hAnsi="Arial" w:cs="Arial"/>
        </w:rPr>
        <w:br/>
        <w:t xml:space="preserve">pn. …………………………………………………………….. </w:t>
      </w:r>
      <w:r w:rsidRPr="00A946BB">
        <w:rPr>
          <w:rFonts w:ascii="Arial" w:hAnsi="Arial" w:cs="Arial"/>
          <w:i/>
        </w:rPr>
        <w:t>(nazwa postępowania)</w:t>
      </w:r>
      <w:r w:rsidRPr="00A946BB">
        <w:rPr>
          <w:rFonts w:ascii="Arial" w:hAnsi="Arial" w:cs="Arial"/>
        </w:rPr>
        <w:t>, prowadzonego przez …………………………………………………….</w:t>
      </w:r>
      <w:r w:rsidRPr="00A946BB">
        <w:rPr>
          <w:rFonts w:ascii="Arial" w:hAnsi="Arial" w:cs="Arial"/>
          <w:i/>
        </w:rPr>
        <w:t xml:space="preserve">(oznaczenie zamawiającego), </w:t>
      </w:r>
      <w:r w:rsidRPr="00A946BB">
        <w:rPr>
          <w:rFonts w:ascii="Arial" w:hAnsi="Arial" w:cs="Arial"/>
        </w:rPr>
        <w:t>oświadczam, co następuje:</w:t>
      </w:r>
    </w:p>
    <w:p w14:paraId="35710138" w14:textId="77777777" w:rsidR="009C036F" w:rsidRPr="00A946BB" w:rsidRDefault="009C036F" w:rsidP="009C036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>INFORMACJA DOTYCZĄCA WYKONAWCY:</w:t>
      </w:r>
    </w:p>
    <w:p w14:paraId="4B48A453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Oświadczam, że spełniam warunki udziału w postępowaniu określone przez zamawiającego w      …………..…………………………………………………..……………………………………… </w:t>
      </w:r>
      <w:r w:rsidRPr="00A946BB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A946BB">
        <w:rPr>
          <w:rFonts w:ascii="Arial" w:hAnsi="Arial" w:cs="Arial"/>
        </w:rPr>
        <w:t>.</w:t>
      </w:r>
    </w:p>
    <w:p w14:paraId="3CD4F2F9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507A06BC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…………….……. </w:t>
      </w:r>
      <w:r w:rsidRPr="00A946BB">
        <w:rPr>
          <w:rFonts w:ascii="Arial" w:hAnsi="Arial" w:cs="Arial"/>
          <w:i/>
        </w:rPr>
        <w:t xml:space="preserve">(miejscowość), </w:t>
      </w:r>
      <w:r w:rsidRPr="00A946BB">
        <w:rPr>
          <w:rFonts w:ascii="Arial" w:hAnsi="Arial" w:cs="Arial"/>
        </w:rPr>
        <w:t xml:space="preserve">dnia ………….……. r. </w:t>
      </w:r>
    </w:p>
    <w:p w14:paraId="746130B0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4F95BA56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  <w:t>…………………………………………</w:t>
      </w:r>
    </w:p>
    <w:p w14:paraId="3E1A4C62" w14:textId="77777777" w:rsidR="009C036F" w:rsidRPr="00A946BB" w:rsidRDefault="009C036F" w:rsidP="009C03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  <w:i/>
        </w:rPr>
        <w:t>(podpis)</w:t>
      </w:r>
    </w:p>
    <w:p w14:paraId="11F12EF6" w14:textId="77777777" w:rsidR="009C036F" w:rsidRDefault="009C036F" w:rsidP="009C03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6CA3414C" w14:textId="77777777" w:rsidR="009C036F" w:rsidRPr="00A946BB" w:rsidRDefault="009C036F" w:rsidP="009C03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4E0CE7B6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i/>
        </w:rPr>
      </w:pPr>
    </w:p>
    <w:p w14:paraId="6022088F" w14:textId="77777777" w:rsidR="009C036F" w:rsidRPr="00A946BB" w:rsidRDefault="009C036F" w:rsidP="009C036F">
      <w:pPr>
        <w:shd w:val="clear" w:color="auto" w:fill="BFBFBF"/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  <w:b/>
        </w:rPr>
        <w:t>INFORMACJA W ZWIĄZKU Z POLEGANIEM NA ZASOBACH INNYCH PODMIOTÓW</w:t>
      </w:r>
      <w:r w:rsidRPr="00A946BB">
        <w:rPr>
          <w:rFonts w:ascii="Arial" w:hAnsi="Arial" w:cs="Arial"/>
        </w:rPr>
        <w:t>:</w:t>
      </w:r>
    </w:p>
    <w:p w14:paraId="14AF2ED1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A946BB">
        <w:rPr>
          <w:rFonts w:ascii="Arial" w:hAnsi="Arial" w:cs="Arial"/>
          <w:i/>
        </w:rPr>
        <w:t>(wskazać dokument i właściwą jednostkę redakcyjną dokumentu, w której określono warunki udziału                 w postępowaniu),</w:t>
      </w:r>
      <w:r w:rsidRPr="00A946BB">
        <w:rPr>
          <w:rFonts w:ascii="Arial" w:hAnsi="Arial" w:cs="Arial"/>
        </w:rPr>
        <w:t xml:space="preserve"> polegam na zasobach następującego/</w:t>
      </w:r>
      <w:proofErr w:type="spellStart"/>
      <w:r w:rsidRPr="00A946BB">
        <w:rPr>
          <w:rFonts w:ascii="Arial" w:hAnsi="Arial" w:cs="Arial"/>
        </w:rPr>
        <w:t>ych</w:t>
      </w:r>
      <w:proofErr w:type="spellEnd"/>
      <w:r w:rsidRPr="00A946BB">
        <w:rPr>
          <w:rFonts w:ascii="Arial" w:hAnsi="Arial" w:cs="Arial"/>
        </w:rPr>
        <w:t xml:space="preserve"> podmiotu/ów: ………………..</w:t>
      </w:r>
    </w:p>
    <w:p w14:paraId="1FA3CBBD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..……………………………………………………………………………………………………………….…………………………………….., w następującym zakresie: ………………</w:t>
      </w:r>
    </w:p>
    <w:p w14:paraId="69CBD3E5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B8CE7E9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  <w:i/>
        </w:rPr>
        <w:t xml:space="preserve">(wskazać podmiot i określić odpowiedni zakres dla wskazanego podmiotu). </w:t>
      </w:r>
    </w:p>
    <w:p w14:paraId="77A9A8D0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…………….……. </w:t>
      </w:r>
      <w:r w:rsidRPr="00A946BB">
        <w:rPr>
          <w:rFonts w:ascii="Arial" w:hAnsi="Arial" w:cs="Arial"/>
          <w:i/>
        </w:rPr>
        <w:t xml:space="preserve">(miejscowość), </w:t>
      </w:r>
      <w:r w:rsidRPr="00A946BB">
        <w:rPr>
          <w:rFonts w:ascii="Arial" w:hAnsi="Arial" w:cs="Arial"/>
        </w:rPr>
        <w:t xml:space="preserve">dnia ………….……. r. </w:t>
      </w:r>
    </w:p>
    <w:p w14:paraId="42BE253B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  <w:t>…………………………………………</w:t>
      </w:r>
    </w:p>
    <w:p w14:paraId="13A7110B" w14:textId="77777777" w:rsidR="009C036F" w:rsidRPr="00A946BB" w:rsidRDefault="009C036F" w:rsidP="009C03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  <w:i/>
        </w:rPr>
        <w:t>(podpis)</w:t>
      </w:r>
    </w:p>
    <w:p w14:paraId="0B4586DA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  <w:i/>
        </w:rPr>
        <w:t>UWAGA: PODMIOT NA ZASOBY KTÓREGO POWOŁUJE SIĘ WYKONAWCA SKŁADA ODRĘBE OŚWIADCZENIE O SPEŁNIANIU WARUNKÓW  UDZIAŁU W POSTĘPOWANIU</w:t>
      </w:r>
    </w:p>
    <w:p w14:paraId="055300FC" w14:textId="77777777" w:rsidR="009C036F" w:rsidRPr="00A946BB" w:rsidRDefault="009C036F" w:rsidP="009C03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5C598854" w14:textId="77777777" w:rsidR="009C036F" w:rsidRPr="00A946BB" w:rsidRDefault="009C036F" w:rsidP="009C036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>OŚWIADCZENIE DOTYCZĄCE PODANYCH INFORMACJI:</w:t>
      </w:r>
    </w:p>
    <w:p w14:paraId="71CFF4F9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Oświadczam, że wszystkie informacje podane w powyższych oświadczeniach są aktualne </w:t>
      </w:r>
      <w:r w:rsidRPr="00A946B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1F5FB54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…………….……. </w:t>
      </w:r>
      <w:r w:rsidRPr="00A946BB">
        <w:rPr>
          <w:rFonts w:ascii="Arial" w:hAnsi="Arial" w:cs="Arial"/>
          <w:i/>
        </w:rPr>
        <w:t xml:space="preserve">(miejscowość), </w:t>
      </w:r>
      <w:r w:rsidRPr="00A946BB">
        <w:rPr>
          <w:rFonts w:ascii="Arial" w:hAnsi="Arial" w:cs="Arial"/>
        </w:rPr>
        <w:t xml:space="preserve">dnia ………….……. r. </w:t>
      </w:r>
    </w:p>
    <w:p w14:paraId="64B79D8E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</w:r>
      <w:r w:rsidRPr="00A946BB">
        <w:rPr>
          <w:rFonts w:ascii="Arial" w:hAnsi="Arial" w:cs="Arial"/>
        </w:rPr>
        <w:tab/>
        <w:t>…………………………………………</w:t>
      </w:r>
    </w:p>
    <w:p w14:paraId="73243AD5" w14:textId="77777777" w:rsidR="009C036F" w:rsidRPr="00A946BB" w:rsidRDefault="009C036F" w:rsidP="009C03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  <w:i/>
        </w:rPr>
        <w:t>(podpis)</w:t>
      </w:r>
    </w:p>
    <w:p w14:paraId="4FF1ECF2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0F1BEB97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3D29B402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03EB7464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7ADCD4A0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04D5F617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1F4E7C7E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210AA0BA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2FC4C6D4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2B0C82E4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1A06306F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hAnsi="Arial" w:cs="Arial"/>
          <w:b/>
          <w:bCs/>
        </w:rPr>
      </w:pPr>
    </w:p>
    <w:p w14:paraId="7A7CD05D" w14:textId="77777777" w:rsidR="009C036F" w:rsidRDefault="009C036F" w:rsidP="009C036F">
      <w:pPr>
        <w:spacing w:after="0" w:line="360" w:lineRule="auto"/>
        <w:jc w:val="both"/>
        <w:rPr>
          <w:rFonts w:ascii="Arial" w:hAnsi="Arial" w:cs="Arial"/>
          <w:b/>
        </w:rPr>
      </w:pPr>
    </w:p>
    <w:p w14:paraId="215268E9" w14:textId="77777777" w:rsidR="009C036F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 do SWZ</w:t>
      </w:r>
    </w:p>
    <w:p w14:paraId="718F867D" w14:textId="77777777" w:rsidR="009C036F" w:rsidRDefault="009C036F" w:rsidP="009C036F">
      <w:pPr>
        <w:spacing w:line="360" w:lineRule="auto"/>
        <w:jc w:val="both"/>
        <w:rPr>
          <w:rFonts w:ascii="Arial" w:hAnsi="Arial" w:cs="Arial"/>
          <w:b/>
        </w:rPr>
      </w:pPr>
    </w:p>
    <w:p w14:paraId="2A274D11" w14:textId="77777777" w:rsidR="009C036F" w:rsidRPr="00685EE3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UMOWA </w:t>
      </w:r>
      <w:r>
        <w:rPr>
          <w:rFonts w:ascii="Arial" w:hAnsi="Arial" w:cs="Arial"/>
        </w:rPr>
        <w:t>o kredyt długoterminowy NR ……………..../2024</w:t>
      </w:r>
    </w:p>
    <w:p w14:paraId="40C44F21" w14:textId="77777777" w:rsidR="009C036F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zawarta w dniu ……………….. 202</w:t>
      </w:r>
      <w:r>
        <w:rPr>
          <w:rFonts w:ascii="Arial" w:hAnsi="Arial" w:cs="Arial"/>
        </w:rPr>
        <w:t>4</w:t>
      </w:r>
      <w:r w:rsidRPr="00685EE3">
        <w:rPr>
          <w:rFonts w:ascii="Arial" w:hAnsi="Arial" w:cs="Arial"/>
        </w:rPr>
        <w:t xml:space="preserve"> roku w Pierzchnicy pomiędzy: </w:t>
      </w:r>
    </w:p>
    <w:p w14:paraId="461C898B" w14:textId="77777777" w:rsidR="009C036F" w:rsidRPr="00770D0A" w:rsidRDefault="009C036F" w:rsidP="009C036F">
      <w:pPr>
        <w:spacing w:after="0" w:line="360" w:lineRule="auto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  <w:b/>
        </w:rPr>
        <w:t>Gminą Pierzchnica</w:t>
      </w:r>
      <w:r w:rsidRPr="00770D0A">
        <w:rPr>
          <w:rFonts w:ascii="Arial" w:eastAsia="Times New Roman" w:hAnsi="Arial" w:cs="Arial"/>
        </w:rPr>
        <w:t>, ul. Urzędnicza 6, 26-015 Pierzchnica, NIP 657-26-27-358, REGON: 291010607</w:t>
      </w:r>
      <w:r>
        <w:rPr>
          <w:rFonts w:ascii="Arial" w:eastAsia="Times New Roman" w:hAnsi="Arial" w:cs="Arial"/>
        </w:rPr>
        <w:t xml:space="preserve">,  </w:t>
      </w:r>
      <w:r w:rsidRPr="00770D0A">
        <w:rPr>
          <w:rFonts w:ascii="Arial" w:eastAsia="Times New Roman" w:hAnsi="Arial" w:cs="Arial"/>
        </w:rPr>
        <w:t>reprezentowaną przez:</w:t>
      </w:r>
    </w:p>
    <w:p w14:paraId="4FD56A31" w14:textId="77777777" w:rsidR="009C036F" w:rsidRPr="00770D0A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770D0A">
        <w:rPr>
          <w:rFonts w:ascii="Arial" w:eastAsia="Times New Roman" w:hAnsi="Arial" w:cs="Arial"/>
          <w:b/>
        </w:rPr>
        <w:t>Burmistrza Miasta i Gminy Pierzchnicy – Stanisława Strąka</w:t>
      </w:r>
    </w:p>
    <w:p w14:paraId="4957CBB1" w14:textId="77777777" w:rsidR="009C036F" w:rsidRPr="00770D0A" w:rsidRDefault="009C036F" w:rsidP="009C036F">
      <w:pPr>
        <w:spacing w:after="0" w:line="360" w:lineRule="auto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 xml:space="preserve">przy kontrasygnacie </w:t>
      </w:r>
    </w:p>
    <w:p w14:paraId="482E22BC" w14:textId="77777777" w:rsidR="009C036F" w:rsidRPr="00062686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062686">
        <w:rPr>
          <w:rFonts w:ascii="Arial" w:eastAsia="Times New Roman" w:hAnsi="Arial" w:cs="Arial"/>
          <w:b/>
        </w:rPr>
        <w:t>Skarbnika Miasta i Gminy Pierzchnica – Krzysztofa Cieślaka</w:t>
      </w:r>
    </w:p>
    <w:p w14:paraId="2CF7738B" w14:textId="77777777" w:rsidR="009C036F" w:rsidRPr="00062686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2C186EE5" w14:textId="77777777" w:rsidR="009C036F" w:rsidRPr="00685EE3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zwaną w dalszej części „Zamawiającym” </w:t>
      </w:r>
    </w:p>
    <w:p w14:paraId="40630109" w14:textId="77777777" w:rsidR="009C036F" w:rsidRPr="00685EE3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 a</w:t>
      </w:r>
    </w:p>
    <w:p w14:paraId="312B98CD" w14:textId="77777777" w:rsidR="009C036F" w:rsidRPr="00685EE3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 (w przypadku przedsiębiorcy wpisanego do KRS) (nazwa firmy) …………….., z siedzibą                              w …………..……. przy ulicy ……………., wpisanym do rejestru przedsiębiorców prowadzonego przez Sąd Rejonowy …………………………… Wydział Gospodarczy Krajowego Rejestru Sądowego pod numerem KRS: ………………..., wysokość kapitału zakładowego (art. 206 § 1 pkt. 4 </w:t>
      </w:r>
      <w:proofErr w:type="spellStart"/>
      <w:r w:rsidRPr="00685EE3">
        <w:rPr>
          <w:rFonts w:ascii="Arial" w:hAnsi="Arial" w:cs="Arial"/>
        </w:rPr>
        <w:t>k.s.h</w:t>
      </w:r>
      <w:proofErr w:type="spellEnd"/>
      <w:r w:rsidRPr="00685EE3">
        <w:rPr>
          <w:rFonts w:ascii="Arial" w:hAnsi="Arial" w:cs="Arial"/>
        </w:rPr>
        <w:t xml:space="preserve">.), </w:t>
      </w:r>
      <w:r>
        <w:rPr>
          <w:rFonts w:ascii="Arial" w:hAnsi="Arial" w:cs="Arial"/>
        </w:rPr>
        <w:t>a</w:t>
      </w:r>
      <w:r w:rsidRPr="00685EE3">
        <w:rPr>
          <w:rFonts w:ascii="Arial" w:hAnsi="Arial" w:cs="Arial"/>
        </w:rPr>
        <w:t xml:space="preserve"> w przypadku spółki akcyjnej także wysokość kapitału wpłaconego (art. 374 § 1 pkt. 4 </w:t>
      </w:r>
      <w:proofErr w:type="spellStart"/>
      <w:r w:rsidRPr="00685EE3">
        <w:rPr>
          <w:rFonts w:ascii="Arial" w:hAnsi="Arial" w:cs="Arial"/>
        </w:rPr>
        <w:t>k.s.h</w:t>
      </w:r>
      <w:proofErr w:type="spellEnd"/>
      <w:r w:rsidRPr="00685EE3">
        <w:rPr>
          <w:rFonts w:ascii="Arial" w:hAnsi="Arial" w:cs="Arial"/>
        </w:rPr>
        <w:t>.)</w:t>
      </w:r>
      <w:r>
        <w:rPr>
          <w:rFonts w:ascii="Arial" w:hAnsi="Arial" w:cs="Arial"/>
        </w:rPr>
        <w:t xml:space="preserve"> </w:t>
      </w:r>
      <w:r w:rsidRPr="00685EE3">
        <w:rPr>
          <w:rFonts w:ascii="Arial" w:hAnsi="Arial" w:cs="Arial"/>
        </w:rPr>
        <w:t xml:space="preserve">zwanym w dalszej treści umowy „Wykonawcą”, reprezentowanym przez: </w:t>
      </w:r>
    </w:p>
    <w:p w14:paraId="7091C4D7" w14:textId="77777777" w:rsidR="009C036F" w:rsidRPr="00685EE3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……………………… – ………………… </w:t>
      </w:r>
    </w:p>
    <w:p w14:paraId="23395A2D" w14:textId="77777777" w:rsidR="009C036F" w:rsidRPr="00685EE3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(w przypadku przedsiębiorcy wpisanego do Centralnej Ewidencji i Informacji o Działalności Gospodarczej Rzeczypospolitej Polskiej)</w:t>
      </w:r>
    </w:p>
    <w:p w14:paraId="6A4543BE" w14:textId="77777777" w:rsidR="009C036F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 (imię i nazwisko) …………………., przedsiębiorcą działającym pod firmą ………………                         z siedzibą w ……………… przy ulicy ……………………, wpisanym do Centralnej Ewidencji                     i Informacji o Działalności Gospodarczej Rzeczypospolitej Polskiej, numer NIP: …………….., numer REGON: …………….. zwanym w dalszej treści umowy „Wykonawcą”, reprezentowanym przez: </w:t>
      </w:r>
    </w:p>
    <w:p w14:paraId="7E44B03A" w14:textId="77777777" w:rsidR="009C036F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 xml:space="preserve">……………….…….. – …………………. </w:t>
      </w:r>
    </w:p>
    <w:p w14:paraId="2C29A9F7" w14:textId="77777777" w:rsidR="009C036F" w:rsidRPr="00EF1F26" w:rsidRDefault="009C036F" w:rsidP="009C036F">
      <w:pPr>
        <w:spacing w:line="360" w:lineRule="auto"/>
        <w:jc w:val="both"/>
        <w:rPr>
          <w:rFonts w:ascii="Arial" w:hAnsi="Arial" w:cs="Arial"/>
        </w:rPr>
      </w:pPr>
      <w:r w:rsidRPr="00685EE3">
        <w:rPr>
          <w:rFonts w:ascii="Arial" w:hAnsi="Arial" w:cs="Arial"/>
        </w:rPr>
        <w:t>w rezultacie dokonania wyboru oferty Wykonawcy w drodze postępowania o udzielenie zamówienia publicznego</w:t>
      </w:r>
      <w:r>
        <w:rPr>
          <w:rFonts w:ascii="Arial" w:hAnsi="Arial" w:cs="Arial"/>
        </w:rPr>
        <w:t xml:space="preserve"> prowadzonego w trybie przetargu nieograniczonego </w:t>
      </w:r>
      <w:r w:rsidRPr="00685EE3">
        <w:rPr>
          <w:rFonts w:ascii="Arial" w:hAnsi="Arial" w:cs="Arial"/>
        </w:rPr>
        <w:t xml:space="preserve"> na podstawie ustawy z 11 września 2019 r.- Prawo zamówie</w:t>
      </w:r>
      <w:r>
        <w:rPr>
          <w:rFonts w:ascii="Arial" w:hAnsi="Arial" w:cs="Arial"/>
        </w:rPr>
        <w:t>ń publicznych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 Dz.U. z 2023</w:t>
      </w:r>
      <w:r w:rsidRPr="00685EE3">
        <w:rPr>
          <w:rFonts w:ascii="Arial" w:hAnsi="Arial" w:cs="Arial"/>
        </w:rPr>
        <w:t xml:space="preserve">r. poz. </w:t>
      </w:r>
      <w:r>
        <w:rPr>
          <w:rFonts w:ascii="Arial" w:hAnsi="Arial" w:cs="Arial"/>
        </w:rPr>
        <w:t>1605</w:t>
      </w:r>
      <w:r w:rsidRPr="00685EE3">
        <w:rPr>
          <w:rFonts w:ascii="Arial" w:hAnsi="Arial" w:cs="Arial"/>
        </w:rPr>
        <w:t xml:space="preserve"> ze zm. ) następującej treści:</w:t>
      </w:r>
    </w:p>
    <w:p w14:paraId="556A3D2C" w14:textId="77777777" w:rsidR="009C036F" w:rsidRPr="00381C5D" w:rsidRDefault="009C036F" w:rsidP="009C036F">
      <w:pPr>
        <w:suppressAutoHyphens/>
        <w:spacing w:after="120" w:line="240" w:lineRule="auto"/>
        <w:jc w:val="right"/>
        <w:rPr>
          <w:rFonts w:ascii="Arial" w:eastAsia="Times New Roman" w:hAnsi="Arial" w:cs="Arial"/>
          <w:b/>
          <w:i/>
          <w:color w:val="000000"/>
          <w:sz w:val="24"/>
          <w:szCs w:val="24"/>
          <w:lang w:val="x-none" w:eastAsia="ar-SA"/>
        </w:rPr>
      </w:pPr>
      <w:r w:rsidRPr="00381C5D">
        <w:rPr>
          <w:rFonts w:ascii="Arial" w:eastAsia="Times New Roman" w:hAnsi="Arial" w:cs="Arial"/>
          <w:color w:val="000000"/>
          <w:lang w:val="x-none" w:eastAsia="ar-SA"/>
        </w:rPr>
        <w:t xml:space="preserve">               </w:t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  <w:r w:rsidRPr="00381C5D">
        <w:rPr>
          <w:rFonts w:ascii="Arial" w:eastAsia="Times New Roman" w:hAnsi="Arial" w:cs="Arial"/>
          <w:color w:val="000000"/>
          <w:lang w:val="x-none" w:eastAsia="ar-SA"/>
        </w:rPr>
        <w:tab/>
      </w:r>
    </w:p>
    <w:p w14:paraId="67B9B605" w14:textId="77777777" w:rsidR="009C036F" w:rsidRPr="00381C5D" w:rsidRDefault="009C036F" w:rsidP="009C036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381C5D">
        <w:rPr>
          <w:rFonts w:ascii="Arial" w:eastAsia="Times New Roman" w:hAnsi="Arial" w:cs="Arial"/>
          <w:b/>
          <w:color w:val="000000"/>
          <w:lang w:eastAsia="pl-PL"/>
        </w:rPr>
        <w:t>§ 1.</w:t>
      </w:r>
    </w:p>
    <w:p w14:paraId="5A88D361" w14:textId="77777777" w:rsidR="009C036F" w:rsidRPr="00E61C71" w:rsidRDefault="009C036F" w:rsidP="009C036F">
      <w:pPr>
        <w:numPr>
          <w:ilvl w:val="0"/>
          <w:numId w:val="9"/>
        </w:numPr>
        <w:suppressAutoHyphens/>
        <w:spacing w:after="0"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x-none"/>
        </w:rPr>
        <w:t xml:space="preserve">Wykonawca </w:t>
      </w:r>
      <w:r w:rsidRPr="00770D0A">
        <w:rPr>
          <w:rFonts w:ascii="Arial" w:eastAsia="Times New Roman" w:hAnsi="Arial" w:cs="Arial"/>
          <w:lang w:val="x-none" w:eastAsia="x-none"/>
        </w:rPr>
        <w:t xml:space="preserve">udziela </w:t>
      </w:r>
      <w:r>
        <w:rPr>
          <w:rFonts w:ascii="Arial" w:eastAsia="Times New Roman" w:hAnsi="Arial" w:cs="Arial"/>
          <w:lang w:eastAsia="x-none"/>
        </w:rPr>
        <w:t>Zamawiającemu</w:t>
      </w:r>
      <w:r w:rsidRPr="00770D0A">
        <w:rPr>
          <w:rFonts w:ascii="Arial" w:eastAsia="Times New Roman" w:hAnsi="Arial" w:cs="Arial"/>
          <w:lang w:val="x-none" w:eastAsia="x-none"/>
        </w:rPr>
        <w:t xml:space="preserve"> długoterminowego kredytu, zwanego dalej „Kredytem</w:t>
      </w:r>
      <w:r w:rsidRPr="00770D0A">
        <w:rPr>
          <w:rFonts w:ascii="Arial" w:eastAsia="Times New Roman" w:hAnsi="Arial" w:cs="Arial"/>
          <w:b/>
          <w:lang w:val="x-none" w:eastAsia="x-none"/>
        </w:rPr>
        <w:t xml:space="preserve">” </w:t>
      </w:r>
      <w:r>
        <w:rPr>
          <w:rFonts w:ascii="Arial" w:eastAsia="Times New Roman" w:hAnsi="Arial" w:cs="Arial"/>
          <w:b/>
          <w:lang w:eastAsia="x-none"/>
        </w:rPr>
        <w:t>w kwocie 1,050.000</w:t>
      </w:r>
      <w:r w:rsidRPr="00770D0A">
        <w:rPr>
          <w:rFonts w:ascii="Arial" w:eastAsia="Times New Roman" w:hAnsi="Arial" w:cs="Arial"/>
          <w:b/>
          <w:lang w:val="x-none" w:eastAsia="x-none"/>
        </w:rPr>
        <w:t>,00 PLN (słownie</w:t>
      </w:r>
      <w:r>
        <w:rPr>
          <w:rFonts w:ascii="Arial" w:eastAsia="Times New Roman" w:hAnsi="Arial" w:cs="Arial"/>
          <w:b/>
          <w:lang w:eastAsia="x-none"/>
        </w:rPr>
        <w:t xml:space="preserve"> złotych</w:t>
      </w:r>
      <w:r w:rsidRPr="00770D0A">
        <w:rPr>
          <w:rFonts w:ascii="Arial" w:eastAsia="Times New Roman" w:hAnsi="Arial" w:cs="Arial"/>
          <w:b/>
          <w:lang w:val="x-none" w:eastAsia="x-none"/>
        </w:rPr>
        <w:t xml:space="preserve"> </w:t>
      </w:r>
      <w:r>
        <w:rPr>
          <w:rFonts w:ascii="Arial" w:eastAsia="Times New Roman" w:hAnsi="Arial" w:cs="Arial"/>
          <w:b/>
          <w:lang w:eastAsia="x-none"/>
        </w:rPr>
        <w:t xml:space="preserve">: jeden milion pięćdziesiąt tysięcy złotych </w:t>
      </w:r>
      <w:r w:rsidRPr="00770D0A">
        <w:rPr>
          <w:rFonts w:ascii="Arial" w:eastAsia="Times New Roman" w:hAnsi="Arial" w:cs="Arial"/>
          <w:b/>
          <w:lang w:eastAsia="x-none"/>
        </w:rPr>
        <w:t>00/100</w:t>
      </w:r>
      <w:r w:rsidRPr="00770D0A">
        <w:rPr>
          <w:rFonts w:ascii="Arial" w:eastAsia="Times New Roman" w:hAnsi="Arial" w:cs="Arial"/>
          <w:b/>
          <w:lang w:val="x-none" w:eastAsia="x-none"/>
        </w:rPr>
        <w:t xml:space="preserve">)” na okres od </w:t>
      </w:r>
      <w:r w:rsidRPr="00770D0A">
        <w:rPr>
          <w:rFonts w:ascii="Arial" w:eastAsia="Times New Roman" w:hAnsi="Arial" w:cs="Arial"/>
          <w:b/>
          <w:lang w:eastAsia="x-none"/>
        </w:rPr>
        <w:t>dnia zawarcia umowy tj. ……....</w:t>
      </w:r>
      <w:r w:rsidRPr="00770D0A">
        <w:rPr>
          <w:rFonts w:ascii="Arial" w:eastAsia="Times New Roman" w:hAnsi="Arial" w:cs="Arial"/>
          <w:b/>
          <w:lang w:val="x-none" w:eastAsia="x-none"/>
        </w:rPr>
        <w:t xml:space="preserve"> do </w:t>
      </w:r>
      <w:r>
        <w:rPr>
          <w:rFonts w:ascii="Arial" w:eastAsia="Times New Roman" w:hAnsi="Arial" w:cs="Arial"/>
          <w:b/>
          <w:lang w:eastAsia="x-none"/>
        </w:rPr>
        <w:t>28</w:t>
      </w:r>
      <w:r w:rsidRPr="00770D0A">
        <w:rPr>
          <w:rFonts w:ascii="Arial" w:eastAsia="Times New Roman" w:hAnsi="Arial" w:cs="Arial"/>
          <w:b/>
          <w:lang w:eastAsia="x-none"/>
        </w:rPr>
        <w:t xml:space="preserve"> </w:t>
      </w:r>
      <w:r>
        <w:rPr>
          <w:rFonts w:ascii="Arial" w:eastAsia="Times New Roman" w:hAnsi="Arial" w:cs="Arial"/>
          <w:b/>
          <w:lang w:eastAsia="x-none"/>
        </w:rPr>
        <w:t>lutego 2039</w:t>
      </w:r>
      <w:r w:rsidRPr="00770D0A">
        <w:rPr>
          <w:rFonts w:ascii="Arial" w:eastAsia="Times New Roman" w:hAnsi="Arial" w:cs="Arial"/>
          <w:b/>
          <w:lang w:val="x-none" w:eastAsia="x-none"/>
        </w:rPr>
        <w:t xml:space="preserve"> roku</w:t>
      </w:r>
      <w:r w:rsidRPr="00770D0A">
        <w:rPr>
          <w:rFonts w:ascii="Arial" w:eastAsia="Times New Roman" w:hAnsi="Arial" w:cs="Arial"/>
          <w:lang w:val="x-none" w:eastAsia="x-none"/>
        </w:rPr>
        <w:t xml:space="preserve">, na zasadach określonych w Specyfikacji Warunków Zamówienia, bez odrębnego wniosku kredytowego </w:t>
      </w:r>
      <w:r>
        <w:rPr>
          <w:rFonts w:ascii="Arial" w:eastAsia="Times New Roman" w:hAnsi="Arial" w:cs="Arial"/>
          <w:lang w:eastAsia="x-none"/>
        </w:rPr>
        <w:t xml:space="preserve">Zamawiającego </w:t>
      </w:r>
      <w:r w:rsidRPr="00EF1F26">
        <w:rPr>
          <w:rFonts w:ascii="Arial" w:hAnsi="Arial" w:cs="Arial"/>
        </w:rPr>
        <w:t xml:space="preserve">z przeznaczeniem </w:t>
      </w:r>
      <w:r w:rsidRPr="00381C5D">
        <w:rPr>
          <w:rFonts w:ascii="Arial" w:eastAsia="Lucida Sans Unicode" w:hAnsi="Arial" w:cs="Arial"/>
          <w:color w:val="000000"/>
          <w:kern w:val="1"/>
        </w:rPr>
        <w:t>na finansowanie planowanego deficytu w 20</w:t>
      </w:r>
      <w:r>
        <w:rPr>
          <w:rFonts w:ascii="Arial" w:eastAsia="Lucida Sans Unicode" w:hAnsi="Arial" w:cs="Arial"/>
          <w:color w:val="000000"/>
          <w:kern w:val="1"/>
        </w:rPr>
        <w:t>24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 roku w związku z realizacją zadań inwestycyjnych na terenie Gminy</w:t>
      </w:r>
      <w:r>
        <w:rPr>
          <w:rFonts w:ascii="Arial" w:eastAsia="Lucida Sans Unicode" w:hAnsi="Arial" w:cs="Arial"/>
          <w:color w:val="000000"/>
          <w:kern w:val="1"/>
        </w:rPr>
        <w:t xml:space="preserve">   w kwocie 150 000,00 zł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 i na spłatę wcześniej zaciągniętych zobowiązań z tytułu zaciągniętych kredytów </w:t>
      </w:r>
      <w:r w:rsidRPr="00381C5D">
        <w:rPr>
          <w:rFonts w:ascii="Arial" w:eastAsia="Lucida Sans Unicode" w:hAnsi="Arial" w:cs="Arial"/>
          <w:bCs/>
          <w:color w:val="000000"/>
          <w:kern w:val="1"/>
        </w:rPr>
        <w:t>przypadających do spłaty w 202</w:t>
      </w:r>
      <w:r>
        <w:rPr>
          <w:rFonts w:ascii="Arial" w:eastAsia="Lucida Sans Unicode" w:hAnsi="Arial" w:cs="Arial"/>
          <w:bCs/>
          <w:color w:val="000000"/>
          <w:kern w:val="1"/>
        </w:rPr>
        <w:t xml:space="preserve">4 </w:t>
      </w:r>
      <w:r w:rsidRPr="00381C5D">
        <w:rPr>
          <w:rFonts w:ascii="Arial" w:eastAsia="Lucida Sans Unicode" w:hAnsi="Arial" w:cs="Arial"/>
          <w:bCs/>
          <w:color w:val="000000"/>
          <w:kern w:val="1"/>
        </w:rPr>
        <w:t xml:space="preserve">roku </w:t>
      </w:r>
      <w:r>
        <w:rPr>
          <w:rFonts w:ascii="Arial" w:eastAsia="Lucida Sans Unicode" w:hAnsi="Arial" w:cs="Arial"/>
          <w:bCs/>
          <w:color w:val="000000"/>
          <w:kern w:val="1"/>
        </w:rPr>
        <w:t xml:space="preserve">w kwocie 900 000,00 zł </w:t>
      </w:r>
      <w:r w:rsidRPr="00381C5D">
        <w:rPr>
          <w:rFonts w:ascii="Arial" w:eastAsia="Lucida Sans Unicode" w:hAnsi="Arial" w:cs="Arial"/>
          <w:bCs/>
          <w:color w:val="000000"/>
          <w:kern w:val="1"/>
        </w:rPr>
        <w:t xml:space="preserve">stosownie do art. 89  ust. 1 pkt 2 i 3 ustawy z dnia 29 sierpnia 2009 r. o finansach </w:t>
      </w:r>
      <w:r w:rsidRPr="00310038">
        <w:rPr>
          <w:rFonts w:ascii="Arial" w:eastAsia="Lucida Sans Unicode" w:hAnsi="Arial" w:cs="Arial"/>
          <w:bCs/>
          <w:color w:val="000000"/>
          <w:kern w:val="1"/>
        </w:rPr>
        <w:t>publicznych (</w:t>
      </w:r>
      <w:proofErr w:type="spellStart"/>
      <w:r w:rsidRPr="00310038">
        <w:rPr>
          <w:rFonts w:ascii="Arial" w:eastAsia="Lucida Sans Unicode" w:hAnsi="Arial" w:cs="Arial"/>
          <w:bCs/>
          <w:color w:val="000000"/>
          <w:kern w:val="1"/>
        </w:rPr>
        <w:t>t.j</w:t>
      </w:r>
      <w:proofErr w:type="spellEnd"/>
      <w:r w:rsidRPr="00310038">
        <w:rPr>
          <w:rFonts w:ascii="Arial" w:eastAsia="Lucida Sans Unicode" w:hAnsi="Arial" w:cs="Arial"/>
          <w:bCs/>
          <w:color w:val="000000"/>
          <w:kern w:val="1"/>
        </w:rPr>
        <w:t>. Dz. U. z 2023 r. poz. 1270, 1273. 1407. 1429. 1641. 1693. 1872, z 2024r/ poz. 858, 1089).</w:t>
      </w:r>
    </w:p>
    <w:p w14:paraId="4E2209DA" w14:textId="77777777" w:rsidR="009C036F" w:rsidRPr="00E845C2" w:rsidRDefault="009C036F" w:rsidP="009C036F">
      <w:pPr>
        <w:numPr>
          <w:ilvl w:val="0"/>
          <w:numId w:val="9"/>
        </w:numPr>
        <w:spacing w:after="0" w:line="360" w:lineRule="auto"/>
        <w:ind w:left="357" w:hanging="357"/>
        <w:contextualSpacing/>
        <w:jc w:val="both"/>
        <w:rPr>
          <w:rFonts w:ascii="Arial" w:hAnsi="Arial" w:cs="Arial"/>
        </w:rPr>
      </w:pPr>
      <w:r w:rsidRPr="00C74091">
        <w:rPr>
          <w:rFonts w:ascii="Arial" w:hAnsi="Arial" w:cs="Arial"/>
        </w:rPr>
        <w:t>Wykonawca oświadcza, że posiada  uprawnienia wymagane do prawidłowego wykonywa</w:t>
      </w:r>
      <w:r w:rsidRPr="00C74091">
        <w:rPr>
          <w:rFonts w:ascii="Arial" w:hAnsi="Arial" w:cs="Arial"/>
        </w:rPr>
        <w:softHyphen/>
        <w:t>nia umowy. Wykonawca oświadcza, że zapoznał się z warunkami realizacji umowy                                                     i oświadcza, że nie zachodzą okoliczności uniemożliwiające lub utrudniające prawidłowe jej wykonanie.</w:t>
      </w:r>
    </w:p>
    <w:p w14:paraId="0AE0D354" w14:textId="77777777" w:rsidR="009C036F" w:rsidRDefault="009C036F" w:rsidP="009C036F">
      <w:pPr>
        <w:widowControl w:val="0"/>
        <w:autoSpaceDE w:val="0"/>
        <w:autoSpaceDN w:val="0"/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E17FCE7" w14:textId="77777777" w:rsidR="009C036F" w:rsidRPr="00770D0A" w:rsidRDefault="009C036F" w:rsidP="009C036F">
      <w:pPr>
        <w:widowControl w:val="0"/>
        <w:autoSpaceDE w:val="0"/>
        <w:autoSpaceDN w:val="0"/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70D0A">
        <w:rPr>
          <w:rFonts w:ascii="Arial" w:eastAsia="Times New Roman" w:hAnsi="Arial" w:cs="Arial"/>
          <w:b/>
          <w:lang w:eastAsia="pl-PL"/>
        </w:rPr>
        <w:t>§ 2.</w:t>
      </w:r>
    </w:p>
    <w:p w14:paraId="294E1D62" w14:textId="77777777" w:rsidR="009C036F" w:rsidRPr="00C74091" w:rsidRDefault="009C036F" w:rsidP="009C036F">
      <w:pPr>
        <w:numPr>
          <w:ilvl w:val="0"/>
          <w:numId w:val="10"/>
        </w:numPr>
        <w:tabs>
          <w:tab w:val="clear" w:pos="435"/>
          <w:tab w:val="num" w:pos="284"/>
        </w:tabs>
        <w:suppressAutoHyphens/>
        <w:spacing w:after="0" w:line="360" w:lineRule="auto"/>
        <w:jc w:val="both"/>
        <w:rPr>
          <w:rFonts w:ascii="Arial" w:hAnsi="Arial" w:cs="Arial"/>
        </w:rPr>
      </w:pPr>
      <w:r w:rsidRPr="00C74091">
        <w:rPr>
          <w:rFonts w:ascii="Arial" w:hAnsi="Arial" w:cs="Arial"/>
        </w:rPr>
        <w:t>Całkowite uruchomienie kredytu nastąpi najpóźniej do dnia 2</w:t>
      </w:r>
      <w:r>
        <w:rPr>
          <w:rFonts w:ascii="Arial" w:hAnsi="Arial" w:cs="Arial"/>
        </w:rPr>
        <w:t>7</w:t>
      </w:r>
      <w:r w:rsidRPr="00C74091">
        <w:rPr>
          <w:rFonts w:ascii="Arial" w:hAnsi="Arial" w:cs="Arial"/>
        </w:rPr>
        <w:t>.12.202</w:t>
      </w:r>
      <w:r>
        <w:rPr>
          <w:rFonts w:ascii="Arial" w:hAnsi="Arial" w:cs="Arial"/>
        </w:rPr>
        <w:t>4</w:t>
      </w:r>
      <w:r w:rsidRPr="00C74091">
        <w:rPr>
          <w:rFonts w:ascii="Arial" w:hAnsi="Arial" w:cs="Arial"/>
        </w:rPr>
        <w:t xml:space="preserve">r.  </w:t>
      </w:r>
    </w:p>
    <w:p w14:paraId="34CA0EFF" w14:textId="77777777" w:rsidR="009C036F" w:rsidRPr="00C74091" w:rsidRDefault="009C036F" w:rsidP="009C036F">
      <w:pPr>
        <w:numPr>
          <w:ilvl w:val="0"/>
          <w:numId w:val="10"/>
        </w:numPr>
        <w:tabs>
          <w:tab w:val="clear" w:pos="435"/>
          <w:tab w:val="num" w:pos="284"/>
        </w:tabs>
        <w:suppressAutoHyphens/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>Uruchomienie kredytu nastąpi w oparciu o pisemną dyspozycję, która zostanie złożona Wykonawcy. Dopuszcza się złożenie dyspozycji za pośrednictwem faksu lub drogą elektroniczną na numer faksu lub adres e-mail wskazany w umowie.</w:t>
      </w:r>
    </w:p>
    <w:p w14:paraId="46AE10AC" w14:textId="77777777" w:rsidR="009C036F" w:rsidRPr="00C74091" w:rsidRDefault="009C036F" w:rsidP="009C036F">
      <w:pPr>
        <w:pStyle w:val="Akapitzlist"/>
        <w:widowControl w:val="0"/>
        <w:numPr>
          <w:ilvl w:val="0"/>
          <w:numId w:val="10"/>
        </w:numPr>
        <w:tabs>
          <w:tab w:val="clear" w:pos="435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>Uruchomienie kredytu musi nastąpić nie później niż w ciągu trzech dni roboczych następujących po dniu, w którym zostanie złożona dyspozycja o uruchomienie kredytu                  i przekazane środki przez Wykonawcę na rachunek Zamawiającego wskazany w umowie.</w:t>
      </w:r>
    </w:p>
    <w:p w14:paraId="1EC26DA1" w14:textId="77777777" w:rsidR="009C036F" w:rsidRPr="00C74091" w:rsidRDefault="009C036F" w:rsidP="009C036F">
      <w:pPr>
        <w:pStyle w:val="Akapitzlist"/>
        <w:widowControl w:val="0"/>
        <w:numPr>
          <w:ilvl w:val="0"/>
          <w:numId w:val="10"/>
        </w:numPr>
        <w:tabs>
          <w:tab w:val="clear" w:pos="435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 xml:space="preserve">Wykonawca zobowiązany jest do postawienia środków finansowych do dyspozycji Zamawiającego poprzez ich przelanie na rachunek bankowy Nr 07 8483 0001 2001 0000 0518 0115 w Banku Spółdzielczym w Chmielniku prowadzonym dla Gminy Pierzchnica                       w wysokości   </w:t>
      </w:r>
      <w:r>
        <w:rPr>
          <w:rFonts w:ascii="Arial" w:eastAsia="Lucida Sans Unicode" w:hAnsi="Arial" w:cs="Arial"/>
          <w:color w:val="000000"/>
          <w:kern w:val="1"/>
        </w:rPr>
        <w:t>1 05</w:t>
      </w:r>
      <w:r w:rsidRPr="00C74091">
        <w:rPr>
          <w:rFonts w:ascii="Arial" w:eastAsia="Lucida Sans Unicode" w:hAnsi="Arial" w:cs="Arial"/>
          <w:color w:val="000000"/>
          <w:kern w:val="1"/>
        </w:rPr>
        <w:t>0 000,00 zł.</w:t>
      </w:r>
    </w:p>
    <w:p w14:paraId="23F4767B" w14:textId="77777777" w:rsidR="009C036F" w:rsidRPr="00C74091" w:rsidRDefault="009C036F" w:rsidP="009C036F">
      <w:pPr>
        <w:pStyle w:val="Akapitzlist"/>
        <w:widowControl w:val="0"/>
        <w:numPr>
          <w:ilvl w:val="0"/>
          <w:numId w:val="10"/>
        </w:numPr>
        <w:tabs>
          <w:tab w:val="clear" w:pos="435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>Oprocentowanie kredytu będzie liczone w oparciu o stawkę WIBOR 1 M (zmienny) jako stawkę bazową powiększoną o oferowaną marżę Banku.</w:t>
      </w:r>
    </w:p>
    <w:p w14:paraId="747220FA" w14:textId="77777777" w:rsidR="009C036F" w:rsidRPr="00C74091" w:rsidRDefault="009C036F" w:rsidP="009C036F">
      <w:pPr>
        <w:pStyle w:val="Akapitzlist"/>
        <w:widowControl w:val="0"/>
        <w:numPr>
          <w:ilvl w:val="0"/>
          <w:numId w:val="10"/>
        </w:numPr>
        <w:tabs>
          <w:tab w:val="clear" w:pos="435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>Do stawki WIBOR 1 M (zmienny) o której mowa w ust. 5, zostanie doliczona marża Banku stała (niezmienna) w okresie kredytowania, która wynosi ……%*</w:t>
      </w:r>
    </w:p>
    <w:p w14:paraId="5967FDEC" w14:textId="77777777" w:rsidR="009C036F" w:rsidRPr="00C74091" w:rsidRDefault="009C036F" w:rsidP="009C036F">
      <w:pPr>
        <w:widowControl w:val="0"/>
        <w:suppressAutoHyphens/>
        <w:spacing w:after="120" w:line="360" w:lineRule="auto"/>
        <w:jc w:val="both"/>
        <w:rPr>
          <w:rFonts w:ascii="Arial" w:eastAsia="Lucida Sans Unicode" w:hAnsi="Arial" w:cs="Arial"/>
          <w:i/>
          <w:iCs/>
          <w:color w:val="000000"/>
          <w:kern w:val="1"/>
        </w:rPr>
      </w:pPr>
      <w:r w:rsidRPr="00310038">
        <w:rPr>
          <w:rFonts w:ascii="Arial" w:eastAsia="Lucida Sans Unicode" w:hAnsi="Arial" w:cs="Arial"/>
          <w:i/>
          <w:iCs/>
          <w:color w:val="000000"/>
          <w:kern w:val="1"/>
        </w:rPr>
        <w:t>*wartość wg oferty</w:t>
      </w:r>
      <w:r w:rsidRPr="00C74091">
        <w:rPr>
          <w:rFonts w:ascii="Arial" w:eastAsia="Lucida Sans Unicode" w:hAnsi="Arial" w:cs="Arial"/>
          <w:i/>
          <w:iCs/>
          <w:color w:val="000000"/>
          <w:kern w:val="1"/>
        </w:rPr>
        <w:t xml:space="preserve"> </w:t>
      </w:r>
    </w:p>
    <w:p w14:paraId="05851E2E" w14:textId="77777777" w:rsidR="009C036F" w:rsidRPr="00C74091" w:rsidRDefault="009C036F" w:rsidP="009C036F">
      <w:pPr>
        <w:suppressAutoHyphens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 xml:space="preserve">7. Oprocentowanie kredytu obliczane będzie na </w:t>
      </w:r>
      <w:r w:rsidRPr="00C74091">
        <w:rPr>
          <w:rFonts w:ascii="Arial" w:hAnsi="Arial" w:cs="Arial"/>
          <w:color w:val="000000"/>
        </w:rPr>
        <w:t>podstawie stawki WIBOR dla depozytów 1 </w:t>
      </w:r>
      <w:r w:rsidRPr="00C74091">
        <w:rPr>
          <w:rFonts w:ascii="Arial" w:hAnsi="Arial" w:cs="Arial"/>
          <w:color w:val="000000"/>
        </w:rPr>
        <w:noBreakHyphen/>
        <w:t xml:space="preserve"> miesięcznych, notowanej na dwa dni robocze przed podpisaniem niniejszej Umowy                                   w pierwszym okresie jednomiesięcznym oraz na podstawie stawki WIBOR dla depozytów 1M notowanej na dwa dni robocze przed rozpoczęciem kolejnych okresów jednomiesięcznych, powiększonej o marżę banku w wysokości ……… </w:t>
      </w:r>
      <w:proofErr w:type="spellStart"/>
      <w:r w:rsidRPr="00C74091">
        <w:rPr>
          <w:rFonts w:ascii="Arial" w:hAnsi="Arial" w:cs="Arial"/>
          <w:color w:val="000000"/>
        </w:rPr>
        <w:t>p.p</w:t>
      </w:r>
      <w:proofErr w:type="spellEnd"/>
      <w:r w:rsidRPr="00C74091">
        <w:rPr>
          <w:rFonts w:ascii="Arial" w:hAnsi="Arial" w:cs="Arial"/>
          <w:color w:val="000000"/>
        </w:rPr>
        <w:t xml:space="preserve"> stałą w okresie kredytowania.</w:t>
      </w:r>
    </w:p>
    <w:p w14:paraId="5EE37D36" w14:textId="77777777" w:rsidR="009C036F" w:rsidRPr="00C74091" w:rsidRDefault="009C036F" w:rsidP="009C036F">
      <w:pPr>
        <w:spacing w:after="0" w:line="360" w:lineRule="auto"/>
        <w:ind w:left="360" w:hanging="360"/>
        <w:jc w:val="both"/>
        <w:rPr>
          <w:rFonts w:ascii="Arial" w:eastAsia="Lucida Sans Unicode" w:hAnsi="Arial" w:cs="Arial"/>
          <w:color w:val="000000"/>
          <w:kern w:val="1"/>
        </w:rPr>
      </w:pPr>
      <w:r w:rsidRPr="00C74091">
        <w:rPr>
          <w:rFonts w:ascii="Arial" w:hAnsi="Arial" w:cs="Arial"/>
        </w:rPr>
        <w:t xml:space="preserve">8. </w:t>
      </w:r>
      <w:r w:rsidRPr="00C74091">
        <w:rPr>
          <w:rFonts w:ascii="Arial" w:eastAsia="Lucida Sans Unicode" w:hAnsi="Arial" w:cs="Arial"/>
          <w:color w:val="000000"/>
          <w:kern w:val="1"/>
        </w:rPr>
        <w:t>Spłata odsetek następować będzie w ratach miesięcznych, naliczanych od dnia uruchomienia kredytu. Odsetki będą płatne do ostatniego dnia roboczego każdego miesiąca.</w:t>
      </w:r>
    </w:p>
    <w:p w14:paraId="58476ACA" w14:textId="77777777" w:rsidR="009C036F" w:rsidRPr="00C74091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>9. Wykonawca zobowiązany jest do wyliczania odsetek za każdy miesiąc i przekazania bez wezwania Zamawiającemu do 25 dnia każdego miesiąca, drogą</w:t>
      </w:r>
      <w:r>
        <w:rPr>
          <w:rFonts w:ascii="Arial" w:eastAsia="Lucida Sans Unicode" w:hAnsi="Arial" w:cs="Arial"/>
          <w:color w:val="000000"/>
          <w:kern w:val="1"/>
        </w:rPr>
        <w:t xml:space="preserve"> elektroniczną, na adres e-mail urzad@pierzchnica.pl</w:t>
      </w:r>
    </w:p>
    <w:p w14:paraId="46D8AFFC" w14:textId="77777777" w:rsidR="009C036F" w:rsidRPr="00C74091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 xml:space="preserve">10. Do formuły naliczania odsetek  przyjmuje się rzeczywistą liczbę dni  w roku, przez którą należy rozumieć odpowiednio: rok 365 lub 366 dni, a każdy miesiąc to rzeczywista liczba dni (tj. z uwzględnieniem faktycznej liczby dni lutego w każdym roku). </w:t>
      </w:r>
    </w:p>
    <w:p w14:paraId="01E41FE8" w14:textId="77777777" w:rsidR="009C036F" w:rsidRPr="00EF1F26" w:rsidRDefault="009C036F" w:rsidP="009C036F">
      <w:pPr>
        <w:suppressAutoHyphens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C74091">
        <w:rPr>
          <w:rFonts w:ascii="Arial" w:eastAsia="Lucida Sans Unicode" w:hAnsi="Arial" w:cs="Arial"/>
          <w:color w:val="000000"/>
          <w:kern w:val="1"/>
        </w:rPr>
        <w:t xml:space="preserve">11. </w:t>
      </w:r>
      <w:r w:rsidRPr="00C74091">
        <w:rPr>
          <w:rFonts w:ascii="Arial" w:hAnsi="Arial" w:cs="Arial"/>
        </w:rPr>
        <w:t>Za spłatę odsetek przyjmuje się dzień wpływu należności do Wykonawcy. Jeżeli termin płat</w:t>
      </w:r>
      <w:r w:rsidRPr="00EF1F26">
        <w:rPr>
          <w:rFonts w:ascii="Arial" w:hAnsi="Arial" w:cs="Arial"/>
        </w:rPr>
        <w:t xml:space="preserve">ności odsetek przypada na dzień uznany za wolny od pracy, spłata odsetek następuje </w:t>
      </w:r>
      <w:r>
        <w:rPr>
          <w:rFonts w:ascii="Arial" w:hAnsi="Arial" w:cs="Arial"/>
        </w:rPr>
        <w:t xml:space="preserve">                                </w:t>
      </w:r>
      <w:r w:rsidRPr="00EF1F26">
        <w:rPr>
          <w:rFonts w:ascii="Arial" w:hAnsi="Arial" w:cs="Arial"/>
        </w:rPr>
        <w:t>w pierwszym dniu roboczym przypadającym po dniu ustawowo wolnym od pracy.</w:t>
      </w:r>
    </w:p>
    <w:p w14:paraId="27A8B417" w14:textId="77777777" w:rsidR="009C036F" w:rsidRDefault="009C036F" w:rsidP="009C036F">
      <w:pPr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Pr="00075F3F">
        <w:rPr>
          <w:rFonts w:ascii="Arial" w:hAnsi="Arial" w:cs="Arial"/>
        </w:rPr>
        <w:t xml:space="preserve">Odsetki  są płatne przez Zamawiającego na konto ...................... </w:t>
      </w:r>
    </w:p>
    <w:p w14:paraId="0E11A1AA" w14:textId="77777777" w:rsidR="009C036F" w:rsidRPr="00E845C2" w:rsidRDefault="009C036F" w:rsidP="009C036F">
      <w:pPr>
        <w:suppressAutoHyphens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r>
        <w:rPr>
          <w:rFonts w:ascii="Arial" w:eastAsia="Times New Roman" w:hAnsi="Arial" w:cs="Arial"/>
        </w:rPr>
        <w:t>Zamawiający</w:t>
      </w:r>
      <w:r w:rsidRPr="00770D0A">
        <w:rPr>
          <w:rFonts w:ascii="Arial" w:eastAsia="Times New Roman" w:hAnsi="Arial" w:cs="Arial"/>
        </w:rPr>
        <w:t xml:space="preserve"> będzie wykorzystywać kredyt bezgotówkowo.</w:t>
      </w:r>
    </w:p>
    <w:p w14:paraId="5573AFED" w14:textId="77777777" w:rsidR="009C036F" w:rsidRPr="00770D0A" w:rsidRDefault="009C036F" w:rsidP="009C036F">
      <w:pPr>
        <w:spacing w:before="60" w:after="60" w:line="240" w:lineRule="auto"/>
        <w:ind w:left="426" w:hanging="426"/>
        <w:rPr>
          <w:rFonts w:ascii="Arial" w:eastAsia="Times New Roman" w:hAnsi="Arial" w:cs="Arial"/>
          <w:bCs/>
          <w:lang w:eastAsia="x-none"/>
        </w:rPr>
      </w:pPr>
    </w:p>
    <w:p w14:paraId="523107A4" w14:textId="77777777" w:rsidR="009C036F" w:rsidRPr="00770D0A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70D0A">
        <w:rPr>
          <w:rFonts w:ascii="Arial" w:eastAsia="Times New Roman" w:hAnsi="Arial" w:cs="Arial"/>
          <w:b/>
          <w:lang w:eastAsia="pl-PL"/>
        </w:rPr>
        <w:sym w:font="Times New Roman" w:char="00A7"/>
      </w:r>
      <w:r w:rsidRPr="00770D0A">
        <w:rPr>
          <w:rFonts w:ascii="Arial" w:eastAsia="Times New Roman" w:hAnsi="Arial" w:cs="Arial"/>
          <w:b/>
          <w:lang w:eastAsia="pl-PL"/>
        </w:rPr>
        <w:t xml:space="preserve"> 3.</w:t>
      </w:r>
    </w:p>
    <w:p w14:paraId="3DFEF1AD" w14:textId="77777777" w:rsidR="009C036F" w:rsidRPr="00D7537C" w:rsidRDefault="009C036F" w:rsidP="009C036F">
      <w:pPr>
        <w:tabs>
          <w:tab w:val="left" w:pos="810"/>
        </w:tabs>
        <w:suppressAutoHyphens/>
        <w:spacing w:after="0" w:line="360" w:lineRule="auto"/>
        <w:ind w:left="284" w:hanging="284"/>
        <w:contextualSpacing/>
        <w:jc w:val="both"/>
        <w:rPr>
          <w:rFonts w:ascii="Arial" w:hAnsi="Arial" w:cs="Arial"/>
          <w:color w:val="000000"/>
        </w:rPr>
      </w:pPr>
      <w:r w:rsidRPr="00310038">
        <w:rPr>
          <w:rFonts w:ascii="Arial" w:hAnsi="Arial" w:cs="Arial"/>
          <w:color w:val="000000"/>
        </w:rPr>
        <w:t>1</w:t>
      </w:r>
      <w:r w:rsidRPr="00D7537C">
        <w:rPr>
          <w:rFonts w:ascii="Arial" w:hAnsi="Arial" w:cs="Arial"/>
          <w:color w:val="000000"/>
        </w:rPr>
        <w:t xml:space="preserve">. Spłaty rat kredytu / kapitału/ dokonywane będą w ratach miesięcznych do ostatniego dnia miesiąca, zgodnie z niżej wymienionym harmonogramem: </w:t>
      </w:r>
    </w:p>
    <w:p w14:paraId="788A3E2E" w14:textId="77777777" w:rsidR="009C036F" w:rsidRPr="00D7537C" w:rsidRDefault="009C036F" w:rsidP="009C036F">
      <w:pPr>
        <w:widowControl w:val="0"/>
        <w:numPr>
          <w:ilvl w:val="0"/>
          <w:numId w:val="2"/>
        </w:numPr>
        <w:tabs>
          <w:tab w:val="num" w:pos="1260"/>
          <w:tab w:val="num" w:pos="1560"/>
        </w:tabs>
        <w:suppressAutoHyphens/>
        <w:spacing w:after="0" w:line="360" w:lineRule="auto"/>
        <w:ind w:left="1134"/>
        <w:jc w:val="both"/>
        <w:rPr>
          <w:rFonts w:ascii="Arial" w:eastAsia="Lucida Sans Unicode" w:hAnsi="Arial" w:cs="Arial"/>
          <w:color w:val="000000"/>
          <w:kern w:val="1"/>
          <w:lang/>
        </w:rPr>
      </w:pPr>
      <w:r w:rsidRPr="00D7537C">
        <w:rPr>
          <w:rFonts w:ascii="Arial" w:eastAsia="Lucida Sans Unicode" w:hAnsi="Arial" w:cs="Arial"/>
          <w:color w:val="000000"/>
          <w:kern w:val="1"/>
          <w:lang/>
        </w:rPr>
        <w:t>rok 2037 – 1 rata 50 000,00 zł płatna w dniu 31.01.2037r.;</w:t>
      </w:r>
    </w:p>
    <w:p w14:paraId="6A805DB9" w14:textId="77777777" w:rsidR="009C036F" w:rsidRPr="00D7537C" w:rsidRDefault="009C036F" w:rsidP="009C036F">
      <w:pPr>
        <w:widowControl w:val="0"/>
        <w:numPr>
          <w:ilvl w:val="0"/>
          <w:numId w:val="2"/>
        </w:numPr>
        <w:tabs>
          <w:tab w:val="num" w:pos="1260"/>
          <w:tab w:val="num" w:pos="1560"/>
        </w:tabs>
        <w:suppressAutoHyphens/>
        <w:spacing w:after="0" w:line="360" w:lineRule="auto"/>
        <w:ind w:left="1134"/>
        <w:jc w:val="both"/>
        <w:rPr>
          <w:rFonts w:ascii="Arial" w:eastAsia="Lucida Sans Unicode" w:hAnsi="Arial" w:cs="Arial"/>
          <w:color w:val="000000"/>
          <w:kern w:val="1"/>
          <w:lang/>
        </w:rPr>
      </w:pPr>
      <w:r w:rsidRPr="00D7537C">
        <w:rPr>
          <w:rFonts w:ascii="Arial" w:eastAsia="Lucida Sans Unicode" w:hAnsi="Arial" w:cs="Arial"/>
          <w:color w:val="000000"/>
          <w:kern w:val="1"/>
          <w:lang/>
        </w:rPr>
        <w:t>rok 2038 – 12 rat 75 000,00 zł;</w:t>
      </w:r>
    </w:p>
    <w:p w14:paraId="59987B84" w14:textId="77777777" w:rsidR="009C036F" w:rsidRPr="00D7537C" w:rsidRDefault="009C036F" w:rsidP="009C036F">
      <w:pPr>
        <w:widowControl w:val="0"/>
        <w:numPr>
          <w:ilvl w:val="0"/>
          <w:numId w:val="2"/>
        </w:numPr>
        <w:tabs>
          <w:tab w:val="num" w:pos="1260"/>
          <w:tab w:val="num" w:pos="1560"/>
        </w:tabs>
        <w:suppressAutoHyphens/>
        <w:spacing w:after="0" w:line="360" w:lineRule="auto"/>
        <w:ind w:left="1134"/>
        <w:jc w:val="both"/>
        <w:rPr>
          <w:rFonts w:ascii="Arial" w:eastAsia="Lucida Sans Unicode" w:hAnsi="Arial" w:cs="Arial"/>
          <w:color w:val="000000"/>
          <w:kern w:val="1"/>
          <w:lang/>
        </w:rPr>
      </w:pPr>
      <w:r w:rsidRPr="00D7537C">
        <w:rPr>
          <w:rFonts w:ascii="Arial" w:eastAsia="Lucida Sans Unicode" w:hAnsi="Arial" w:cs="Arial"/>
          <w:color w:val="000000"/>
          <w:kern w:val="1"/>
          <w:lang/>
        </w:rPr>
        <w:t xml:space="preserve">rok 2039 – 2 raty po 50 000,00 zł płatne w dniach 31.01. oraz 28.02.  </w:t>
      </w:r>
    </w:p>
    <w:p w14:paraId="49C753B7" w14:textId="77777777" w:rsidR="009C036F" w:rsidRPr="00D7537C" w:rsidRDefault="009C036F" w:rsidP="009C036F">
      <w:pPr>
        <w:widowControl w:val="0"/>
        <w:tabs>
          <w:tab w:val="num" w:pos="1560"/>
        </w:tabs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D7537C">
        <w:rPr>
          <w:rFonts w:ascii="Arial" w:eastAsia="Lucida Sans Unicode" w:hAnsi="Arial" w:cs="Arial"/>
          <w:color w:val="000000"/>
          <w:kern w:val="1"/>
        </w:rPr>
        <w:t xml:space="preserve">2. Zakładana karencja w spłacie kredytu:  do 01.01.2037 roku.   </w:t>
      </w:r>
    </w:p>
    <w:p w14:paraId="7EE3685F" w14:textId="77777777" w:rsidR="009C036F" w:rsidRPr="00D7537C" w:rsidRDefault="009C036F" w:rsidP="009C036F">
      <w:pPr>
        <w:pStyle w:val="Tekstpodstawowy"/>
        <w:numPr>
          <w:ilvl w:val="0"/>
          <w:numId w:val="9"/>
        </w:numPr>
        <w:suppressAutoHyphens/>
        <w:spacing w:after="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D7537C">
        <w:rPr>
          <w:rFonts w:ascii="Arial" w:hAnsi="Arial" w:cs="Arial"/>
          <w:sz w:val="22"/>
          <w:szCs w:val="22"/>
        </w:rPr>
        <w:t>Za datę spłaty kredytu przyjmuje się datę wpływu na rachunek Wykonawcy.</w:t>
      </w:r>
    </w:p>
    <w:p w14:paraId="7527FCFE" w14:textId="77777777" w:rsidR="009C036F" w:rsidRPr="00D7537C" w:rsidRDefault="009C036F" w:rsidP="009C036F">
      <w:pPr>
        <w:pStyle w:val="Akapitzlist"/>
        <w:numPr>
          <w:ilvl w:val="0"/>
          <w:numId w:val="9"/>
        </w:numPr>
        <w:tabs>
          <w:tab w:val="left" w:pos="426"/>
        </w:tabs>
        <w:suppressAutoHyphens/>
        <w:spacing w:after="0" w:line="360" w:lineRule="auto"/>
        <w:jc w:val="both"/>
        <w:rPr>
          <w:rFonts w:ascii="Arial" w:hAnsi="Arial" w:cs="Arial"/>
        </w:rPr>
      </w:pPr>
      <w:r w:rsidRPr="00D7537C">
        <w:rPr>
          <w:rFonts w:ascii="Arial" w:hAnsi="Arial" w:cs="Arial"/>
        </w:rPr>
        <w:t>Kwoty zadłużenia powstałego w wyniku niespłacenia części lub całości kredytu w terminach określonych umową podlegają oprocentowaniu na rzecz Wykonawcy  według stopy procentowej obowiązującej dla kredytów przeterminowanych w danym okresie, za który   odsetki są naliczane.</w:t>
      </w:r>
    </w:p>
    <w:p w14:paraId="1A219F7A" w14:textId="77777777" w:rsidR="009C036F" w:rsidRPr="00770D0A" w:rsidRDefault="009C036F" w:rsidP="009C036F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Times New Roman" w:hAnsi="Arial" w:cs="Arial"/>
        </w:rPr>
      </w:pPr>
      <w:r w:rsidRPr="00D7537C">
        <w:rPr>
          <w:rFonts w:ascii="Arial" w:hAnsi="Arial" w:cs="Arial"/>
        </w:rPr>
        <w:t xml:space="preserve">5. </w:t>
      </w:r>
      <w:r w:rsidRPr="00D7537C">
        <w:rPr>
          <w:rFonts w:ascii="Arial" w:eastAsia="Times New Roman" w:hAnsi="Arial" w:cs="Arial"/>
        </w:rPr>
        <w:t>Zadłużenie przeterminowane</w:t>
      </w:r>
      <w:r w:rsidRPr="00B34656">
        <w:rPr>
          <w:rFonts w:ascii="Arial" w:eastAsia="Times New Roman" w:hAnsi="Arial" w:cs="Arial"/>
        </w:rPr>
        <w:t xml:space="preserve"> to wierzytelność Wykonawcy związana z Umową niespłacona:</w:t>
      </w:r>
    </w:p>
    <w:p w14:paraId="16EFC0E6" w14:textId="77777777" w:rsidR="009C036F" w:rsidRPr="00770D0A" w:rsidRDefault="009C036F" w:rsidP="009C036F">
      <w:pPr>
        <w:widowControl w:val="0"/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796" w:hanging="436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>w terminie określonym w Umowie lub</w:t>
      </w:r>
    </w:p>
    <w:p w14:paraId="06C7E62A" w14:textId="77777777" w:rsidR="009C036F" w:rsidRPr="00770D0A" w:rsidRDefault="009C036F" w:rsidP="009C036F">
      <w:pPr>
        <w:widowControl w:val="0"/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796" w:hanging="436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 xml:space="preserve">następnego dnia po upływie okresu wypowiedzenia lub </w:t>
      </w:r>
    </w:p>
    <w:p w14:paraId="3DD58BFC" w14:textId="77777777" w:rsidR="009C036F" w:rsidRPr="008F7226" w:rsidRDefault="009C036F" w:rsidP="009C036F">
      <w:pPr>
        <w:widowControl w:val="0"/>
        <w:numPr>
          <w:ilvl w:val="0"/>
          <w:numId w:val="3"/>
        </w:numPr>
        <w:tabs>
          <w:tab w:val="num" w:pos="709"/>
        </w:tabs>
        <w:suppressAutoHyphens/>
        <w:spacing w:after="0" w:line="360" w:lineRule="auto"/>
        <w:ind w:left="796" w:hanging="436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 xml:space="preserve">w terminie ustalonym w wyniku zawiadomienia </w:t>
      </w:r>
      <w:r>
        <w:rPr>
          <w:rFonts w:ascii="Arial" w:eastAsia="Times New Roman" w:hAnsi="Arial" w:cs="Arial"/>
        </w:rPr>
        <w:t xml:space="preserve">Wykonawcy </w:t>
      </w:r>
      <w:r w:rsidRPr="00770D0A">
        <w:rPr>
          <w:rFonts w:ascii="Arial" w:eastAsia="Times New Roman" w:hAnsi="Arial" w:cs="Arial"/>
        </w:rPr>
        <w:t xml:space="preserve">przez </w:t>
      </w:r>
      <w:r>
        <w:rPr>
          <w:rFonts w:ascii="Arial" w:eastAsia="Times New Roman" w:hAnsi="Arial" w:cs="Arial"/>
        </w:rPr>
        <w:t>Zamawiającego</w:t>
      </w:r>
      <w:r w:rsidRPr="00770D0A">
        <w:rPr>
          <w:rFonts w:ascii="Arial" w:eastAsia="Times New Roman" w:hAnsi="Arial" w:cs="Arial"/>
        </w:rPr>
        <w:t xml:space="preserve"> o zamiarze dokonania spłaty Kredytu przed terminem wskazanym w Umowie</w:t>
      </w:r>
      <w:r>
        <w:rPr>
          <w:rFonts w:ascii="Arial" w:eastAsia="Times New Roman" w:hAnsi="Arial" w:cs="Arial"/>
        </w:rPr>
        <w:t xml:space="preserve"> </w:t>
      </w:r>
      <w:r w:rsidRPr="008F7226">
        <w:rPr>
          <w:rFonts w:ascii="Arial" w:eastAsia="Times New Roman" w:hAnsi="Arial" w:cs="Arial"/>
        </w:rPr>
        <w:t>traktowane są jako zadłużenie przeterminowane, w tym kwota kapitału traktowana jest jako kapitał przeterminowany.</w:t>
      </w:r>
    </w:p>
    <w:p w14:paraId="44681B43" w14:textId="77777777" w:rsidR="009C036F" w:rsidRPr="0061063B" w:rsidRDefault="009C036F" w:rsidP="009C036F">
      <w:pPr>
        <w:widowControl w:val="0"/>
        <w:suppressAutoHyphens/>
        <w:spacing w:before="60" w:after="60" w:line="360" w:lineRule="auto"/>
        <w:ind w:left="284" w:hanging="284"/>
        <w:jc w:val="both"/>
        <w:rPr>
          <w:rFonts w:ascii="Arial" w:eastAsia="Times New Roman" w:hAnsi="Arial" w:cs="Arial"/>
          <w:lang w:val="x-none" w:eastAsia="x-none"/>
        </w:rPr>
      </w:pPr>
      <w:r>
        <w:rPr>
          <w:rFonts w:ascii="Arial" w:eastAsia="Times New Roman" w:hAnsi="Arial" w:cs="Arial"/>
          <w:lang w:eastAsia="x-none"/>
        </w:rPr>
        <w:t xml:space="preserve">6. </w:t>
      </w:r>
      <w:r w:rsidRPr="0061063B">
        <w:rPr>
          <w:rFonts w:ascii="Arial" w:eastAsia="Times New Roman" w:hAnsi="Arial" w:cs="Arial"/>
          <w:lang w:val="x-none" w:eastAsia="x-none"/>
        </w:rPr>
        <w:t xml:space="preserve">Od kapitału przeterminowanego Bank będzie naliczał odsetki w wysokości obowiązującej </w:t>
      </w:r>
      <w:r>
        <w:rPr>
          <w:rFonts w:ascii="Arial" w:eastAsia="Times New Roman" w:hAnsi="Arial" w:cs="Arial"/>
          <w:lang w:eastAsia="x-none"/>
        </w:rPr>
        <w:t xml:space="preserve">                u Wykonawcy </w:t>
      </w:r>
      <w:r w:rsidRPr="0061063B">
        <w:rPr>
          <w:rFonts w:ascii="Arial" w:eastAsia="Times New Roman" w:hAnsi="Arial" w:cs="Arial"/>
          <w:lang w:val="x-none" w:eastAsia="x-none"/>
        </w:rPr>
        <w:t>tj</w:t>
      </w:r>
      <w:r w:rsidRPr="0061063B">
        <w:rPr>
          <w:rFonts w:ascii="Arial" w:eastAsia="Times New Roman" w:hAnsi="Arial" w:cs="Arial"/>
          <w:b/>
          <w:i/>
          <w:lang w:val="x-none" w:eastAsia="x-none"/>
        </w:rPr>
        <w:t>.</w:t>
      </w:r>
      <w:r w:rsidRPr="0061063B">
        <w:rPr>
          <w:rFonts w:ascii="Arial" w:eastAsia="Times New Roman" w:hAnsi="Arial" w:cs="Arial"/>
          <w:lang w:eastAsia="x-none"/>
        </w:rPr>
        <w:t xml:space="preserve"> dwukrotności odsetek ustawowych za opóźnienie. Odsetki ustawowe za opóźnienie są równe wysokości sumy stopy referencyjnej NBP i 5,5 p. p. od dnia powstania zadłużenia</w:t>
      </w:r>
      <w:r w:rsidRPr="0061063B">
        <w:rPr>
          <w:rFonts w:ascii="Arial" w:eastAsia="Times New Roman" w:hAnsi="Arial" w:cs="Arial"/>
          <w:lang w:val="x-none" w:eastAsia="x-none"/>
        </w:rPr>
        <w:t xml:space="preserve"> </w:t>
      </w:r>
      <w:r w:rsidRPr="0061063B">
        <w:rPr>
          <w:rFonts w:ascii="Arial" w:eastAsia="Times New Roman" w:hAnsi="Arial" w:cs="Arial"/>
          <w:lang w:eastAsia="x-none"/>
        </w:rPr>
        <w:t xml:space="preserve"> przeterminowanego do dnia poprzedzającego jego spłatę włącznie. W dniu podpisania umowy oprocentowanie to wynosi </w:t>
      </w:r>
      <w:r w:rsidRPr="0061063B">
        <w:rPr>
          <w:rFonts w:ascii="Arial" w:eastAsia="Times New Roman" w:hAnsi="Arial" w:cs="Arial"/>
          <w:b/>
          <w:lang w:eastAsia="x-none"/>
        </w:rPr>
        <w:t>………..%</w:t>
      </w:r>
      <w:r w:rsidRPr="0061063B">
        <w:rPr>
          <w:rFonts w:ascii="Arial" w:eastAsia="Times New Roman" w:hAnsi="Arial" w:cs="Arial"/>
          <w:lang w:eastAsia="x-none"/>
        </w:rPr>
        <w:t xml:space="preserve"> w stosunku rocznym.</w:t>
      </w:r>
    </w:p>
    <w:p w14:paraId="68EAB593" w14:textId="77777777" w:rsidR="009C036F" w:rsidRPr="0061063B" w:rsidRDefault="009C036F" w:rsidP="009C036F">
      <w:pPr>
        <w:pStyle w:val="Akapitzlist"/>
        <w:widowControl w:val="0"/>
        <w:numPr>
          <w:ilvl w:val="0"/>
          <w:numId w:val="10"/>
        </w:numPr>
        <w:tabs>
          <w:tab w:val="clear" w:pos="435"/>
        </w:tabs>
        <w:suppressAutoHyphens/>
        <w:autoSpaceDE w:val="0"/>
        <w:autoSpaceDN w:val="0"/>
        <w:adjustRightInd w:val="0"/>
        <w:spacing w:before="60" w:after="60" w:line="360" w:lineRule="auto"/>
        <w:ind w:left="284" w:hanging="284"/>
        <w:jc w:val="both"/>
        <w:rPr>
          <w:rFonts w:ascii="Arial" w:eastAsia="Times New Roman" w:hAnsi="Arial" w:cs="Arial"/>
        </w:rPr>
      </w:pPr>
      <w:r w:rsidRPr="0061063B">
        <w:rPr>
          <w:rFonts w:ascii="Arial" w:eastAsia="Times New Roman" w:hAnsi="Arial" w:cs="Arial"/>
        </w:rPr>
        <w:t xml:space="preserve">Odsetki od kapitału przeterminowanego za bieżący okres obrachunkowy będą pobierane przez </w:t>
      </w:r>
      <w:r>
        <w:rPr>
          <w:rFonts w:ascii="Arial" w:eastAsia="Times New Roman" w:hAnsi="Arial" w:cs="Arial"/>
        </w:rPr>
        <w:t>Wykonawcę</w:t>
      </w:r>
      <w:r w:rsidRPr="0061063B">
        <w:rPr>
          <w:rFonts w:ascii="Arial" w:eastAsia="Times New Roman" w:hAnsi="Arial" w:cs="Arial"/>
        </w:rPr>
        <w:t xml:space="preserve"> każdego dnia.</w:t>
      </w:r>
    </w:p>
    <w:p w14:paraId="0F44B93F" w14:textId="77777777" w:rsidR="009C036F" w:rsidRPr="0061063B" w:rsidRDefault="009C036F" w:rsidP="009C036F">
      <w:pPr>
        <w:pStyle w:val="Akapitzlist"/>
        <w:widowControl w:val="0"/>
        <w:numPr>
          <w:ilvl w:val="0"/>
          <w:numId w:val="10"/>
        </w:numPr>
        <w:tabs>
          <w:tab w:val="clear" w:pos="435"/>
        </w:tabs>
        <w:suppressAutoHyphens/>
        <w:spacing w:before="60" w:after="60" w:line="360" w:lineRule="auto"/>
        <w:ind w:left="284" w:hanging="284"/>
        <w:jc w:val="both"/>
        <w:rPr>
          <w:rFonts w:ascii="Arial" w:eastAsia="Times New Roman" w:hAnsi="Arial" w:cs="Arial"/>
        </w:rPr>
      </w:pPr>
      <w:r w:rsidRPr="0061063B">
        <w:rPr>
          <w:rFonts w:ascii="Arial" w:eastAsia="Times New Roman" w:hAnsi="Arial" w:cs="Arial"/>
        </w:rPr>
        <w:t xml:space="preserve">Od dnia wytoczenia powództwa o zapłatę wierzytelności Wykonawcy  z tytułu Kredytu, </w:t>
      </w:r>
      <w:r>
        <w:rPr>
          <w:rFonts w:ascii="Arial" w:eastAsia="Times New Roman" w:hAnsi="Arial" w:cs="Arial"/>
        </w:rPr>
        <w:t>Wykonawca</w:t>
      </w:r>
      <w:r w:rsidRPr="0061063B">
        <w:rPr>
          <w:rFonts w:ascii="Arial" w:eastAsia="Times New Roman" w:hAnsi="Arial" w:cs="Arial"/>
        </w:rPr>
        <w:t xml:space="preserve"> będzie naliczał odsetki w wysokości określonej w Umowie jak dla kapitału przeterminowanego od całości zadłużenia przeterminowanego.</w:t>
      </w:r>
    </w:p>
    <w:p w14:paraId="5A836E7E" w14:textId="77777777" w:rsidR="009C036F" w:rsidRPr="0061063B" w:rsidRDefault="009C036F" w:rsidP="009C036F">
      <w:pPr>
        <w:pStyle w:val="Akapitzlist"/>
        <w:numPr>
          <w:ilvl w:val="0"/>
          <w:numId w:val="10"/>
        </w:numPr>
        <w:tabs>
          <w:tab w:val="clear" w:pos="435"/>
        </w:tabs>
        <w:spacing w:before="60" w:after="60" w:line="360" w:lineRule="auto"/>
        <w:ind w:left="284" w:hanging="284"/>
        <w:jc w:val="both"/>
        <w:rPr>
          <w:rFonts w:ascii="Arial" w:eastAsia="Times New Roman" w:hAnsi="Arial" w:cs="Arial"/>
        </w:rPr>
      </w:pPr>
      <w:r w:rsidRPr="0061063B">
        <w:rPr>
          <w:rFonts w:ascii="Arial" w:eastAsia="Times New Roman" w:hAnsi="Arial" w:cs="Arial"/>
        </w:rPr>
        <w:t xml:space="preserve">O powstaniu zadłużenia przeterminowanego Wykonawca  poinformuje  Zamawiającego listem poleconym. </w:t>
      </w:r>
    </w:p>
    <w:p w14:paraId="7F32B1FC" w14:textId="77777777" w:rsidR="009C036F" w:rsidRDefault="009C036F" w:rsidP="009C036F">
      <w:pPr>
        <w:pStyle w:val="Akapitzlist"/>
        <w:widowControl w:val="0"/>
        <w:numPr>
          <w:ilvl w:val="0"/>
          <w:numId w:val="10"/>
        </w:numPr>
        <w:suppressAutoHyphens/>
        <w:spacing w:before="60" w:after="60" w:line="360" w:lineRule="auto"/>
        <w:ind w:left="284" w:hanging="284"/>
        <w:jc w:val="both"/>
        <w:rPr>
          <w:rFonts w:ascii="Arial" w:eastAsia="Times New Roman" w:hAnsi="Arial" w:cs="Arial"/>
        </w:rPr>
      </w:pPr>
      <w:r w:rsidRPr="009A29F5">
        <w:rPr>
          <w:rFonts w:ascii="Arial" w:eastAsia="Times New Roman" w:hAnsi="Arial" w:cs="Arial"/>
        </w:rPr>
        <w:t xml:space="preserve">Zmiana  oprocentowania  kredytu  spowodowana  zmianą  stawki  WIBOR,  będzie  miała wpływ  na  wysokość  naliczanych  i  pobieranych  przez </w:t>
      </w:r>
      <w:r>
        <w:rPr>
          <w:rFonts w:ascii="Arial" w:eastAsia="Times New Roman" w:hAnsi="Arial" w:cs="Arial"/>
        </w:rPr>
        <w:t xml:space="preserve">Wykonawcę </w:t>
      </w:r>
      <w:r w:rsidRPr="009A29F5">
        <w:rPr>
          <w:rFonts w:ascii="Arial" w:eastAsia="Times New Roman" w:hAnsi="Arial" w:cs="Arial"/>
        </w:rPr>
        <w:t xml:space="preserve"> odsetek lub rat kapitałowo-odsetkowych.</w:t>
      </w:r>
    </w:p>
    <w:p w14:paraId="56E3050F" w14:textId="77777777" w:rsidR="009C036F" w:rsidRPr="00CE0F20" w:rsidRDefault="009C036F" w:rsidP="009C036F">
      <w:pPr>
        <w:pStyle w:val="Akapitzlist"/>
        <w:numPr>
          <w:ilvl w:val="0"/>
          <w:numId w:val="10"/>
        </w:numPr>
        <w:spacing w:before="60" w:after="60" w:line="360" w:lineRule="auto"/>
        <w:ind w:left="284" w:hanging="284"/>
        <w:jc w:val="both"/>
        <w:rPr>
          <w:rFonts w:ascii="Arial" w:eastAsia="Times New Roman" w:hAnsi="Arial" w:cs="Arial"/>
        </w:rPr>
      </w:pPr>
      <w:r w:rsidRPr="00CE0F20">
        <w:rPr>
          <w:rFonts w:ascii="Arial" w:eastAsia="Times New Roman" w:hAnsi="Arial" w:cs="Arial"/>
        </w:rPr>
        <w:t xml:space="preserve">Należności </w:t>
      </w:r>
      <w:r>
        <w:rPr>
          <w:rFonts w:ascii="Arial" w:eastAsia="Times New Roman" w:hAnsi="Arial" w:cs="Arial"/>
        </w:rPr>
        <w:t xml:space="preserve"> Wykonawcy </w:t>
      </w:r>
      <w:r w:rsidRPr="00CE0F20">
        <w:rPr>
          <w:rFonts w:ascii="Arial" w:eastAsia="Times New Roman" w:hAnsi="Arial" w:cs="Arial"/>
        </w:rPr>
        <w:t xml:space="preserve"> związane z Umową pokrywane będą w następującej kolejności:</w:t>
      </w:r>
    </w:p>
    <w:p w14:paraId="5E45FBAC" w14:textId="77777777" w:rsidR="009C036F" w:rsidRPr="00CE0F20" w:rsidRDefault="009C036F" w:rsidP="009C036F">
      <w:pPr>
        <w:pStyle w:val="Akapitzlist"/>
        <w:tabs>
          <w:tab w:val="left" w:pos="720"/>
        </w:tabs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r w:rsidRPr="00CE0F20">
        <w:rPr>
          <w:rFonts w:ascii="Arial" w:eastAsia="Times New Roman" w:hAnsi="Arial" w:cs="Arial"/>
        </w:rPr>
        <w:t>1) </w:t>
      </w:r>
      <w:r w:rsidRPr="00CE0F20">
        <w:rPr>
          <w:rFonts w:ascii="Arial" w:eastAsia="Times New Roman" w:hAnsi="Arial" w:cs="Arial"/>
        </w:rPr>
        <w:tab/>
        <w:t>koszty windykacji,</w:t>
      </w:r>
    </w:p>
    <w:p w14:paraId="3DD4CC8D" w14:textId="77777777" w:rsidR="009C036F" w:rsidRPr="00CE0F20" w:rsidRDefault="009C036F" w:rsidP="009C036F">
      <w:pPr>
        <w:pStyle w:val="Akapitzlist"/>
        <w:tabs>
          <w:tab w:val="left" w:pos="720"/>
        </w:tabs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r w:rsidRPr="00CE0F20">
        <w:rPr>
          <w:rFonts w:ascii="Arial" w:eastAsia="Times New Roman" w:hAnsi="Arial" w:cs="Arial"/>
        </w:rPr>
        <w:t>2)</w:t>
      </w:r>
      <w:r w:rsidRPr="00CE0F20">
        <w:rPr>
          <w:rFonts w:ascii="Arial" w:eastAsia="Times New Roman" w:hAnsi="Arial" w:cs="Arial"/>
        </w:rPr>
        <w:tab/>
        <w:t>opłaty za upomnienia,</w:t>
      </w:r>
    </w:p>
    <w:p w14:paraId="27B8199C" w14:textId="77777777" w:rsidR="009C036F" w:rsidRPr="00CE0F20" w:rsidRDefault="009C036F" w:rsidP="009C036F">
      <w:pPr>
        <w:pStyle w:val="Akapitzlist"/>
        <w:tabs>
          <w:tab w:val="left" w:pos="720"/>
        </w:tabs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r w:rsidRPr="00CE0F20">
        <w:rPr>
          <w:rFonts w:ascii="Arial" w:eastAsia="Times New Roman" w:hAnsi="Arial" w:cs="Arial"/>
        </w:rPr>
        <w:t>3)</w:t>
      </w:r>
      <w:r w:rsidRPr="00CE0F20">
        <w:rPr>
          <w:rFonts w:ascii="Arial" w:eastAsia="Times New Roman" w:hAnsi="Arial" w:cs="Arial"/>
        </w:rPr>
        <w:tab/>
        <w:t xml:space="preserve">wymagalne odsetki od kapitału przeterminowanego </w:t>
      </w:r>
    </w:p>
    <w:p w14:paraId="5CBB4E16" w14:textId="77777777" w:rsidR="009C036F" w:rsidRPr="00CE0F20" w:rsidRDefault="009C036F" w:rsidP="009C036F">
      <w:pPr>
        <w:pStyle w:val="Akapitzlist"/>
        <w:tabs>
          <w:tab w:val="left" w:pos="720"/>
        </w:tabs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r w:rsidRPr="00CE0F20">
        <w:rPr>
          <w:rFonts w:ascii="Arial" w:eastAsia="Times New Roman" w:hAnsi="Arial" w:cs="Arial"/>
        </w:rPr>
        <w:t>4)</w:t>
      </w:r>
      <w:r w:rsidRPr="00CE0F20">
        <w:rPr>
          <w:rFonts w:ascii="Arial" w:eastAsia="Times New Roman" w:hAnsi="Arial" w:cs="Arial"/>
        </w:rPr>
        <w:tab/>
        <w:t>wymagalne odsetki za okresy obrachunkowe,</w:t>
      </w:r>
    </w:p>
    <w:p w14:paraId="18AF88B9" w14:textId="77777777" w:rsidR="009C036F" w:rsidRPr="00CE0F20" w:rsidRDefault="009C036F" w:rsidP="009C036F">
      <w:pPr>
        <w:pStyle w:val="Akapitzlist"/>
        <w:tabs>
          <w:tab w:val="left" w:pos="720"/>
        </w:tabs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r w:rsidRPr="00CE0F20">
        <w:rPr>
          <w:rFonts w:ascii="Arial" w:eastAsia="Times New Roman" w:hAnsi="Arial" w:cs="Arial"/>
        </w:rPr>
        <w:t>5)</w:t>
      </w:r>
      <w:r w:rsidRPr="00CE0F20">
        <w:rPr>
          <w:rFonts w:ascii="Arial" w:eastAsia="Times New Roman" w:hAnsi="Arial" w:cs="Arial"/>
        </w:rPr>
        <w:tab/>
        <w:t>kapitał przeterminowany,</w:t>
      </w:r>
    </w:p>
    <w:p w14:paraId="211CD5CF" w14:textId="77777777" w:rsidR="009C036F" w:rsidRPr="00CE0F20" w:rsidRDefault="009C036F" w:rsidP="009C036F">
      <w:pPr>
        <w:pStyle w:val="Akapitzlist"/>
        <w:tabs>
          <w:tab w:val="left" w:pos="720"/>
        </w:tabs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r w:rsidRPr="00CE0F20">
        <w:rPr>
          <w:rFonts w:ascii="Arial" w:eastAsia="Times New Roman" w:hAnsi="Arial" w:cs="Arial"/>
        </w:rPr>
        <w:t>6)</w:t>
      </w:r>
      <w:r w:rsidRPr="00CE0F20">
        <w:rPr>
          <w:rFonts w:ascii="Arial" w:eastAsia="Times New Roman" w:hAnsi="Arial" w:cs="Arial"/>
        </w:rPr>
        <w:tab/>
        <w:t>kapitał bieżący.</w:t>
      </w:r>
    </w:p>
    <w:p w14:paraId="6A432D4E" w14:textId="77777777" w:rsidR="009C036F" w:rsidRPr="00E845C2" w:rsidRDefault="009C036F" w:rsidP="009C036F">
      <w:pPr>
        <w:pStyle w:val="Akapitzlist"/>
        <w:numPr>
          <w:ilvl w:val="0"/>
          <w:numId w:val="10"/>
        </w:numPr>
        <w:spacing w:before="60" w:after="60" w:line="360" w:lineRule="auto"/>
        <w:ind w:left="284" w:hanging="284"/>
        <w:jc w:val="both"/>
        <w:rPr>
          <w:rFonts w:ascii="Arial" w:eastAsia="Times New Roman" w:hAnsi="Arial" w:cs="Arial"/>
        </w:rPr>
      </w:pPr>
      <w:r w:rsidRPr="00CE0F20">
        <w:rPr>
          <w:rFonts w:ascii="Arial" w:eastAsia="Times New Roman" w:hAnsi="Arial" w:cs="Arial"/>
        </w:rPr>
        <w:t>W uzasadnionych przypadkach Bank może podjąć decyzję o zmianie kolejności pokrywania należności Banku.</w:t>
      </w:r>
    </w:p>
    <w:p w14:paraId="2E2DF1A3" w14:textId="77777777" w:rsidR="009C036F" w:rsidRPr="00770D0A" w:rsidRDefault="009C036F" w:rsidP="009C036F">
      <w:pPr>
        <w:spacing w:before="60" w:after="6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39BCE10" w14:textId="77777777" w:rsidR="009C036F" w:rsidRPr="00770D0A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70D0A">
        <w:rPr>
          <w:rFonts w:ascii="Arial" w:eastAsia="Times New Roman" w:hAnsi="Arial" w:cs="Arial"/>
          <w:b/>
          <w:lang w:eastAsia="pl-PL"/>
        </w:rPr>
        <w:t>§ 4.</w:t>
      </w:r>
    </w:p>
    <w:p w14:paraId="7B3CF91A" w14:textId="77777777" w:rsidR="009C036F" w:rsidRDefault="009C036F" w:rsidP="009C036F">
      <w:pPr>
        <w:widowControl w:val="0"/>
        <w:tabs>
          <w:tab w:val="num" w:pos="1560"/>
        </w:tabs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1. </w:t>
      </w:r>
      <w:r w:rsidRPr="00A275F4">
        <w:rPr>
          <w:rFonts w:ascii="Arial" w:eastAsia="Lucida Sans Unicode" w:hAnsi="Arial" w:cs="Arial"/>
          <w:color w:val="000000"/>
          <w:kern w:val="1"/>
        </w:rPr>
        <w:t xml:space="preserve">Zabezpieczeniem kredytu będzie weksel własny in blanco z deklaracją wekslową </w:t>
      </w:r>
      <w:r>
        <w:rPr>
          <w:rFonts w:ascii="Arial" w:eastAsia="Lucida Sans Unicode" w:hAnsi="Arial" w:cs="Arial"/>
          <w:color w:val="000000"/>
          <w:kern w:val="1"/>
        </w:rPr>
        <w:t xml:space="preserve">                                                                     </w:t>
      </w:r>
      <w:r w:rsidRPr="00A275F4">
        <w:rPr>
          <w:rFonts w:ascii="Arial" w:eastAsia="Lucida Sans Unicode" w:hAnsi="Arial" w:cs="Arial"/>
          <w:color w:val="000000"/>
          <w:kern w:val="1"/>
        </w:rPr>
        <w:t>z wystawienia kredytobiorcy. Koszty związane z ustanowieniem prawnego zabezpieczenia kredytu ponosi Zamawiający. Zamawiający nie przewiduje oświadczenia o poddaniu się egzekucji w trybie przepisów bankowych. Zamawiający informuje iż Skarbnik Gminy nie złoży kontrasygnaty na wekslu in blanco, natomiast złoży kontrasygnatę na deklaracji wekslowej.</w:t>
      </w:r>
    </w:p>
    <w:p w14:paraId="6D2D4A9C" w14:textId="77777777" w:rsidR="009C036F" w:rsidRPr="00AA6584" w:rsidRDefault="009C036F" w:rsidP="009C036F">
      <w:pPr>
        <w:suppressAutoHyphens/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EF1F26">
        <w:rPr>
          <w:rFonts w:ascii="Arial" w:hAnsi="Arial" w:cs="Arial"/>
        </w:rPr>
        <w:t>Dokumenty związane z prawnym zabezpieczeniem spłaty kredytu dołącza się do niniejszej umowy. Koszt ustanowienia zabezpieczeń ponosi Kredytobiorca.</w:t>
      </w:r>
    </w:p>
    <w:p w14:paraId="7D943FB9" w14:textId="77777777" w:rsidR="009C036F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B5DA28E" w14:textId="77777777" w:rsidR="009C036F" w:rsidRPr="00770D0A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70D0A">
        <w:rPr>
          <w:rFonts w:ascii="Arial" w:eastAsia="Times New Roman" w:hAnsi="Arial" w:cs="Arial"/>
          <w:b/>
          <w:lang w:eastAsia="pl-PL"/>
        </w:rPr>
        <w:t>§ 5.</w:t>
      </w:r>
    </w:p>
    <w:p w14:paraId="1231EF4A" w14:textId="77777777" w:rsidR="009C036F" w:rsidRPr="00C302E5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1. 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Zamawiający </w:t>
      </w:r>
      <w:r w:rsidRPr="00381C5D">
        <w:rPr>
          <w:rFonts w:ascii="Arial" w:eastAsia="Lucida Sans Unicode" w:hAnsi="Arial" w:cs="Arial"/>
          <w:iCs/>
          <w:color w:val="000000"/>
          <w:kern w:val="1"/>
        </w:rPr>
        <w:t>przewiduje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 możliwość niewykorzystania pełnej kwoty kredytu w przypadku uzyskania ponadplanowych dochodów lub niewykonania wydatków budżetowych</w:t>
      </w:r>
      <w:r>
        <w:rPr>
          <w:rFonts w:ascii="Arial" w:eastAsia="Lucida Sans Unicode" w:hAnsi="Arial" w:cs="Arial"/>
          <w:color w:val="000000"/>
          <w:kern w:val="1"/>
        </w:rPr>
        <w:t xml:space="preserve">. </w:t>
      </w:r>
      <w:r w:rsidRPr="00C302E5">
        <w:rPr>
          <w:rFonts w:ascii="Arial" w:eastAsia="Lucida Sans Unicode" w:hAnsi="Arial" w:cs="Arial"/>
          <w:color w:val="000000"/>
          <w:kern w:val="1"/>
        </w:rPr>
        <w:t>Niewykorzystanie pełnej kwoty kredytu  nie będzie skutkowało naliczeniem opłaty prowizji za gotowość od kwoty niewykorzystanego kredytu.</w:t>
      </w:r>
    </w:p>
    <w:p w14:paraId="20B5AB39" w14:textId="77777777" w:rsidR="009C036F" w:rsidRPr="00C302E5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 w:rsidRPr="00C302E5">
        <w:rPr>
          <w:rFonts w:ascii="Arial" w:eastAsia="Lucida Sans Unicode" w:hAnsi="Arial" w:cs="Arial"/>
          <w:color w:val="000000"/>
          <w:kern w:val="1"/>
        </w:rPr>
        <w:t>2.  Zamawiający ma możliwość wcześniejszej spłaty kredytu bez ponoszenia z tego tytułu jakichkolwiek dodatkowych kosztów rekompensacyjnych,</w:t>
      </w:r>
    </w:p>
    <w:p w14:paraId="74766C2A" w14:textId="77777777" w:rsidR="009C036F" w:rsidRPr="00381C5D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 w:rsidRPr="00C302E5">
        <w:rPr>
          <w:rFonts w:ascii="Arial" w:eastAsia="Lucida Sans Unicode" w:hAnsi="Arial" w:cs="Arial"/>
          <w:color w:val="000000"/>
          <w:kern w:val="1"/>
        </w:rPr>
        <w:t xml:space="preserve">3. W przypadku niewykorzystania przez Zamawiającego części kredytu lub dokonania wcześniejszej spłaty części kredytu, Strony ustalą nowy harmonogram spłaty kredytu, </w:t>
      </w:r>
      <w:r>
        <w:rPr>
          <w:rFonts w:ascii="Arial" w:eastAsia="Lucida Sans Unicode" w:hAnsi="Arial" w:cs="Arial"/>
          <w:color w:val="000000"/>
          <w:kern w:val="1"/>
        </w:rPr>
        <w:t xml:space="preserve">                           </w:t>
      </w:r>
      <w:r w:rsidRPr="00C302E5">
        <w:rPr>
          <w:rFonts w:ascii="Arial" w:eastAsia="Lucida Sans Unicode" w:hAnsi="Arial" w:cs="Arial"/>
          <w:color w:val="000000"/>
          <w:kern w:val="1"/>
        </w:rPr>
        <w:t>a dokonane ustalenia zapiszą w formie aneksu do umowy</w:t>
      </w:r>
    </w:p>
    <w:p w14:paraId="7E208BE1" w14:textId="77777777" w:rsidR="009C036F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4. </w:t>
      </w:r>
      <w:r w:rsidRPr="00381C5D">
        <w:rPr>
          <w:rFonts w:ascii="Arial" w:eastAsia="Lucida Sans Unicode" w:hAnsi="Arial" w:cs="Arial"/>
          <w:color w:val="000000"/>
          <w:kern w:val="1"/>
        </w:rPr>
        <w:t>W przypadku wcześniejszej spłaty kredytu, odsetki liczone będą za okres jego faktycznego wykorzystania,</w:t>
      </w:r>
    </w:p>
    <w:p w14:paraId="41A3240F" w14:textId="77777777" w:rsidR="009C036F" w:rsidRPr="00381C5D" w:rsidRDefault="009C036F" w:rsidP="009C036F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1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5. </w:t>
      </w:r>
      <w:r w:rsidRPr="00381C5D">
        <w:rPr>
          <w:rFonts w:ascii="Arial" w:eastAsia="Lucida Sans Unicode" w:hAnsi="Arial" w:cs="Arial"/>
          <w:color w:val="000000"/>
          <w:kern w:val="1"/>
        </w:rPr>
        <w:t>Odsetki będą naliczane od kwoty rzeczywistego zadłużenia,</w:t>
      </w:r>
    </w:p>
    <w:p w14:paraId="2AAB2DE4" w14:textId="77777777" w:rsidR="009C036F" w:rsidRPr="00381C5D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6. 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W szczególnie uzasadnionych przypadkach na wniosek Zamawiającego dopuszcza się możliwość za zgodą </w:t>
      </w:r>
      <w:r>
        <w:rPr>
          <w:rFonts w:ascii="Arial" w:eastAsia="Lucida Sans Unicode" w:hAnsi="Arial" w:cs="Arial"/>
          <w:color w:val="000000"/>
          <w:kern w:val="1"/>
        </w:rPr>
        <w:t xml:space="preserve">Wykonawcy 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 – przesunięcia terminu spłaty raty kredytu. </w:t>
      </w:r>
      <w:r>
        <w:rPr>
          <w:rFonts w:ascii="Arial" w:eastAsia="Lucida Sans Unicode" w:hAnsi="Arial" w:cs="Arial"/>
          <w:color w:val="000000"/>
          <w:kern w:val="1"/>
        </w:rPr>
        <w:t xml:space="preserve">Wniosek o którym mowa w zdaniu poprzednim </w:t>
      </w:r>
      <w:r w:rsidRPr="00381C5D">
        <w:rPr>
          <w:rFonts w:ascii="Arial" w:eastAsia="Lucida Sans Unicode" w:hAnsi="Arial" w:cs="Arial"/>
          <w:color w:val="000000"/>
          <w:kern w:val="1"/>
        </w:rPr>
        <w:t>powinien być przedłożony przez Zamawiającego  nie później niż na 3 dni przed terminem płatności raty kredytu</w:t>
      </w:r>
      <w:r>
        <w:rPr>
          <w:rFonts w:ascii="Arial" w:eastAsia="Lucida Sans Unicode" w:hAnsi="Arial" w:cs="Arial"/>
          <w:color w:val="000000"/>
          <w:kern w:val="1"/>
        </w:rPr>
        <w:t>.</w:t>
      </w:r>
    </w:p>
    <w:p w14:paraId="040C4086" w14:textId="77777777" w:rsidR="009C036F" w:rsidRPr="00381C5D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7. 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 Jeżeli termin spłaty upływa w dniu ustawowo wolnym od pracy  spłata kredytu nastąpi</w:t>
      </w:r>
      <w:r>
        <w:rPr>
          <w:rFonts w:ascii="Arial" w:eastAsia="Lucida Sans Unicode" w:hAnsi="Arial" w:cs="Arial"/>
          <w:color w:val="000000"/>
          <w:kern w:val="1"/>
        </w:rPr>
        <w:t xml:space="preserve">                         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 w pierwszym dniu roboczym po tym dniu.</w:t>
      </w:r>
    </w:p>
    <w:p w14:paraId="65140D19" w14:textId="77777777" w:rsidR="009C036F" w:rsidRPr="00381C5D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bCs/>
          <w:color w:val="000000"/>
          <w:kern w:val="1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8. </w:t>
      </w:r>
      <w:r w:rsidRPr="00381C5D">
        <w:rPr>
          <w:rFonts w:ascii="Arial" w:eastAsia="Lucida Sans Unicode" w:hAnsi="Arial" w:cs="Arial"/>
          <w:bCs/>
          <w:color w:val="000000"/>
          <w:kern w:val="1"/>
        </w:rPr>
        <w:t>W przypadku wejścia Polski do strefy euro Zamawiający zastrzega sobie prawo do przewalutowania kredytu bez dodatkowych opłat.</w:t>
      </w:r>
    </w:p>
    <w:p w14:paraId="4D476FAB" w14:textId="77777777" w:rsidR="009C036F" w:rsidRPr="00381C5D" w:rsidRDefault="009C036F" w:rsidP="009C036F">
      <w:pPr>
        <w:widowControl w:val="0"/>
        <w:suppressAutoHyphens/>
        <w:spacing w:after="0" w:line="360" w:lineRule="auto"/>
        <w:ind w:left="284" w:hanging="284"/>
        <w:jc w:val="both"/>
        <w:rPr>
          <w:rFonts w:ascii="Arial" w:eastAsia="Lucida Sans Unicode" w:hAnsi="Arial" w:cs="Arial"/>
          <w:color w:val="000000"/>
          <w:kern w:val="1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9. Strony ustalają, że </w:t>
      </w:r>
      <w:r w:rsidRPr="002515F6">
        <w:rPr>
          <w:rFonts w:ascii="Arial" w:eastAsia="Lucida Sans Unicode" w:hAnsi="Arial" w:cs="Arial"/>
          <w:color w:val="000000"/>
          <w:kern w:val="1"/>
        </w:rPr>
        <w:t xml:space="preserve">od przyznanego kredytu </w:t>
      </w:r>
      <w:r>
        <w:rPr>
          <w:rFonts w:ascii="Arial" w:eastAsia="Lucida Sans Unicode" w:hAnsi="Arial" w:cs="Arial"/>
          <w:color w:val="000000"/>
          <w:kern w:val="1"/>
        </w:rPr>
        <w:t xml:space="preserve">Wykonawca </w:t>
      </w:r>
      <w:r w:rsidRPr="002515F6">
        <w:rPr>
          <w:rFonts w:ascii="Arial" w:eastAsia="Lucida Sans Unicode" w:hAnsi="Arial" w:cs="Arial"/>
          <w:color w:val="000000"/>
          <w:kern w:val="1"/>
        </w:rPr>
        <w:t xml:space="preserve">nie pobierze żadnej prowizji </w:t>
      </w:r>
      <w:r>
        <w:rPr>
          <w:rFonts w:ascii="Arial" w:eastAsia="Lucida Sans Unicode" w:hAnsi="Arial" w:cs="Arial"/>
          <w:color w:val="000000"/>
          <w:kern w:val="1"/>
        </w:rPr>
        <w:t xml:space="preserve"> ani innych dodatkowych opłat</w:t>
      </w:r>
      <w:r w:rsidRPr="00404447">
        <w:rPr>
          <w:rFonts w:ascii="Arial" w:eastAsia="Lucida Sans Unicode" w:hAnsi="Arial" w:cs="Arial"/>
          <w:color w:val="000000"/>
          <w:kern w:val="1"/>
        </w:rPr>
        <w:t xml:space="preserve">,  </w:t>
      </w:r>
      <w:proofErr w:type="spellStart"/>
      <w:r w:rsidRPr="00404447">
        <w:rPr>
          <w:rFonts w:ascii="Arial" w:eastAsia="Lucida Sans Unicode" w:hAnsi="Arial" w:cs="Arial"/>
          <w:color w:val="000000"/>
          <w:kern w:val="1"/>
        </w:rPr>
        <w:t>tj</w:t>
      </w:r>
      <w:proofErr w:type="spellEnd"/>
      <w:r w:rsidRPr="00404447">
        <w:rPr>
          <w:rStyle w:val="Odwoaniedokomentarza"/>
          <w:rFonts w:ascii="Arial" w:hAnsi="Arial" w:cs="Arial"/>
          <w:sz w:val="22"/>
          <w:szCs w:val="22"/>
        </w:rPr>
        <w:t xml:space="preserve"> w szczególności</w:t>
      </w:r>
      <w:r w:rsidRPr="00404447">
        <w:rPr>
          <w:rFonts w:ascii="Arial" w:eastAsia="Lucida Sans Unicode" w:hAnsi="Arial" w:cs="Arial"/>
          <w:color w:val="000000"/>
          <w:kern w:val="1"/>
        </w:rPr>
        <w:t>: prowizji</w:t>
      </w:r>
      <w:r w:rsidRPr="00381C5D">
        <w:rPr>
          <w:rFonts w:ascii="Arial" w:eastAsia="Lucida Sans Unicode" w:hAnsi="Arial" w:cs="Arial"/>
          <w:color w:val="000000"/>
          <w:kern w:val="1"/>
        </w:rPr>
        <w:t xml:space="preserve"> przygotowawczej,</w:t>
      </w:r>
      <w:r>
        <w:rPr>
          <w:rFonts w:ascii="Arial" w:eastAsia="Lucida Sans Unicode" w:hAnsi="Arial" w:cs="Arial"/>
          <w:color w:val="000000"/>
          <w:kern w:val="1"/>
        </w:rPr>
        <w:t xml:space="preserve"> </w:t>
      </w:r>
      <w:r w:rsidRPr="00381C5D">
        <w:rPr>
          <w:rFonts w:ascii="Arial" w:eastAsia="Lucida Sans Unicode" w:hAnsi="Arial" w:cs="Arial"/>
          <w:color w:val="000000"/>
          <w:kern w:val="1"/>
        </w:rPr>
        <w:t>prowizji od przyznanego kredytu, prowizji od wcześniejszej spłaty kredytu, prowizji od niewykorzystanej kwoty kredyt</w:t>
      </w:r>
      <w:r>
        <w:rPr>
          <w:rFonts w:ascii="Arial" w:eastAsia="Lucida Sans Unicode" w:hAnsi="Arial" w:cs="Arial"/>
          <w:color w:val="000000"/>
          <w:kern w:val="1"/>
        </w:rPr>
        <w:t>,  prowizji od przeliczenia kredytu.</w:t>
      </w:r>
    </w:p>
    <w:p w14:paraId="4893C910" w14:textId="77777777" w:rsidR="009C036F" w:rsidRPr="00770D0A" w:rsidRDefault="009C036F" w:rsidP="009C036F">
      <w:pPr>
        <w:spacing w:after="0" w:line="360" w:lineRule="auto"/>
        <w:ind w:left="284" w:hanging="284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Lucida Sans Unicode" w:hAnsi="Arial" w:cs="Arial"/>
          <w:color w:val="000000"/>
          <w:kern w:val="1"/>
        </w:rPr>
        <w:t xml:space="preserve">10. </w:t>
      </w:r>
      <w:r w:rsidRPr="00381C5D">
        <w:rPr>
          <w:rFonts w:ascii="Arial" w:eastAsia="Lucida Sans Unicode" w:hAnsi="Arial" w:cs="Arial"/>
          <w:color w:val="000000"/>
          <w:kern w:val="1"/>
        </w:rPr>
        <w:t>Wykonawca</w:t>
      </w:r>
      <w:r>
        <w:rPr>
          <w:rFonts w:ascii="Arial" w:eastAsia="Lucida Sans Unicode" w:hAnsi="Arial" w:cs="Arial"/>
          <w:color w:val="000000"/>
          <w:kern w:val="1"/>
        </w:rPr>
        <w:t xml:space="preserve"> n</w:t>
      </w:r>
      <w:r w:rsidRPr="00381C5D">
        <w:rPr>
          <w:rFonts w:ascii="Arial" w:eastAsia="Lucida Sans Unicode" w:hAnsi="Arial" w:cs="Arial"/>
          <w:color w:val="000000"/>
          <w:kern w:val="1"/>
        </w:rPr>
        <w:t>ie będzie pobierał w związku z realizacją niniejszego z</w:t>
      </w:r>
      <w:r>
        <w:rPr>
          <w:rFonts w:ascii="Arial" w:eastAsia="Lucida Sans Unicode" w:hAnsi="Arial" w:cs="Arial"/>
          <w:color w:val="000000"/>
          <w:kern w:val="1"/>
        </w:rPr>
        <w:t xml:space="preserve">amówienia </w:t>
      </w:r>
      <w:r w:rsidRPr="00381C5D">
        <w:rPr>
          <w:rFonts w:ascii="Arial" w:eastAsia="Lucida Sans Unicode" w:hAnsi="Arial" w:cs="Arial"/>
          <w:color w:val="000000"/>
          <w:kern w:val="1"/>
        </w:rPr>
        <w:t>jakichkolwiek dodatkowych opłat lub prowizji poza określonymi w treści Oferty.</w:t>
      </w:r>
    </w:p>
    <w:p w14:paraId="689551C3" w14:textId="77777777" w:rsidR="009C036F" w:rsidRPr="00770D0A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lang w:eastAsia="pl-PL"/>
        </w:rPr>
      </w:pPr>
      <w:r w:rsidRPr="00770D0A">
        <w:rPr>
          <w:rFonts w:ascii="Arial" w:eastAsia="Times New Roman" w:hAnsi="Arial" w:cs="Arial"/>
          <w:b/>
          <w:lang w:eastAsia="pl-PL"/>
        </w:rPr>
        <w:t>§ 6</w:t>
      </w:r>
      <w:r w:rsidRPr="00770D0A">
        <w:rPr>
          <w:rFonts w:ascii="Arial" w:eastAsia="Times New Roman" w:hAnsi="Arial" w:cs="Arial"/>
          <w:lang w:eastAsia="pl-PL"/>
        </w:rPr>
        <w:t>.</w:t>
      </w:r>
    </w:p>
    <w:p w14:paraId="436E95B5" w14:textId="77777777" w:rsidR="009C036F" w:rsidRPr="00310038" w:rsidRDefault="009C036F" w:rsidP="009C036F">
      <w:pPr>
        <w:numPr>
          <w:ilvl w:val="0"/>
          <w:numId w:val="11"/>
        </w:numPr>
        <w:tabs>
          <w:tab w:val="clear" w:pos="720"/>
          <w:tab w:val="num" w:pos="426"/>
        </w:tabs>
        <w:suppressAutoHyphens/>
        <w:spacing w:after="0" w:line="360" w:lineRule="auto"/>
        <w:ind w:left="426"/>
        <w:jc w:val="both"/>
        <w:rPr>
          <w:rFonts w:ascii="Arial" w:hAnsi="Arial" w:cs="Arial"/>
        </w:rPr>
      </w:pPr>
      <w:r w:rsidRPr="00EF1F26">
        <w:rPr>
          <w:rFonts w:ascii="Arial" w:hAnsi="Arial" w:cs="Arial"/>
        </w:rPr>
        <w:t xml:space="preserve">Zmiana warunków umowy spowodowana w szczególności ewentualną prolongatą płatności kredytu </w:t>
      </w:r>
      <w:r w:rsidRPr="00310038">
        <w:rPr>
          <w:rFonts w:ascii="Arial" w:hAnsi="Arial" w:cs="Arial"/>
        </w:rPr>
        <w:t>wymaga pisemnego aneksu pod rygorem nieważności z wyjątkiem zmiany stawki oprocentowania, która jest dokonywana w trybie określonym w § 2 ust. 7 niniejszej umowy.</w:t>
      </w:r>
    </w:p>
    <w:p w14:paraId="047221DD" w14:textId="77777777" w:rsidR="009C036F" w:rsidRPr="00310038" w:rsidRDefault="009C036F" w:rsidP="009C036F">
      <w:pPr>
        <w:numPr>
          <w:ilvl w:val="0"/>
          <w:numId w:val="11"/>
        </w:numPr>
        <w:tabs>
          <w:tab w:val="clear" w:pos="720"/>
          <w:tab w:val="num" w:pos="426"/>
        </w:tabs>
        <w:suppressAutoHyphens/>
        <w:spacing w:after="0" w:line="360" w:lineRule="auto"/>
        <w:ind w:left="426"/>
        <w:jc w:val="both"/>
        <w:rPr>
          <w:rFonts w:ascii="Arial" w:hAnsi="Arial" w:cs="Arial"/>
        </w:rPr>
      </w:pPr>
      <w:r w:rsidRPr="00310038">
        <w:rPr>
          <w:rFonts w:ascii="Arial" w:hAnsi="Arial" w:cs="Arial"/>
        </w:rPr>
        <w:t>Za zmianę warunków umowy Wykonawca  nie będzie pobierał opłat od Zamawiającego.</w:t>
      </w:r>
    </w:p>
    <w:p w14:paraId="2989DE59" w14:textId="77777777" w:rsidR="009C036F" w:rsidRPr="00310038" w:rsidRDefault="009C036F" w:rsidP="009C036F">
      <w:pPr>
        <w:numPr>
          <w:ilvl w:val="0"/>
          <w:numId w:val="11"/>
        </w:numPr>
        <w:tabs>
          <w:tab w:val="clear" w:pos="720"/>
          <w:tab w:val="num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</w:rPr>
      </w:pPr>
      <w:r w:rsidRPr="00310038">
        <w:rPr>
          <w:rFonts w:ascii="Arial" w:hAnsi="Arial" w:cs="Arial"/>
        </w:rPr>
        <w:t xml:space="preserve">Zamawiający przewiduje możliwość zmiany postanowień zawartej umowy w stosunku do treści oferty, na podstawie której dokonano wyboru Wykonawcy w okolicznościach wskazanych w Specyfikacji Warunków Zamówienia Rozdział VI. </w:t>
      </w:r>
    </w:p>
    <w:p w14:paraId="2923C59D" w14:textId="77777777" w:rsidR="009C036F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C60E43C" w14:textId="77777777" w:rsidR="009C036F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70D0A">
        <w:rPr>
          <w:rFonts w:ascii="Arial" w:eastAsia="Times New Roman" w:hAnsi="Arial" w:cs="Arial"/>
          <w:b/>
          <w:lang w:eastAsia="pl-PL"/>
        </w:rPr>
        <w:t>§ 7.</w:t>
      </w:r>
    </w:p>
    <w:p w14:paraId="0C20C796" w14:textId="77777777" w:rsidR="009C036F" w:rsidRPr="00EE16B3" w:rsidRDefault="009C036F" w:rsidP="009C036F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Wykonawca może : </w:t>
      </w:r>
    </w:p>
    <w:p w14:paraId="60958DA5" w14:textId="77777777" w:rsidR="009C036F" w:rsidRPr="00EF1F26" w:rsidRDefault="009C036F" w:rsidP="009C036F">
      <w:pPr>
        <w:pStyle w:val="Tekstpodstawowy"/>
        <w:suppressAutoHyphens/>
        <w:ind w:left="709" w:hanging="425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EF1F26">
        <w:rPr>
          <w:rFonts w:ascii="Arial" w:hAnsi="Arial" w:cs="Arial"/>
          <w:sz w:val="22"/>
          <w:szCs w:val="22"/>
        </w:rPr>
        <w:t>wypowied</w:t>
      </w:r>
      <w:r>
        <w:rPr>
          <w:rFonts w:ascii="Arial" w:hAnsi="Arial" w:cs="Arial"/>
          <w:sz w:val="22"/>
          <w:szCs w:val="22"/>
        </w:rPr>
        <w:t xml:space="preserve">zieć </w:t>
      </w:r>
      <w:r w:rsidRPr="00EF1F26">
        <w:rPr>
          <w:rFonts w:ascii="Arial" w:hAnsi="Arial" w:cs="Arial"/>
          <w:sz w:val="22"/>
          <w:szCs w:val="22"/>
        </w:rPr>
        <w:t>częś</w:t>
      </w:r>
      <w:r>
        <w:rPr>
          <w:rFonts w:ascii="Arial" w:hAnsi="Arial" w:cs="Arial"/>
          <w:sz w:val="22"/>
          <w:szCs w:val="22"/>
        </w:rPr>
        <w:t>ć</w:t>
      </w:r>
      <w:r w:rsidRPr="00EF1F26">
        <w:rPr>
          <w:rFonts w:ascii="Arial" w:hAnsi="Arial" w:cs="Arial"/>
          <w:sz w:val="22"/>
          <w:szCs w:val="22"/>
        </w:rPr>
        <w:t xml:space="preserve"> lub całoś</w:t>
      </w:r>
      <w:r>
        <w:rPr>
          <w:rFonts w:ascii="Arial" w:hAnsi="Arial" w:cs="Arial"/>
          <w:sz w:val="22"/>
          <w:szCs w:val="22"/>
        </w:rPr>
        <w:t>ć</w:t>
      </w:r>
      <w:r w:rsidRPr="00EF1F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EF1F26">
        <w:rPr>
          <w:rFonts w:ascii="Arial" w:hAnsi="Arial" w:cs="Arial"/>
          <w:sz w:val="22"/>
          <w:szCs w:val="22"/>
        </w:rPr>
        <w:t xml:space="preserve">mowy </w:t>
      </w:r>
      <w:r>
        <w:rPr>
          <w:rFonts w:ascii="Arial" w:hAnsi="Arial" w:cs="Arial"/>
          <w:sz w:val="22"/>
          <w:szCs w:val="22"/>
        </w:rPr>
        <w:t xml:space="preserve">o </w:t>
      </w:r>
      <w:r w:rsidRPr="00EF1F26">
        <w:rPr>
          <w:rFonts w:ascii="Arial" w:hAnsi="Arial" w:cs="Arial"/>
          <w:sz w:val="22"/>
          <w:szCs w:val="22"/>
        </w:rPr>
        <w:t>kredyt</w:t>
      </w:r>
      <w:r>
        <w:rPr>
          <w:rFonts w:ascii="Arial" w:hAnsi="Arial" w:cs="Arial"/>
          <w:sz w:val="22"/>
          <w:szCs w:val="22"/>
        </w:rPr>
        <w:t xml:space="preserve"> długoterminowy</w:t>
      </w:r>
      <w:r w:rsidRPr="00EF1F26">
        <w:rPr>
          <w:rFonts w:ascii="Arial" w:hAnsi="Arial" w:cs="Arial"/>
          <w:sz w:val="22"/>
          <w:szCs w:val="22"/>
        </w:rPr>
        <w:t xml:space="preserve"> w przypadku:</w:t>
      </w:r>
    </w:p>
    <w:p w14:paraId="6467F012" w14:textId="77777777" w:rsidR="009C036F" w:rsidRPr="00EF1F26" w:rsidRDefault="009C036F" w:rsidP="009C036F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425"/>
        <w:rPr>
          <w:rFonts w:ascii="Arial" w:hAnsi="Arial" w:cs="Arial"/>
        </w:rPr>
      </w:pPr>
      <w:r w:rsidRPr="00EF1F26">
        <w:rPr>
          <w:rFonts w:ascii="Arial" w:hAnsi="Arial" w:cs="Arial"/>
        </w:rPr>
        <w:t xml:space="preserve">utraty zdolności kredytowej </w:t>
      </w:r>
      <w:r>
        <w:rPr>
          <w:rFonts w:ascii="Arial" w:hAnsi="Arial" w:cs="Arial"/>
        </w:rPr>
        <w:t>Zamawiającego</w:t>
      </w:r>
      <w:r w:rsidRPr="00EF1F26">
        <w:rPr>
          <w:rFonts w:ascii="Arial" w:hAnsi="Arial" w:cs="Arial"/>
        </w:rPr>
        <w:t>,</w:t>
      </w:r>
    </w:p>
    <w:p w14:paraId="0271C96B" w14:textId="77777777" w:rsidR="009C036F" w:rsidRPr="00EF1F26" w:rsidRDefault="009C036F" w:rsidP="009C036F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425"/>
        <w:rPr>
          <w:rFonts w:ascii="Arial" w:hAnsi="Arial" w:cs="Arial"/>
        </w:rPr>
      </w:pPr>
      <w:r w:rsidRPr="00EF1F26">
        <w:rPr>
          <w:rFonts w:ascii="Arial" w:hAnsi="Arial" w:cs="Arial"/>
        </w:rPr>
        <w:t>wykorzystania kredytu niezgodnie z przeznaczeniem,</w:t>
      </w:r>
    </w:p>
    <w:p w14:paraId="6248D068" w14:textId="77777777" w:rsidR="009C036F" w:rsidRDefault="009C036F" w:rsidP="009C036F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425"/>
        <w:rPr>
          <w:rFonts w:ascii="Arial" w:hAnsi="Arial" w:cs="Arial"/>
        </w:rPr>
      </w:pPr>
      <w:r w:rsidRPr="00EF1F26">
        <w:rPr>
          <w:rFonts w:ascii="Arial" w:hAnsi="Arial" w:cs="Arial"/>
        </w:rPr>
        <w:t>znacznego zmniejszenia się realnej wartości złożonego zabezpieczenia,</w:t>
      </w:r>
    </w:p>
    <w:p w14:paraId="1E700B04" w14:textId="77777777" w:rsidR="009C036F" w:rsidRPr="00500679" w:rsidRDefault="009C036F" w:rsidP="009C036F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425"/>
        <w:rPr>
          <w:rFonts w:ascii="Arial" w:hAnsi="Arial" w:cs="Arial"/>
        </w:rPr>
      </w:pPr>
      <w:r w:rsidRPr="00500679">
        <w:rPr>
          <w:rFonts w:ascii="Arial" w:hAnsi="Arial" w:cs="Arial"/>
        </w:rPr>
        <w:t>termin wypowiedzenia 30 dni.</w:t>
      </w:r>
    </w:p>
    <w:p w14:paraId="4B634BC7" w14:textId="77777777" w:rsidR="009C036F" w:rsidRPr="00EF1F26" w:rsidRDefault="009C036F" w:rsidP="009C036F">
      <w:pPr>
        <w:suppressAutoHyphens/>
        <w:spacing w:after="0" w:line="360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EF1F26">
        <w:rPr>
          <w:rFonts w:ascii="Arial" w:hAnsi="Arial" w:cs="Arial"/>
        </w:rPr>
        <w:t>rozwiąza</w:t>
      </w:r>
      <w:r>
        <w:rPr>
          <w:rFonts w:ascii="Arial" w:hAnsi="Arial" w:cs="Arial"/>
        </w:rPr>
        <w:t xml:space="preserve">ć </w:t>
      </w:r>
      <w:r w:rsidRPr="00EF1F26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ę o kredyt długoterminowy </w:t>
      </w:r>
      <w:r w:rsidRPr="00EF1F26">
        <w:rPr>
          <w:rFonts w:ascii="Arial" w:hAnsi="Arial" w:cs="Arial"/>
        </w:rPr>
        <w:t xml:space="preserve"> i postawienia kredytu w stan wymagalności </w:t>
      </w:r>
      <w:r>
        <w:rPr>
          <w:rFonts w:ascii="Arial" w:hAnsi="Arial" w:cs="Arial"/>
        </w:rPr>
        <w:t xml:space="preserve">                         </w:t>
      </w:r>
      <w:r w:rsidRPr="00EF1F26">
        <w:rPr>
          <w:rFonts w:ascii="Arial" w:hAnsi="Arial" w:cs="Arial"/>
        </w:rPr>
        <w:t>w przypadku:</w:t>
      </w:r>
    </w:p>
    <w:p w14:paraId="3B5EFB64" w14:textId="77777777" w:rsidR="009C036F" w:rsidRPr="00EF1F26" w:rsidRDefault="009C036F" w:rsidP="009C036F">
      <w:pPr>
        <w:numPr>
          <w:ilvl w:val="0"/>
          <w:numId w:val="17"/>
        </w:numPr>
        <w:tabs>
          <w:tab w:val="left" w:pos="709"/>
        </w:tabs>
        <w:suppressAutoHyphens/>
        <w:spacing w:after="0" w:line="360" w:lineRule="auto"/>
        <w:ind w:left="709" w:hanging="425"/>
        <w:rPr>
          <w:rFonts w:ascii="Arial" w:hAnsi="Arial" w:cs="Arial"/>
        </w:rPr>
      </w:pPr>
      <w:r w:rsidRPr="00EF1F26">
        <w:rPr>
          <w:rFonts w:ascii="Arial" w:hAnsi="Arial" w:cs="Arial"/>
        </w:rPr>
        <w:t>złożenia fałszywych dokumentów lub danych stanowiących podstawę udzielenia kredytu,</w:t>
      </w:r>
    </w:p>
    <w:p w14:paraId="45DF0CF6" w14:textId="77777777" w:rsidR="009C036F" w:rsidRDefault="009C036F" w:rsidP="009C036F">
      <w:pPr>
        <w:numPr>
          <w:ilvl w:val="0"/>
          <w:numId w:val="17"/>
        </w:numPr>
        <w:tabs>
          <w:tab w:val="left" w:pos="709"/>
        </w:tabs>
        <w:suppressAutoHyphens/>
        <w:spacing w:after="0" w:line="360" w:lineRule="auto"/>
        <w:ind w:left="709" w:hanging="425"/>
        <w:rPr>
          <w:rFonts w:ascii="Arial" w:hAnsi="Arial" w:cs="Arial"/>
        </w:rPr>
      </w:pPr>
      <w:r w:rsidRPr="00EF1F26">
        <w:rPr>
          <w:rFonts w:ascii="Arial" w:hAnsi="Arial" w:cs="Arial"/>
        </w:rPr>
        <w:t>złożenia niezgodnych z prawdą oświadczeń dotyczących prawnego zabezpieczenia spłaty kredytu.</w:t>
      </w:r>
    </w:p>
    <w:p w14:paraId="190106D9" w14:textId="77777777" w:rsidR="009C036F" w:rsidRPr="00D7537C" w:rsidRDefault="009C036F" w:rsidP="009C036F">
      <w:pPr>
        <w:spacing w:line="360" w:lineRule="auto"/>
        <w:jc w:val="center"/>
        <w:rPr>
          <w:rFonts w:ascii="Arial" w:hAnsi="Arial" w:cs="Arial"/>
          <w:b/>
        </w:rPr>
      </w:pPr>
      <w:r w:rsidRPr="00D7537C">
        <w:rPr>
          <w:rFonts w:ascii="Arial" w:hAnsi="Arial" w:cs="Arial"/>
          <w:b/>
        </w:rPr>
        <w:t>§ 8.</w:t>
      </w:r>
    </w:p>
    <w:p w14:paraId="57705F43" w14:textId="77777777" w:rsidR="009C036F" w:rsidRPr="00EF1F26" w:rsidRDefault="009C036F" w:rsidP="009C036F">
      <w:pPr>
        <w:pStyle w:val="Tekstpodstawowy"/>
        <w:numPr>
          <w:ilvl w:val="0"/>
          <w:numId w:val="14"/>
        </w:numPr>
        <w:suppressAutoHyphens/>
        <w:spacing w:after="0" w:line="360" w:lineRule="auto"/>
        <w:ind w:left="284" w:hanging="28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Zamawiający </w:t>
      </w:r>
      <w:r w:rsidRPr="00EF1F26">
        <w:rPr>
          <w:rFonts w:ascii="Arial" w:hAnsi="Arial" w:cs="Arial"/>
          <w:sz w:val="22"/>
          <w:szCs w:val="22"/>
        </w:rPr>
        <w:t xml:space="preserve">zobowiązuje się wykorzystać kredyt zgodnie z przeznaczeniem, informować </w:t>
      </w:r>
      <w:r>
        <w:rPr>
          <w:rFonts w:ascii="Arial" w:hAnsi="Arial" w:cs="Arial"/>
          <w:sz w:val="22"/>
          <w:szCs w:val="22"/>
        </w:rPr>
        <w:t xml:space="preserve">Wykonawcę </w:t>
      </w:r>
      <w:r w:rsidRPr="00EF1F26">
        <w:rPr>
          <w:rFonts w:ascii="Arial" w:hAnsi="Arial" w:cs="Arial"/>
          <w:sz w:val="22"/>
          <w:szCs w:val="22"/>
        </w:rPr>
        <w:t xml:space="preserve">o okolicznościach mających wpływ na jego sytuacje finansową, składać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Pr="00EF1F26">
        <w:rPr>
          <w:rFonts w:ascii="Arial" w:hAnsi="Arial" w:cs="Arial"/>
          <w:sz w:val="22"/>
          <w:szCs w:val="22"/>
        </w:rPr>
        <w:t xml:space="preserve">w zakresie ustalonym sprawozdania i informacje oraz umożliwiać pracownikom </w:t>
      </w:r>
      <w:r>
        <w:rPr>
          <w:rFonts w:ascii="Arial" w:hAnsi="Arial" w:cs="Arial"/>
          <w:sz w:val="22"/>
          <w:szCs w:val="22"/>
        </w:rPr>
        <w:t xml:space="preserve">Wykonawcy </w:t>
      </w:r>
      <w:r w:rsidRPr="00EF1F26">
        <w:rPr>
          <w:rFonts w:ascii="Arial" w:hAnsi="Arial" w:cs="Arial"/>
          <w:sz w:val="22"/>
          <w:szCs w:val="22"/>
        </w:rPr>
        <w:t>dostęp do informacji.</w:t>
      </w:r>
    </w:p>
    <w:p w14:paraId="0D038288" w14:textId="77777777" w:rsidR="009C036F" w:rsidRPr="0026041E" w:rsidRDefault="009C036F" w:rsidP="009C036F">
      <w:pPr>
        <w:numPr>
          <w:ilvl w:val="0"/>
          <w:numId w:val="14"/>
        </w:numPr>
        <w:tabs>
          <w:tab w:val="num" w:pos="284"/>
        </w:tabs>
        <w:suppressAutoHyphens/>
        <w:spacing w:after="0" w:line="360" w:lineRule="auto"/>
        <w:ind w:left="284" w:hanging="284"/>
        <w:rPr>
          <w:rStyle w:val="Pogrubienie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Zamawiający </w:t>
      </w:r>
      <w:r w:rsidRPr="00EF1F26">
        <w:rPr>
          <w:rFonts w:ascii="Arial" w:hAnsi="Arial" w:cs="Arial"/>
        </w:rPr>
        <w:t xml:space="preserve"> zobowiązuje się do powiadomienia </w:t>
      </w:r>
      <w:r>
        <w:rPr>
          <w:rFonts w:ascii="Arial" w:hAnsi="Arial" w:cs="Arial"/>
        </w:rPr>
        <w:t xml:space="preserve">Wykonawcy o każdej zmianie swojej </w:t>
      </w:r>
      <w:r w:rsidRPr="00EF1F26">
        <w:rPr>
          <w:rFonts w:ascii="Arial" w:hAnsi="Arial" w:cs="Arial"/>
        </w:rPr>
        <w:t>nazwy i siedziby oraz wszelkich zmianach związanych z jego statusem prawnym oraz stanu weksla in blanco stanowiącego zabezpieczenie spłaty kredytu.</w:t>
      </w:r>
    </w:p>
    <w:p w14:paraId="5AB3522D" w14:textId="77777777" w:rsidR="009C036F" w:rsidRDefault="009C036F" w:rsidP="009C036F">
      <w:pPr>
        <w:pStyle w:val="NormalnyWeb"/>
        <w:shd w:val="clear" w:color="auto" w:fill="FFFFFF"/>
        <w:spacing w:after="300" w:line="360" w:lineRule="auto"/>
        <w:jc w:val="center"/>
        <w:rPr>
          <w:rStyle w:val="Pogrubienie"/>
          <w:rFonts w:ascii="Arial" w:hAnsi="Arial" w:cs="Arial"/>
          <w:bCs w:val="0"/>
          <w:color w:val="222222"/>
          <w:sz w:val="22"/>
          <w:szCs w:val="22"/>
        </w:rPr>
      </w:pPr>
    </w:p>
    <w:p w14:paraId="2C648016" w14:textId="77777777" w:rsidR="009C036F" w:rsidRPr="00D7537C" w:rsidRDefault="009C036F" w:rsidP="009C036F">
      <w:pPr>
        <w:pStyle w:val="NormalnyWeb"/>
        <w:shd w:val="clear" w:color="auto" w:fill="FFFFFF"/>
        <w:spacing w:after="300" w:line="360" w:lineRule="auto"/>
        <w:jc w:val="center"/>
        <w:rPr>
          <w:rFonts w:ascii="Arial" w:hAnsi="Arial" w:cs="Arial"/>
          <w:bCs/>
          <w:color w:val="222222"/>
          <w:sz w:val="22"/>
          <w:szCs w:val="22"/>
        </w:rPr>
      </w:pPr>
      <w:r w:rsidRPr="00D7537C">
        <w:rPr>
          <w:rStyle w:val="Pogrubienie"/>
          <w:rFonts w:ascii="Arial" w:hAnsi="Arial" w:cs="Arial"/>
          <w:bCs w:val="0"/>
          <w:color w:val="222222"/>
          <w:sz w:val="22"/>
          <w:szCs w:val="22"/>
        </w:rPr>
        <w:t>§ 9.</w:t>
      </w:r>
    </w:p>
    <w:p w14:paraId="26928983" w14:textId="77777777" w:rsidR="009C036F" w:rsidRPr="00310038" w:rsidRDefault="009C036F" w:rsidP="009C036F">
      <w:pPr>
        <w:autoSpaceDE w:val="0"/>
        <w:spacing w:after="0" w:line="360" w:lineRule="auto"/>
        <w:ind w:left="284" w:hanging="294"/>
        <w:jc w:val="both"/>
      </w:pPr>
      <w:r w:rsidRPr="00310038">
        <w:rPr>
          <w:rFonts w:ascii="Arial" w:hAnsi="Arial" w:cs="Arial"/>
          <w:lang w:val="pl"/>
        </w:rPr>
        <w:t xml:space="preserve">1. Zamawiający wymaga aby Wykonawca lub Podwykonawca zatrudniał wszystkie osoby wykonujące czynności w zakresie realizacji niniejszego przedmiotu </w:t>
      </w:r>
      <w:proofErr w:type="spellStart"/>
      <w:r w:rsidRPr="00310038">
        <w:rPr>
          <w:rFonts w:ascii="Arial" w:hAnsi="Arial" w:cs="Arial"/>
          <w:lang w:val="pl"/>
        </w:rPr>
        <w:t>zam</w:t>
      </w:r>
      <w:r w:rsidRPr="00902910">
        <w:rPr>
          <w:rFonts w:ascii="Arial" w:hAnsi="Arial" w:cs="Arial"/>
        </w:rPr>
        <w:t>ówienia</w:t>
      </w:r>
      <w:proofErr w:type="spellEnd"/>
      <w:r w:rsidRPr="00902910">
        <w:rPr>
          <w:rFonts w:ascii="Arial" w:hAnsi="Arial" w:cs="Arial"/>
        </w:rPr>
        <w:t xml:space="preserve">, na podstawie umów o w pracę oparciu o art. 22 §1 ustawy z dnia 26 czerwca 1974 r. Kodeks pracy.  </w:t>
      </w:r>
      <w:r w:rsidRPr="00310038">
        <w:rPr>
          <w:rFonts w:ascii="Arial" w:hAnsi="Arial" w:cs="Arial"/>
          <w:lang w:val="pl"/>
        </w:rPr>
        <w:t xml:space="preserve"> </w:t>
      </w:r>
    </w:p>
    <w:p w14:paraId="5EB21EEF" w14:textId="77777777" w:rsidR="009C036F" w:rsidRPr="00310038" w:rsidRDefault="009C036F" w:rsidP="009C036F">
      <w:pPr>
        <w:autoSpaceDE w:val="0"/>
        <w:spacing w:after="0" w:line="360" w:lineRule="auto"/>
        <w:ind w:left="284" w:hanging="294"/>
        <w:jc w:val="both"/>
      </w:pPr>
      <w:r w:rsidRPr="00310038">
        <w:rPr>
          <w:rFonts w:ascii="Arial" w:hAnsi="Arial" w:cs="Arial"/>
          <w:lang w:val="pl"/>
        </w:rPr>
        <w:t xml:space="preserve">2. Wykonawca zobowiązuje się, że Pracownicy  o </w:t>
      </w:r>
      <w:proofErr w:type="spellStart"/>
      <w:r w:rsidRPr="00310038">
        <w:rPr>
          <w:rFonts w:ascii="Arial" w:hAnsi="Arial" w:cs="Arial"/>
          <w:lang w:val="pl"/>
        </w:rPr>
        <w:t>kt</w:t>
      </w:r>
      <w:r w:rsidRPr="00902910">
        <w:rPr>
          <w:rFonts w:ascii="Arial" w:hAnsi="Arial" w:cs="Arial"/>
        </w:rPr>
        <w:t>órych</w:t>
      </w:r>
      <w:proofErr w:type="spellEnd"/>
      <w:r w:rsidRPr="00902910">
        <w:rPr>
          <w:rFonts w:ascii="Arial" w:hAnsi="Arial" w:cs="Arial"/>
        </w:rPr>
        <w:t xml:space="preserve"> mowa w ust. 1 będą w okresie realizacji umowy zatrudnieni na podstawie umowy o pracę w rozumieniu przepisów ustawy z dnia 26 czerwca 1974 r. – Kodeks pracy.</w:t>
      </w:r>
    </w:p>
    <w:p w14:paraId="7259A770" w14:textId="77777777" w:rsidR="009C036F" w:rsidRPr="00902910" w:rsidRDefault="009C036F" w:rsidP="009C036F">
      <w:pPr>
        <w:autoSpaceDE w:val="0"/>
        <w:spacing w:after="0" w:line="360" w:lineRule="auto"/>
        <w:ind w:left="284" w:hanging="294"/>
        <w:jc w:val="both"/>
        <w:rPr>
          <w:rFonts w:ascii="Arial" w:hAnsi="Arial" w:cs="Arial"/>
        </w:rPr>
      </w:pPr>
      <w:r w:rsidRPr="00902910">
        <w:rPr>
          <w:rFonts w:ascii="Arial" w:hAnsi="Arial" w:cs="Arial"/>
        </w:rPr>
        <w:t>3. Wykonawca zobowiązuje się złożyć Wykaz pracowników świadczących usługi wykonując czynności, o których mowa w ust. 1 w terminie do 15 dni po zakończeniu każdego roku.</w:t>
      </w:r>
    </w:p>
    <w:p w14:paraId="7479741D" w14:textId="77777777" w:rsidR="009C036F" w:rsidRPr="00902910" w:rsidRDefault="009C036F" w:rsidP="009C036F">
      <w:pPr>
        <w:autoSpaceDE w:val="0"/>
        <w:spacing w:after="0" w:line="360" w:lineRule="auto"/>
        <w:ind w:left="284" w:hanging="294"/>
        <w:jc w:val="both"/>
        <w:rPr>
          <w:rFonts w:ascii="Arial" w:hAnsi="Arial" w:cs="Arial"/>
        </w:rPr>
      </w:pPr>
      <w:r w:rsidRPr="00902910">
        <w:rPr>
          <w:rFonts w:ascii="Arial" w:hAnsi="Arial" w:cs="Arial"/>
        </w:rPr>
        <w:t xml:space="preserve">4. Każdorazowo na żądanie Zamawiającego, w terminie wskazanym przez Zamawiającego nie krótszym niż 3 dni robocze, Wykonawca zobowiązuję się przedłożyć Zamawiającemu informacje, w  tym dane osobowe, niezbędne do weryfikacji zatrudniania na podstawie umowy o pracę, w szczególności imię i nazwisko zatrudnionych  pracowników, datę zawarcia umowy o pracę, rodzaj umowy o pracę oraz zakres obowiązków pracowników.    </w:t>
      </w:r>
    </w:p>
    <w:p w14:paraId="72686342" w14:textId="77777777" w:rsidR="009C036F" w:rsidRPr="00902910" w:rsidRDefault="009C036F" w:rsidP="009C036F">
      <w:pPr>
        <w:autoSpaceDE w:val="0"/>
        <w:spacing w:after="0" w:line="360" w:lineRule="auto"/>
        <w:ind w:left="284" w:hanging="294"/>
        <w:jc w:val="both"/>
        <w:rPr>
          <w:rFonts w:ascii="Arial" w:hAnsi="Arial" w:cs="Arial"/>
        </w:rPr>
      </w:pPr>
      <w:r w:rsidRPr="00902910">
        <w:rPr>
          <w:rFonts w:ascii="Arial" w:hAnsi="Arial" w:cs="Arial"/>
        </w:rPr>
        <w:t xml:space="preserve">5. Nieprzedłożenie przez Wykonawcę informacji o których mowa w ust. 4  będzie traktowane jako niewypełnienie obowiązku zatrudnienia pracowników świadczących usługi na podstawie umowy o pracę. </w:t>
      </w:r>
    </w:p>
    <w:p w14:paraId="29B4DC61" w14:textId="77777777" w:rsidR="009C036F" w:rsidRPr="00902910" w:rsidRDefault="009C036F" w:rsidP="009C036F">
      <w:pPr>
        <w:autoSpaceDE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02910">
        <w:rPr>
          <w:rFonts w:ascii="Arial" w:hAnsi="Arial" w:cs="Arial"/>
        </w:rPr>
        <w:t xml:space="preserve">6. Za nieprzedłożenie przez Wykonawcę informacji o których mowa w ust.4,  Wykonawca zapłaci Zamawiającemu karę umowną w wysokości 1 000,00 zł za każdy przypadek. </w:t>
      </w:r>
    </w:p>
    <w:p w14:paraId="1A774364" w14:textId="77777777" w:rsidR="009C036F" w:rsidRPr="00902910" w:rsidRDefault="009C036F" w:rsidP="009C036F">
      <w:pPr>
        <w:autoSpaceDE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02910">
        <w:rPr>
          <w:rFonts w:ascii="Arial" w:hAnsi="Arial" w:cs="Arial"/>
        </w:rPr>
        <w:t xml:space="preserve">7. Zamawiający w trakcie  realizacji umowy ma prawo do kontroli spełniania przez  wykonawcę lub podwykonawcę wymagania wskazanego w ust. 1, w szczególności poprzez zlecenie kontroli PIP.  </w:t>
      </w:r>
    </w:p>
    <w:p w14:paraId="6C61181C" w14:textId="77777777" w:rsidR="009C036F" w:rsidRPr="00902910" w:rsidRDefault="009C036F" w:rsidP="009C036F">
      <w:pPr>
        <w:autoSpaceDE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02910">
        <w:rPr>
          <w:rFonts w:ascii="Arial" w:hAnsi="Arial" w:cs="Arial"/>
        </w:rPr>
        <w:t xml:space="preserve">8. Zamawiający zastrzega sobie możliwość kontroli zatrudnienia  osób wykonujących usługę przez okres realizacji wykonywanych przez nich czynności, w szczególności poprzez wezwanie do okazania dokumentów potwierdzających bieżące opłacanie składek i należnych podatków z tytułu zatrudnienia w/w osób. </w:t>
      </w:r>
    </w:p>
    <w:p w14:paraId="63E6E0A2" w14:textId="77777777" w:rsidR="009C036F" w:rsidRPr="00902910" w:rsidRDefault="009C036F" w:rsidP="009C036F">
      <w:pPr>
        <w:autoSpaceDE w:val="0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02910">
        <w:rPr>
          <w:rFonts w:ascii="Arial" w:hAnsi="Arial" w:cs="Arial"/>
        </w:rPr>
        <w:t xml:space="preserve">9. W przypadku uniemożliwienia Zamawiającemu kontroli przez Wykonawcę obowiązku, o którym mowa w ust. 8, Zamawiający może nałożyć na Wykonawcę karę umowną w wysokości 3.000,00 zł za każde uniemożliwienie przeprowadzenia takiej kontroli. </w:t>
      </w:r>
    </w:p>
    <w:p w14:paraId="2B448770" w14:textId="77777777" w:rsidR="009C036F" w:rsidRPr="00310038" w:rsidRDefault="009C036F" w:rsidP="009C036F">
      <w:pPr>
        <w:autoSpaceDE w:val="0"/>
        <w:spacing w:after="0" w:line="360" w:lineRule="auto"/>
        <w:ind w:left="284" w:hanging="284"/>
        <w:jc w:val="both"/>
      </w:pPr>
      <w:r w:rsidRPr="00902910">
        <w:rPr>
          <w:rFonts w:ascii="Arial" w:hAnsi="Arial" w:cs="Arial"/>
        </w:rPr>
        <w:t xml:space="preserve">10. Uporczywe uchylanie się Wykonawcy od wykonywania nałożonych na niego umową obowiązków, o których mowa w ust. 1 i 2 może stanowić podstawę do odstąpienia od umowy przez Zamawiającego z winy Wykonawcy. </w:t>
      </w:r>
    </w:p>
    <w:p w14:paraId="7F0C8C54" w14:textId="77777777" w:rsidR="009C036F" w:rsidRPr="00D7537C" w:rsidRDefault="009C036F" w:rsidP="009C036F">
      <w:pPr>
        <w:pStyle w:val="NormalnyWeb"/>
        <w:shd w:val="clear" w:color="auto" w:fill="FFFFFF"/>
        <w:spacing w:after="300" w:line="360" w:lineRule="auto"/>
        <w:jc w:val="center"/>
        <w:rPr>
          <w:rFonts w:ascii="Arial" w:hAnsi="Arial" w:cs="Arial"/>
          <w:bCs/>
          <w:color w:val="222222"/>
          <w:sz w:val="22"/>
          <w:szCs w:val="22"/>
        </w:rPr>
      </w:pPr>
      <w:r w:rsidRPr="00D7537C">
        <w:rPr>
          <w:rStyle w:val="Pogrubienie"/>
          <w:rFonts w:ascii="Arial" w:hAnsi="Arial" w:cs="Arial"/>
          <w:bCs w:val="0"/>
          <w:color w:val="222222"/>
          <w:sz w:val="22"/>
          <w:szCs w:val="22"/>
        </w:rPr>
        <w:t>§ 10.</w:t>
      </w:r>
    </w:p>
    <w:p w14:paraId="1F707F02" w14:textId="77777777" w:rsidR="009C036F" w:rsidRPr="00EF1F26" w:rsidRDefault="009C036F" w:rsidP="009C036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</w:rPr>
      </w:pPr>
      <w:r w:rsidRPr="00EF1F26">
        <w:rPr>
          <w:rFonts w:ascii="Arial" w:hAnsi="Arial" w:cs="Arial"/>
          <w:bCs/>
        </w:rPr>
        <w:t>1. Wykonawca zapłaci Zamawiającemu karę umowną:</w:t>
      </w:r>
    </w:p>
    <w:p w14:paraId="39C53962" w14:textId="77777777" w:rsidR="009C036F" w:rsidRPr="00EF1F26" w:rsidRDefault="009C036F" w:rsidP="009C036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435"/>
        <w:rPr>
          <w:rFonts w:ascii="Arial" w:hAnsi="Arial" w:cs="Arial"/>
        </w:rPr>
      </w:pPr>
      <w:r w:rsidRPr="00EF1F26">
        <w:rPr>
          <w:rFonts w:ascii="Arial" w:hAnsi="Arial" w:cs="Arial"/>
        </w:rPr>
        <w:t>1) z tytułu odst</w:t>
      </w:r>
      <w:r w:rsidRPr="00EF1F26">
        <w:rPr>
          <w:rFonts w:ascii="Arial" w:eastAsia="TimesNewRoman" w:hAnsi="Arial" w:cs="Arial"/>
        </w:rPr>
        <w:t>ą</w:t>
      </w:r>
      <w:r w:rsidRPr="00EF1F26">
        <w:rPr>
          <w:rFonts w:ascii="Arial" w:hAnsi="Arial" w:cs="Arial"/>
        </w:rPr>
        <w:t>pienia od realizacji umowy z przyczyn zale</w:t>
      </w:r>
      <w:r w:rsidRPr="00EF1F26">
        <w:rPr>
          <w:rFonts w:ascii="Arial" w:eastAsia="TimesNewRoman" w:hAnsi="Arial" w:cs="Arial"/>
        </w:rPr>
        <w:t>ż</w:t>
      </w:r>
      <w:r w:rsidRPr="00EF1F26">
        <w:rPr>
          <w:rFonts w:ascii="Arial" w:hAnsi="Arial" w:cs="Arial"/>
        </w:rPr>
        <w:t xml:space="preserve">nych od Wykonawcy </w:t>
      </w:r>
      <w:r>
        <w:rPr>
          <w:rFonts w:ascii="Arial" w:hAnsi="Arial" w:cs="Arial"/>
        </w:rPr>
        <w:t xml:space="preserve">                                     </w:t>
      </w:r>
      <w:r w:rsidRPr="00EF1F26">
        <w:rPr>
          <w:rFonts w:ascii="Arial" w:hAnsi="Arial" w:cs="Arial"/>
        </w:rPr>
        <w:t xml:space="preserve">w </w:t>
      </w:r>
      <w:r w:rsidRPr="00392E26">
        <w:rPr>
          <w:rFonts w:ascii="Arial" w:hAnsi="Arial" w:cs="Arial"/>
        </w:rPr>
        <w:t>wysoko</w:t>
      </w:r>
      <w:r w:rsidRPr="00392E26">
        <w:rPr>
          <w:rFonts w:ascii="Arial" w:eastAsia="TimesNewRoman" w:hAnsi="Arial" w:cs="Arial"/>
        </w:rPr>
        <w:t>ś</w:t>
      </w:r>
      <w:r w:rsidRPr="00392E26">
        <w:rPr>
          <w:rFonts w:ascii="Arial" w:hAnsi="Arial" w:cs="Arial"/>
        </w:rPr>
        <w:t xml:space="preserve">ci  </w:t>
      </w:r>
      <w:r>
        <w:rPr>
          <w:rFonts w:ascii="Arial" w:hAnsi="Arial" w:cs="Arial"/>
        </w:rPr>
        <w:t>10.000 zł</w:t>
      </w:r>
      <w:r w:rsidRPr="00392E26">
        <w:rPr>
          <w:rFonts w:ascii="Arial" w:hAnsi="Arial" w:cs="Arial"/>
        </w:rPr>
        <w:t>.</w:t>
      </w:r>
      <w:r w:rsidRPr="00EF1F26">
        <w:rPr>
          <w:rFonts w:ascii="Arial" w:hAnsi="Arial" w:cs="Arial"/>
        </w:rPr>
        <w:t xml:space="preserve"> </w:t>
      </w:r>
    </w:p>
    <w:p w14:paraId="5E372D48" w14:textId="77777777" w:rsidR="009C036F" w:rsidRPr="00BF3793" w:rsidRDefault="009C036F" w:rsidP="009C036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435"/>
        <w:rPr>
          <w:rFonts w:ascii="Arial" w:hAnsi="Arial" w:cs="Arial"/>
        </w:rPr>
      </w:pPr>
      <w:r w:rsidRPr="00EF1F26">
        <w:rPr>
          <w:rFonts w:ascii="Arial" w:hAnsi="Arial" w:cs="Arial"/>
        </w:rPr>
        <w:t xml:space="preserve">2) </w:t>
      </w:r>
      <w:r>
        <w:rPr>
          <w:rFonts w:ascii="Arial" w:hAnsi="Arial" w:cs="Arial"/>
        </w:rPr>
        <w:t xml:space="preserve">za zwłokę w uruchomieniu kredytu </w:t>
      </w:r>
      <w:r w:rsidRPr="00EF1F26">
        <w:rPr>
          <w:rFonts w:ascii="Arial" w:hAnsi="Arial" w:cs="Arial"/>
        </w:rPr>
        <w:t xml:space="preserve"> w wysoko</w:t>
      </w:r>
      <w:r w:rsidRPr="00EF1F26">
        <w:rPr>
          <w:rFonts w:ascii="Arial" w:eastAsia="TimesNewRoman" w:hAnsi="Arial" w:cs="Arial"/>
        </w:rPr>
        <w:t>ś</w:t>
      </w:r>
      <w:r w:rsidRPr="00EF1F26">
        <w:rPr>
          <w:rFonts w:ascii="Arial" w:hAnsi="Arial" w:cs="Arial"/>
        </w:rPr>
        <w:t xml:space="preserve">ci 500,00 zł </w:t>
      </w:r>
      <w:r>
        <w:rPr>
          <w:rFonts w:ascii="Arial" w:hAnsi="Arial" w:cs="Arial"/>
        </w:rPr>
        <w:t xml:space="preserve"> </w:t>
      </w:r>
      <w:r w:rsidRPr="00EF1F26">
        <w:rPr>
          <w:rFonts w:ascii="Arial" w:hAnsi="Arial" w:cs="Arial"/>
        </w:rPr>
        <w:t>za ka</w:t>
      </w:r>
      <w:r w:rsidRPr="00EF1F26">
        <w:rPr>
          <w:rFonts w:ascii="Arial" w:eastAsia="TimesNewRoman" w:hAnsi="Arial" w:cs="Arial"/>
        </w:rPr>
        <w:t>ż</w:t>
      </w:r>
      <w:r w:rsidRPr="00EF1F26">
        <w:rPr>
          <w:rFonts w:ascii="Arial" w:hAnsi="Arial" w:cs="Arial"/>
        </w:rPr>
        <w:t>dy dzie</w:t>
      </w:r>
      <w:r w:rsidRPr="00EF1F26">
        <w:rPr>
          <w:rFonts w:ascii="Arial" w:eastAsia="TimesNewRoman" w:hAnsi="Arial" w:cs="Arial"/>
        </w:rPr>
        <w:t xml:space="preserve">ń </w:t>
      </w:r>
      <w:r w:rsidRPr="00EF1F26">
        <w:rPr>
          <w:rFonts w:ascii="Arial" w:hAnsi="Arial" w:cs="Arial"/>
        </w:rPr>
        <w:t>zwłoki</w:t>
      </w:r>
      <w:r>
        <w:rPr>
          <w:rFonts w:ascii="Arial" w:hAnsi="Arial" w:cs="Arial"/>
        </w:rPr>
        <w:t xml:space="preserve">; </w:t>
      </w:r>
    </w:p>
    <w:p w14:paraId="05D10458" w14:textId="77777777" w:rsidR="009C036F" w:rsidRPr="00E06772" w:rsidRDefault="009C036F" w:rsidP="009C036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435"/>
        <w:rPr>
          <w:rFonts w:ascii="Arial" w:hAnsi="Arial" w:cs="Arial"/>
        </w:rPr>
      </w:pPr>
      <w:r w:rsidRPr="00EF1F26">
        <w:rPr>
          <w:rFonts w:ascii="Arial" w:hAnsi="Arial" w:cs="Arial"/>
        </w:rPr>
        <w:t>3) Wykonawca zapłaci Zamawiaj</w:t>
      </w:r>
      <w:r w:rsidRPr="00EF1F26">
        <w:rPr>
          <w:rFonts w:ascii="Arial" w:eastAsia="TimesNewRoman" w:hAnsi="Arial" w:cs="Arial"/>
        </w:rPr>
        <w:t>ą</w:t>
      </w:r>
      <w:r w:rsidRPr="00EF1F26">
        <w:rPr>
          <w:rFonts w:ascii="Arial" w:hAnsi="Arial" w:cs="Arial"/>
        </w:rPr>
        <w:t>cemu kary umowne w wysoko</w:t>
      </w:r>
      <w:r w:rsidRPr="00EF1F26">
        <w:rPr>
          <w:rFonts w:ascii="Arial" w:eastAsia="TimesNewRoman" w:hAnsi="Arial" w:cs="Arial"/>
        </w:rPr>
        <w:t>ś</w:t>
      </w:r>
      <w:r w:rsidRPr="00EF1F26">
        <w:rPr>
          <w:rFonts w:ascii="Arial" w:hAnsi="Arial" w:cs="Arial"/>
        </w:rPr>
        <w:t>ci 1.000,00 zł za ka</w:t>
      </w:r>
      <w:r w:rsidRPr="00EF1F26">
        <w:rPr>
          <w:rFonts w:ascii="Arial" w:eastAsia="TimesNewRoman" w:hAnsi="Arial" w:cs="Arial"/>
        </w:rPr>
        <w:t>ż</w:t>
      </w:r>
      <w:r w:rsidRPr="00EF1F26">
        <w:rPr>
          <w:rFonts w:ascii="Arial" w:hAnsi="Arial" w:cs="Arial"/>
        </w:rPr>
        <w:t>dy stwierdzony przypadek skierowania do wykonywania prac osoby nie zatrudnionej na podstawie umowy o prac</w:t>
      </w:r>
      <w:r w:rsidRPr="00EF1F26">
        <w:rPr>
          <w:rFonts w:ascii="Arial" w:eastAsia="TimesNewRoman" w:hAnsi="Arial" w:cs="Arial"/>
        </w:rPr>
        <w:t xml:space="preserve">ę </w:t>
      </w:r>
      <w:r w:rsidRPr="00EF1F26">
        <w:rPr>
          <w:rFonts w:ascii="Arial" w:hAnsi="Arial" w:cs="Arial"/>
        </w:rPr>
        <w:t xml:space="preserve">w rozumieniu przepisów </w:t>
      </w:r>
      <w:r w:rsidRPr="00EF1F26">
        <w:rPr>
          <w:rFonts w:ascii="Arial" w:hAnsi="Arial" w:cs="Arial"/>
          <w:iCs/>
        </w:rPr>
        <w:t>Kodeksu Pracy</w:t>
      </w:r>
      <w:r w:rsidRPr="00EF1F26">
        <w:rPr>
          <w:rFonts w:ascii="Arial" w:hAnsi="Arial" w:cs="Arial"/>
          <w:i/>
          <w:iCs/>
        </w:rPr>
        <w:t xml:space="preserve"> </w:t>
      </w:r>
      <w:r w:rsidRPr="00EF1F26">
        <w:rPr>
          <w:rFonts w:ascii="Arial" w:hAnsi="Arial" w:cs="Arial"/>
        </w:rPr>
        <w:t>(kara mo</w:t>
      </w:r>
      <w:r w:rsidRPr="00EF1F26">
        <w:rPr>
          <w:rFonts w:ascii="Arial" w:eastAsia="TimesNewRoman" w:hAnsi="Arial" w:cs="Arial"/>
        </w:rPr>
        <w:t>ż</w:t>
      </w:r>
      <w:r w:rsidRPr="00EF1F26">
        <w:rPr>
          <w:rFonts w:ascii="Arial" w:hAnsi="Arial" w:cs="Arial"/>
        </w:rPr>
        <w:t>e by</w:t>
      </w:r>
      <w:r w:rsidRPr="00EF1F26">
        <w:rPr>
          <w:rFonts w:ascii="Arial" w:eastAsia="TimesNewRoman" w:hAnsi="Arial" w:cs="Arial"/>
        </w:rPr>
        <w:t xml:space="preserve">ć </w:t>
      </w:r>
      <w:r w:rsidRPr="00EF1F26">
        <w:rPr>
          <w:rFonts w:ascii="Arial" w:hAnsi="Arial" w:cs="Arial"/>
        </w:rPr>
        <w:t>nakładana wielokrotnie wobec tej samej osoby, je</w:t>
      </w:r>
      <w:r w:rsidRPr="00EF1F26">
        <w:rPr>
          <w:rFonts w:ascii="Arial" w:eastAsia="TimesNewRoman" w:hAnsi="Arial" w:cs="Arial"/>
        </w:rPr>
        <w:t>ż</w:t>
      </w:r>
      <w:r w:rsidRPr="00EF1F26">
        <w:rPr>
          <w:rFonts w:ascii="Arial" w:hAnsi="Arial" w:cs="Arial"/>
        </w:rPr>
        <w:t>eli Zamawiaj</w:t>
      </w:r>
      <w:r w:rsidRPr="00EF1F26">
        <w:rPr>
          <w:rFonts w:ascii="Arial" w:eastAsia="TimesNewRoman" w:hAnsi="Arial" w:cs="Arial"/>
        </w:rPr>
        <w:t>ą</w:t>
      </w:r>
      <w:r w:rsidRPr="00EF1F26">
        <w:rPr>
          <w:rFonts w:ascii="Arial" w:hAnsi="Arial" w:cs="Arial"/>
        </w:rPr>
        <w:t xml:space="preserve">cy podczas kolejnej kontroli stwierdzi, </w:t>
      </w:r>
      <w:r w:rsidRPr="00EF1F26">
        <w:rPr>
          <w:rFonts w:ascii="Arial" w:eastAsia="TimesNewRoman" w:hAnsi="Arial" w:cs="Arial"/>
        </w:rPr>
        <w:t>ż</w:t>
      </w:r>
      <w:r w:rsidRPr="00EF1F26">
        <w:rPr>
          <w:rFonts w:ascii="Arial" w:hAnsi="Arial" w:cs="Arial"/>
        </w:rPr>
        <w:t>e nie jest ona w dalszym ci</w:t>
      </w:r>
      <w:r w:rsidRPr="00EF1F26">
        <w:rPr>
          <w:rFonts w:ascii="Arial" w:eastAsia="TimesNewRoman" w:hAnsi="Arial" w:cs="Arial"/>
        </w:rPr>
        <w:t>ą</w:t>
      </w:r>
      <w:r w:rsidRPr="00EF1F26">
        <w:rPr>
          <w:rFonts w:ascii="Arial" w:hAnsi="Arial" w:cs="Arial"/>
        </w:rPr>
        <w:t>gu zatrudniona na umow</w:t>
      </w:r>
      <w:r w:rsidRPr="00EF1F26">
        <w:rPr>
          <w:rFonts w:ascii="Arial" w:eastAsia="TimesNewRoman" w:hAnsi="Arial" w:cs="Arial"/>
        </w:rPr>
        <w:t xml:space="preserve">ę </w:t>
      </w:r>
      <w:r w:rsidRPr="00EF1F26">
        <w:rPr>
          <w:rFonts w:ascii="Arial" w:hAnsi="Arial" w:cs="Arial"/>
        </w:rPr>
        <w:t>o prac</w:t>
      </w:r>
      <w:r w:rsidRPr="00EF1F26">
        <w:rPr>
          <w:rFonts w:ascii="Arial" w:eastAsia="TimesNewRoman" w:hAnsi="Arial" w:cs="Arial"/>
        </w:rPr>
        <w:t>ę</w:t>
      </w:r>
      <w:r w:rsidRPr="00EF1F26">
        <w:rPr>
          <w:rFonts w:ascii="Arial" w:hAnsi="Arial" w:cs="Arial"/>
        </w:rPr>
        <w:t>).</w:t>
      </w:r>
    </w:p>
    <w:p w14:paraId="3EA047A3" w14:textId="77777777" w:rsidR="009C036F" w:rsidRPr="00BF3793" w:rsidRDefault="009C036F" w:rsidP="009C036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EF1F26">
        <w:rPr>
          <w:rFonts w:ascii="Arial" w:hAnsi="Arial" w:cs="Arial"/>
        </w:rPr>
        <w:t>. W przypadku odst</w:t>
      </w:r>
      <w:r w:rsidRPr="00EF1F26">
        <w:rPr>
          <w:rFonts w:ascii="Arial" w:eastAsia="TimesNewRoman" w:hAnsi="Arial" w:cs="Arial"/>
        </w:rPr>
        <w:t>ą</w:t>
      </w:r>
      <w:r w:rsidRPr="00EF1F26">
        <w:rPr>
          <w:rFonts w:ascii="Arial" w:hAnsi="Arial" w:cs="Arial"/>
        </w:rPr>
        <w:t xml:space="preserve">pienia </w:t>
      </w:r>
      <w:r>
        <w:rPr>
          <w:rFonts w:ascii="Arial" w:hAnsi="Arial" w:cs="Arial"/>
        </w:rPr>
        <w:t xml:space="preserve">od Umowy </w:t>
      </w:r>
      <w:r w:rsidRPr="00EF1F26">
        <w:rPr>
          <w:rFonts w:ascii="Arial" w:hAnsi="Arial" w:cs="Arial"/>
        </w:rPr>
        <w:t>przez Zamawiaj</w:t>
      </w:r>
      <w:r w:rsidRPr="00EF1F26">
        <w:rPr>
          <w:rFonts w:ascii="Arial" w:eastAsia="TimesNewRoman" w:hAnsi="Arial" w:cs="Arial"/>
        </w:rPr>
        <w:t>ą</w:t>
      </w:r>
      <w:r>
        <w:rPr>
          <w:rFonts w:ascii="Arial" w:hAnsi="Arial" w:cs="Arial"/>
        </w:rPr>
        <w:t xml:space="preserve">cego z winy Wykonawcy zapis </w:t>
      </w:r>
      <w:r w:rsidRPr="00EF1F26">
        <w:rPr>
          <w:rFonts w:ascii="Arial" w:hAnsi="Arial" w:cs="Arial"/>
        </w:rPr>
        <w:t xml:space="preserve">§ </w:t>
      </w:r>
      <w:r>
        <w:rPr>
          <w:rFonts w:ascii="Arial" w:hAnsi="Arial" w:cs="Arial"/>
        </w:rPr>
        <w:t>10</w:t>
      </w:r>
      <w:r w:rsidRPr="00EF1F26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 xml:space="preserve">1 pkt.1) </w:t>
      </w:r>
      <w:r w:rsidRPr="00EF1F26">
        <w:rPr>
          <w:rFonts w:ascii="Arial" w:hAnsi="Arial" w:cs="Arial"/>
        </w:rPr>
        <w:t xml:space="preserve"> stosuje si</w:t>
      </w:r>
      <w:r w:rsidRPr="00EF1F26">
        <w:rPr>
          <w:rFonts w:ascii="Arial" w:eastAsia="TimesNewRoman" w:hAnsi="Arial" w:cs="Arial"/>
        </w:rPr>
        <w:t xml:space="preserve">ę </w:t>
      </w:r>
      <w:r w:rsidRPr="00EF1F26">
        <w:rPr>
          <w:rFonts w:ascii="Arial" w:hAnsi="Arial" w:cs="Arial"/>
        </w:rPr>
        <w:t>odpowiednio.</w:t>
      </w:r>
    </w:p>
    <w:p w14:paraId="25E8FD60" w14:textId="77777777" w:rsidR="009C036F" w:rsidRDefault="009C036F" w:rsidP="009C036F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233E49">
        <w:rPr>
          <w:rFonts w:ascii="Arial" w:hAnsi="Arial" w:cs="Arial"/>
        </w:rPr>
        <w:t>Strony zastrzegają sobie możliwość dochodzenia odszkodowania przewyższającego wy</w:t>
      </w:r>
      <w:r w:rsidRPr="00233E49">
        <w:rPr>
          <w:rFonts w:ascii="Arial" w:hAnsi="Arial" w:cs="Arial"/>
        </w:rPr>
        <w:softHyphen/>
        <w:t>sokość zastrzeżonych kar umownych na zasadach przewidzianych przepisami kodeksu cywilnego. W przypadku uzgodnienia zmiany terminów realizacji przedmiotu umowy kara umowna b</w:t>
      </w:r>
      <w:r w:rsidRPr="00233E49">
        <w:rPr>
          <w:rFonts w:ascii="Arial" w:eastAsia="TimesNewRoman" w:hAnsi="Arial" w:cs="Arial"/>
        </w:rPr>
        <w:t>ę</w:t>
      </w:r>
      <w:r w:rsidRPr="00233E49">
        <w:rPr>
          <w:rFonts w:ascii="Arial" w:hAnsi="Arial" w:cs="Arial"/>
        </w:rPr>
        <w:t>dzie liczona od nowych terminów.</w:t>
      </w:r>
    </w:p>
    <w:p w14:paraId="764D1873" w14:textId="77777777" w:rsidR="009C036F" w:rsidRPr="00A61063" w:rsidRDefault="009C036F" w:rsidP="009C036F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61063">
        <w:rPr>
          <w:rFonts w:ascii="Arial" w:hAnsi="Arial" w:cs="Arial"/>
        </w:rPr>
        <w:t>Wykonawca zobowi</w:t>
      </w:r>
      <w:r w:rsidRPr="00A61063">
        <w:rPr>
          <w:rFonts w:ascii="Arial" w:eastAsia="TimesNewRoman" w:hAnsi="Arial" w:cs="Arial"/>
        </w:rPr>
        <w:t>ą</w:t>
      </w:r>
      <w:r w:rsidRPr="00A61063">
        <w:rPr>
          <w:rFonts w:ascii="Arial" w:hAnsi="Arial" w:cs="Arial"/>
        </w:rPr>
        <w:t>zuje si</w:t>
      </w:r>
      <w:r w:rsidRPr="00A61063">
        <w:rPr>
          <w:rFonts w:ascii="Arial" w:eastAsia="TimesNewRoman" w:hAnsi="Arial" w:cs="Arial"/>
        </w:rPr>
        <w:t xml:space="preserve">ę </w:t>
      </w:r>
      <w:r w:rsidRPr="00A61063">
        <w:rPr>
          <w:rFonts w:ascii="Arial" w:hAnsi="Arial" w:cs="Arial"/>
        </w:rPr>
        <w:t xml:space="preserve">do zapłaty kar umownych w terminie </w:t>
      </w:r>
      <w:r w:rsidRPr="00A61063">
        <w:rPr>
          <w:rFonts w:ascii="Arial" w:hAnsi="Arial" w:cs="Arial"/>
          <w:bCs/>
        </w:rPr>
        <w:t>7 dni</w:t>
      </w:r>
      <w:r w:rsidRPr="00A61063">
        <w:rPr>
          <w:rFonts w:ascii="Arial" w:hAnsi="Arial" w:cs="Arial"/>
          <w:b/>
          <w:bCs/>
        </w:rPr>
        <w:t xml:space="preserve"> </w:t>
      </w:r>
      <w:r w:rsidRPr="00A61063">
        <w:rPr>
          <w:rFonts w:ascii="Arial" w:hAnsi="Arial" w:cs="Arial"/>
        </w:rPr>
        <w:t>od daty</w:t>
      </w:r>
    </w:p>
    <w:p w14:paraId="06AFE60C" w14:textId="77777777" w:rsidR="009C036F" w:rsidRDefault="009C036F" w:rsidP="009C036F">
      <w:pPr>
        <w:pStyle w:val="Akapitzlist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</w:rPr>
      </w:pPr>
      <w:r w:rsidRPr="00EF1F26">
        <w:rPr>
          <w:rFonts w:ascii="Arial" w:hAnsi="Arial" w:cs="Arial"/>
        </w:rPr>
        <w:t>otrzymania wezwania. W przypadku opó</w:t>
      </w:r>
      <w:r w:rsidRPr="00EF1F26">
        <w:rPr>
          <w:rFonts w:ascii="Arial" w:eastAsia="TimesNewRoman" w:hAnsi="Arial" w:cs="Arial"/>
        </w:rPr>
        <w:t>ź</w:t>
      </w:r>
      <w:r w:rsidRPr="00EF1F26">
        <w:rPr>
          <w:rFonts w:ascii="Arial" w:hAnsi="Arial" w:cs="Arial"/>
        </w:rPr>
        <w:t>nienia w zapłacie kar umownych Zamawiaj</w:t>
      </w:r>
      <w:r w:rsidRPr="00EF1F26">
        <w:rPr>
          <w:rFonts w:ascii="Arial" w:eastAsia="TimesNewRoman" w:hAnsi="Arial" w:cs="Arial"/>
        </w:rPr>
        <w:t>ą</w:t>
      </w:r>
      <w:r w:rsidRPr="00EF1F26">
        <w:rPr>
          <w:rFonts w:ascii="Arial" w:hAnsi="Arial" w:cs="Arial"/>
        </w:rPr>
        <w:t>cy naliczy odsetki ustawowe.</w:t>
      </w:r>
    </w:p>
    <w:p w14:paraId="25190DFD" w14:textId="77777777" w:rsidR="009C036F" w:rsidRDefault="009C036F" w:rsidP="009C03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61063">
        <w:rPr>
          <w:rFonts w:ascii="Arial" w:hAnsi="Arial" w:cs="Arial"/>
        </w:rPr>
        <w:t>Obowi</w:t>
      </w:r>
      <w:r w:rsidRPr="00A61063">
        <w:rPr>
          <w:rFonts w:ascii="Arial" w:eastAsia="TimesNewRoman" w:hAnsi="Arial" w:cs="Arial"/>
        </w:rPr>
        <w:t>ą</w:t>
      </w:r>
      <w:r w:rsidRPr="00A61063">
        <w:rPr>
          <w:rFonts w:ascii="Arial" w:hAnsi="Arial" w:cs="Arial"/>
        </w:rPr>
        <w:t>zek zapłaty kar o których mowa w § 9 istnieje równie</w:t>
      </w:r>
      <w:r w:rsidRPr="00A61063">
        <w:rPr>
          <w:rFonts w:ascii="Arial" w:eastAsia="TimesNewRoman" w:hAnsi="Arial" w:cs="Arial"/>
        </w:rPr>
        <w:t xml:space="preserve">ż </w:t>
      </w:r>
      <w:r w:rsidRPr="00A61063">
        <w:rPr>
          <w:rFonts w:ascii="Arial" w:hAnsi="Arial" w:cs="Arial"/>
        </w:rPr>
        <w:t>po upływie terminu na jaki zawarta jest umowa.</w:t>
      </w:r>
    </w:p>
    <w:p w14:paraId="4D3A5C28" w14:textId="77777777" w:rsidR="009C036F" w:rsidRDefault="009C036F" w:rsidP="009C03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61063">
        <w:rPr>
          <w:rFonts w:ascii="Arial" w:hAnsi="Arial" w:cs="Arial"/>
        </w:rPr>
        <w:t xml:space="preserve">Łączna wysokość kar umownych, których mogą dochodzić Strony, nie może przekroczyć </w:t>
      </w:r>
      <w:r>
        <w:rPr>
          <w:rFonts w:ascii="Arial" w:hAnsi="Arial" w:cs="Arial"/>
        </w:rPr>
        <w:t>1</w:t>
      </w:r>
      <w:r w:rsidRPr="00A61063">
        <w:rPr>
          <w:rFonts w:ascii="Arial" w:hAnsi="Arial" w:cs="Arial"/>
        </w:rPr>
        <w:t>00.000 zł.</w:t>
      </w:r>
    </w:p>
    <w:p w14:paraId="52EE3BAE" w14:textId="77777777" w:rsidR="009C036F" w:rsidRPr="00A61063" w:rsidRDefault="009C036F" w:rsidP="009C03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61063">
        <w:rPr>
          <w:rFonts w:ascii="Arial" w:hAnsi="Arial" w:cs="Arial"/>
        </w:rPr>
        <w:t>Ciężar wykazania przesłanek umożliwiających odstąpienie od nałożenia kary umownej, ciąży na tej Stronie, na którą może być, zgodnie z postanowieniami umowy, nałożona kara umowna.</w:t>
      </w:r>
    </w:p>
    <w:p w14:paraId="18745130" w14:textId="77777777" w:rsidR="009C036F" w:rsidRPr="00052623" w:rsidRDefault="009C036F" w:rsidP="009C036F">
      <w:pPr>
        <w:pStyle w:val="Akapitzlist"/>
        <w:spacing w:line="360" w:lineRule="auto"/>
        <w:ind w:left="360"/>
        <w:jc w:val="center"/>
        <w:rPr>
          <w:rFonts w:ascii="Arial" w:hAnsi="Arial" w:cs="Arial"/>
          <w:b/>
        </w:rPr>
      </w:pPr>
      <w:r w:rsidRPr="00052623">
        <w:rPr>
          <w:rFonts w:ascii="Arial" w:hAnsi="Arial" w:cs="Arial"/>
          <w:b/>
        </w:rPr>
        <w:t>§11.</w:t>
      </w:r>
    </w:p>
    <w:p w14:paraId="415B6326" w14:textId="77777777" w:rsidR="009C036F" w:rsidRDefault="009C036F" w:rsidP="009C036F">
      <w:pPr>
        <w:numPr>
          <w:ilvl w:val="2"/>
          <w:numId w:val="16"/>
        </w:numPr>
        <w:spacing w:after="0" w:line="360" w:lineRule="auto"/>
        <w:ind w:left="426" w:hanging="426"/>
        <w:rPr>
          <w:rFonts w:ascii="Arial" w:hAnsi="Arial" w:cs="Arial"/>
        </w:rPr>
      </w:pPr>
      <w:r w:rsidRPr="00F559BD">
        <w:rPr>
          <w:rFonts w:ascii="Arial" w:hAnsi="Arial" w:cs="Arial"/>
        </w:rPr>
        <w:t>Wynagrodzenie Wykonawcy  może zostać zmienione na wniosek Strony Umowy,  po spełnieniu przesłanek określonych w umowie, w przypadku wystąpienia zmiany ceny materiałów lub kosztów związanych z realizacją zamówienia.</w:t>
      </w:r>
    </w:p>
    <w:p w14:paraId="69F771EF" w14:textId="77777777" w:rsidR="009C036F" w:rsidRDefault="009C036F" w:rsidP="009C036F">
      <w:pPr>
        <w:numPr>
          <w:ilvl w:val="0"/>
          <w:numId w:val="16"/>
        </w:numPr>
        <w:tabs>
          <w:tab w:val="left" w:pos="3840"/>
        </w:tabs>
        <w:spacing w:after="0" w:line="360" w:lineRule="auto"/>
        <w:rPr>
          <w:rFonts w:ascii="Arial" w:hAnsi="Arial" w:cs="Arial"/>
        </w:rPr>
      </w:pPr>
      <w:r w:rsidRPr="00A61063">
        <w:rPr>
          <w:rFonts w:ascii="Arial" w:hAnsi="Arial" w:cs="Arial"/>
        </w:rPr>
        <w:t>Przez zmianę cen materiałów lub kosztów związanych z realizacją zamówienia rozumie się zarówno wzrost odpowiednio cen lub kosztów, jak i ich obniżenie względem ceny lub kosztu przyjętych w celu ustalenia wynagrodzenia Wykonawcy zawartego w ofercie.</w:t>
      </w:r>
    </w:p>
    <w:p w14:paraId="54DAC274" w14:textId="77777777" w:rsidR="009C036F" w:rsidRDefault="009C036F" w:rsidP="009C036F">
      <w:pPr>
        <w:numPr>
          <w:ilvl w:val="0"/>
          <w:numId w:val="16"/>
        </w:numPr>
        <w:tabs>
          <w:tab w:val="left" w:pos="3840"/>
        </w:tabs>
        <w:spacing w:after="0" w:line="360" w:lineRule="auto"/>
        <w:rPr>
          <w:rFonts w:ascii="Arial" w:hAnsi="Arial" w:cs="Arial"/>
        </w:rPr>
      </w:pPr>
      <w:r w:rsidRPr="00A61063">
        <w:rPr>
          <w:rFonts w:ascii="Arial" w:hAnsi="Arial" w:cs="Arial"/>
        </w:rPr>
        <w:t>Zmiana wynagrodzenia Wykonawcy, o której mowa w ust. 1, może zostać dokonana pod warunkiem zaistnienia wpływu zmiany cen materiałów użytych do realizacji zamówienia lub kosztów, na ustalone w umowie wynagrodzenie za jego wykonanie.</w:t>
      </w:r>
    </w:p>
    <w:p w14:paraId="6762B3CE" w14:textId="77777777" w:rsidR="009C036F" w:rsidRDefault="009C036F" w:rsidP="009C036F">
      <w:pPr>
        <w:numPr>
          <w:ilvl w:val="0"/>
          <w:numId w:val="16"/>
        </w:numPr>
        <w:tabs>
          <w:tab w:val="left" w:pos="3840"/>
        </w:tabs>
        <w:spacing w:after="0" w:line="360" w:lineRule="auto"/>
        <w:rPr>
          <w:rFonts w:ascii="Arial" w:hAnsi="Arial" w:cs="Arial"/>
        </w:rPr>
      </w:pPr>
      <w:r w:rsidRPr="00A61063">
        <w:rPr>
          <w:rFonts w:ascii="Arial" w:hAnsi="Arial" w:cs="Arial"/>
        </w:rPr>
        <w:t>Zmiany wynagrodzenia, o której mowa w niniejszym paragrafie, nie dokonuje się wówczas, gdy poziom zmiany cen materiałów lub kosztów związanych z realizacją zamówienia, nie przekroczy 10% wynagrodzenia należnego Wykonawcy.</w:t>
      </w:r>
    </w:p>
    <w:p w14:paraId="5098D39B" w14:textId="77777777" w:rsidR="009C036F" w:rsidRPr="00A61063" w:rsidRDefault="009C036F" w:rsidP="009C036F">
      <w:pPr>
        <w:numPr>
          <w:ilvl w:val="0"/>
          <w:numId w:val="16"/>
        </w:numPr>
        <w:tabs>
          <w:tab w:val="left" w:pos="3840"/>
        </w:tabs>
        <w:spacing w:after="0" w:line="360" w:lineRule="auto"/>
        <w:rPr>
          <w:rFonts w:ascii="Arial" w:hAnsi="Arial" w:cs="Arial"/>
        </w:rPr>
      </w:pPr>
      <w:r w:rsidRPr="00A61063">
        <w:rPr>
          <w:rFonts w:ascii="Arial" w:hAnsi="Arial" w:cs="Arial"/>
        </w:rPr>
        <w:t xml:space="preserve">Strona, występująca z wnioskiem o zmianę wynagrodzenia, zobowiązana jest do wykazania wpływu zmiany cen materiałów użytych do realizacji zamówienia lub kosztów, na wynagrodzenie Wykonawcy, w szczególności powinna opisać </w:t>
      </w:r>
      <w:r w:rsidRPr="00A61063">
        <w:rPr>
          <w:rFonts w:ascii="Arial" w:hAnsi="Arial" w:cs="Arial"/>
          <w:bCs/>
        </w:rPr>
        <w:t>okoliczności faktyczne uzasadniające dokonanie zmiany oraz przedstawić drugiej Stronie dowody potwierdzające wpływ zmiany cen materiałów użytych do realizacji zamówienia lub kosztów, na  wynagrodzenie. Niedopuszczalna jest zmiana wynagrodzenia wyłącznie z uwagi na zmianę cen materiałów lub kosztów, nawet jeśli osiągnie ona pułap, o którym mowa w ust. 4, jeśli strona żądająca takiej zmiany nie wykaże, że zmiana cen materiałów lub kosztów wpłynęła na koszt wykonania zamówienia.</w:t>
      </w:r>
    </w:p>
    <w:p w14:paraId="11FABF1F" w14:textId="77777777" w:rsidR="009C036F" w:rsidRDefault="009C036F" w:rsidP="009C036F">
      <w:pPr>
        <w:numPr>
          <w:ilvl w:val="0"/>
          <w:numId w:val="16"/>
        </w:numPr>
        <w:tabs>
          <w:tab w:val="left" w:pos="3840"/>
        </w:tabs>
        <w:spacing w:after="0" w:line="360" w:lineRule="auto"/>
        <w:jc w:val="both"/>
        <w:rPr>
          <w:rFonts w:ascii="Arial" w:hAnsi="Arial" w:cs="Arial"/>
        </w:rPr>
      </w:pPr>
      <w:r w:rsidRPr="00A61063">
        <w:rPr>
          <w:rFonts w:ascii="Arial" w:hAnsi="Arial" w:cs="Arial"/>
        </w:rPr>
        <w:t>Pierwsza zmiana wynagrodzenia (pod warunkiem wystąpienia przesłanek, o których mowa w ust. 3 i 4) może nastąpić nie wcześniej niż po upływie 4 miesięcy obowiązywania umowy, licząc od dnia jej podpisania, a wynagrodzenie będzie mogło ulec zmianie nie częściej niż raz na 3 miesiące.</w:t>
      </w:r>
    </w:p>
    <w:p w14:paraId="5B82CB9F" w14:textId="77777777" w:rsidR="009C036F" w:rsidRDefault="009C036F" w:rsidP="009C036F">
      <w:pPr>
        <w:numPr>
          <w:ilvl w:val="0"/>
          <w:numId w:val="16"/>
        </w:numPr>
        <w:tabs>
          <w:tab w:val="left" w:pos="3840"/>
        </w:tabs>
        <w:spacing w:after="0" w:line="360" w:lineRule="auto"/>
        <w:jc w:val="both"/>
        <w:rPr>
          <w:rFonts w:ascii="Arial" w:hAnsi="Arial" w:cs="Arial"/>
        </w:rPr>
      </w:pPr>
      <w:r w:rsidRPr="00A61063">
        <w:rPr>
          <w:rFonts w:ascii="Arial" w:hAnsi="Arial" w:cs="Arial"/>
        </w:rPr>
        <w:t>Strony ustalą sposób zmiany wynagrodzenia poprzez odwołanie się do ostatniej przed złożeniem wniosku o zmianę wynagrodzenia, referencyjnej stopy oprocentowania kredytów ogłoszonej  przez Narodowy Bank Polski.</w:t>
      </w:r>
    </w:p>
    <w:p w14:paraId="43CA77EA" w14:textId="77777777" w:rsidR="009C036F" w:rsidRDefault="009C036F" w:rsidP="009C036F">
      <w:pPr>
        <w:numPr>
          <w:ilvl w:val="0"/>
          <w:numId w:val="16"/>
        </w:numPr>
        <w:tabs>
          <w:tab w:val="left" w:pos="3840"/>
        </w:tabs>
        <w:spacing w:after="0" w:line="360" w:lineRule="auto"/>
        <w:jc w:val="both"/>
        <w:rPr>
          <w:rFonts w:ascii="Arial" w:hAnsi="Arial" w:cs="Arial"/>
        </w:rPr>
      </w:pPr>
      <w:r w:rsidRPr="00A61063">
        <w:rPr>
          <w:rFonts w:ascii="Arial" w:hAnsi="Arial" w:cs="Arial"/>
          <w:bCs/>
        </w:rPr>
        <w:t>Zmiana  wysokości wynagrodzenia wymaga zmiany Umowy w drodze pisemnego aneksu, pod rygorem nieważności</w:t>
      </w:r>
      <w:r w:rsidRPr="00A61063">
        <w:rPr>
          <w:rFonts w:ascii="Arial" w:hAnsi="Arial" w:cs="Arial"/>
        </w:rPr>
        <w:t>, przy czym nowe stawki będą obowiązywać od terminu przewidzianego w aneksie do umowy.</w:t>
      </w:r>
    </w:p>
    <w:p w14:paraId="49672E17" w14:textId="77777777" w:rsidR="009C036F" w:rsidRPr="00A61063" w:rsidRDefault="009C036F" w:rsidP="009C036F">
      <w:pPr>
        <w:numPr>
          <w:ilvl w:val="0"/>
          <w:numId w:val="16"/>
        </w:numPr>
        <w:tabs>
          <w:tab w:val="left" w:pos="3840"/>
        </w:tabs>
        <w:spacing w:after="0" w:line="360" w:lineRule="auto"/>
        <w:jc w:val="both"/>
        <w:rPr>
          <w:rFonts w:ascii="Arial" w:hAnsi="Arial" w:cs="Arial"/>
        </w:rPr>
      </w:pPr>
      <w:r w:rsidRPr="00A61063">
        <w:rPr>
          <w:rFonts w:ascii="Arial" w:hAnsi="Arial" w:cs="Arial"/>
        </w:rPr>
        <w:t>Zmiana wynagrodzenia, o której mowa w ninie</w:t>
      </w:r>
      <w:r>
        <w:rPr>
          <w:rFonts w:ascii="Arial" w:hAnsi="Arial" w:cs="Arial"/>
        </w:rPr>
        <w:t xml:space="preserve">jszym paragrafie, może nastąpić </w:t>
      </w:r>
      <w:r w:rsidRPr="00A61063">
        <w:rPr>
          <w:rFonts w:ascii="Arial" w:hAnsi="Arial" w:cs="Arial"/>
        </w:rPr>
        <w:t>maksymalnie do 15% wartości wynagrodzenia, przy czym jest to wartość pierwotna, niezmieniona wskutek ewentualnych zmian wynagrodzenia Wykonawcy na zasadach przewidzianych w niniejszej umowie.</w:t>
      </w:r>
      <w:r w:rsidRPr="00A61063">
        <w:rPr>
          <w:rFonts w:ascii="Arial" w:hAnsi="Arial" w:cs="Arial"/>
          <w:bCs/>
        </w:rPr>
        <w:t xml:space="preserve"> Postanowień dotyczących waloryzacji wynagrodzenia, o której mowa w niniejszym paragrafie, nie stosuje się od chwili osiągnięcia limitu, o którym mowa w zdaniu poprzednim.</w:t>
      </w:r>
    </w:p>
    <w:p w14:paraId="165FF948" w14:textId="77777777" w:rsidR="009C036F" w:rsidRPr="000C3E7F" w:rsidRDefault="009C036F" w:rsidP="009C036F">
      <w:pPr>
        <w:suppressAutoHyphens/>
        <w:autoSpaceDN w:val="0"/>
        <w:spacing w:after="0" w:line="360" w:lineRule="auto"/>
        <w:rPr>
          <w:rFonts w:ascii="Arial" w:hAnsi="Arial" w:cs="Arial"/>
        </w:rPr>
      </w:pPr>
    </w:p>
    <w:p w14:paraId="7AEAF939" w14:textId="77777777" w:rsidR="009C036F" w:rsidRDefault="009C036F" w:rsidP="009C036F">
      <w:pPr>
        <w:autoSpaceDE w:val="0"/>
        <w:spacing w:after="0" w:line="360" w:lineRule="auto"/>
        <w:jc w:val="center"/>
        <w:rPr>
          <w:rFonts w:ascii="Arial" w:hAnsi="Arial" w:cs="Arial"/>
        </w:rPr>
      </w:pPr>
    </w:p>
    <w:p w14:paraId="2367F725" w14:textId="77777777" w:rsidR="009C036F" w:rsidRDefault="009C036F" w:rsidP="009C036F">
      <w:pPr>
        <w:autoSpaceDE w:val="0"/>
        <w:spacing w:after="0" w:line="360" w:lineRule="auto"/>
        <w:jc w:val="center"/>
        <w:rPr>
          <w:rFonts w:ascii="Arial" w:hAnsi="Arial" w:cs="Arial"/>
        </w:rPr>
      </w:pPr>
    </w:p>
    <w:p w14:paraId="66810E98" w14:textId="77777777" w:rsidR="009C036F" w:rsidRPr="00D7537C" w:rsidRDefault="009C036F" w:rsidP="009C036F">
      <w:pPr>
        <w:autoSpaceDE w:val="0"/>
        <w:spacing w:after="0" w:line="360" w:lineRule="auto"/>
        <w:jc w:val="center"/>
        <w:rPr>
          <w:rFonts w:ascii="Arial" w:hAnsi="Arial" w:cs="Arial"/>
          <w:b/>
        </w:rPr>
      </w:pPr>
      <w:r w:rsidRPr="00D7537C">
        <w:rPr>
          <w:rFonts w:ascii="Arial" w:hAnsi="Arial" w:cs="Arial"/>
          <w:b/>
        </w:rPr>
        <w:t>§ 12.</w:t>
      </w:r>
    </w:p>
    <w:p w14:paraId="0019DA5A" w14:textId="77777777" w:rsidR="009C036F" w:rsidRPr="00CD6B96" w:rsidRDefault="009C036F" w:rsidP="009C036F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CD6B96">
        <w:rPr>
          <w:rFonts w:ascii="Arial" w:eastAsia="Times New Roman" w:hAnsi="Arial" w:cs="Arial"/>
        </w:rPr>
        <w:t>Wysokość wynagrodzenia należnego Wykonawcy może ulec zmianie, w przypadku zmiany:</w:t>
      </w:r>
    </w:p>
    <w:p w14:paraId="7ADA6F35" w14:textId="77777777" w:rsidR="009C036F" w:rsidRPr="00CD6B96" w:rsidRDefault="009C036F" w:rsidP="009C036F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eastAsia="Times New Roman" w:hAnsi="Arial" w:cs="Arial"/>
        </w:rPr>
      </w:pPr>
      <w:r w:rsidRPr="00CD6B96">
        <w:rPr>
          <w:rFonts w:ascii="Arial" w:eastAsia="Times New Roman" w:hAnsi="Arial" w:cs="Arial"/>
        </w:rPr>
        <w:t>stawki podatku VAT od towarów i usług oraz podatku akcyzowego w okresie obowiązywania umowy,</w:t>
      </w:r>
    </w:p>
    <w:p w14:paraId="28E92D28" w14:textId="77777777" w:rsidR="009C036F" w:rsidRPr="00CD6B96" w:rsidRDefault="009C036F" w:rsidP="009C036F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eastAsia="Times New Roman" w:hAnsi="Arial" w:cs="Arial"/>
        </w:rPr>
      </w:pPr>
      <w:r w:rsidRPr="00CD6B96">
        <w:rPr>
          <w:rFonts w:ascii="Arial" w:eastAsia="Times New Roman" w:hAnsi="Arial" w:cs="Arial"/>
        </w:rPr>
        <w:t xml:space="preserve">wysokości minimalnego wynagrodzenia za pracę albo wysokości minimalnej stawki godzinowej, ustalonych na podstawie ustawy z dnia 10 października 2002 r. </w:t>
      </w:r>
      <w:r w:rsidRPr="00CD6B96">
        <w:rPr>
          <w:rFonts w:ascii="Arial" w:eastAsia="Times New Roman" w:hAnsi="Arial" w:cs="Arial"/>
        </w:rPr>
        <w:br/>
        <w:t>o minimalnym wynagrodzeniu za pracę,</w:t>
      </w:r>
    </w:p>
    <w:p w14:paraId="14762430" w14:textId="77777777" w:rsidR="009C036F" w:rsidRPr="00CD6B96" w:rsidRDefault="009C036F" w:rsidP="009C036F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eastAsia="Times New Roman" w:hAnsi="Arial" w:cs="Arial"/>
        </w:rPr>
      </w:pPr>
      <w:r w:rsidRPr="00CD6B96">
        <w:rPr>
          <w:rFonts w:ascii="Arial" w:eastAsia="Times New Roman" w:hAnsi="Arial" w:cs="Arial"/>
        </w:rPr>
        <w:t>zasad podlegania ubezpieczeniom społecznym, ubezpieczeniu zdrowotnemu, lub zmiany w wysokości stawki składki na ubezpieczenia społeczne lub zdrowotne,</w:t>
      </w:r>
    </w:p>
    <w:p w14:paraId="1356F1F3" w14:textId="77777777" w:rsidR="009C036F" w:rsidRPr="00CD6B96" w:rsidRDefault="009C036F" w:rsidP="009C036F">
      <w:pPr>
        <w:numPr>
          <w:ilvl w:val="0"/>
          <w:numId w:val="12"/>
        </w:numPr>
        <w:spacing w:line="360" w:lineRule="auto"/>
        <w:contextualSpacing/>
        <w:jc w:val="both"/>
        <w:rPr>
          <w:rFonts w:ascii="Arial" w:eastAsia="Times New Roman" w:hAnsi="Arial" w:cs="Arial"/>
        </w:rPr>
      </w:pPr>
      <w:r w:rsidRPr="00CD6B96">
        <w:rPr>
          <w:rFonts w:ascii="Arial" w:eastAsia="Times New Roman" w:hAnsi="Arial" w:cs="Arial"/>
        </w:rPr>
        <w:t>zasad gromadzenia i wysokości wpłat do pracowniczych planów k</w:t>
      </w:r>
      <w:r>
        <w:rPr>
          <w:rFonts w:ascii="Arial" w:eastAsia="Times New Roman" w:hAnsi="Arial" w:cs="Arial"/>
        </w:rPr>
        <w:t xml:space="preserve">apitałowych, </w:t>
      </w:r>
      <w:r>
        <w:rPr>
          <w:rFonts w:ascii="Arial" w:eastAsia="Times New Roman" w:hAnsi="Arial" w:cs="Arial"/>
        </w:rPr>
        <w:br/>
      </w:r>
      <w:r w:rsidRPr="00CD6B96">
        <w:rPr>
          <w:rFonts w:ascii="Arial" w:eastAsia="Times New Roman" w:hAnsi="Arial" w:cs="Arial"/>
        </w:rPr>
        <w:t>o których mowa w ustawie z dnia 4 października 2018r. o pracowniczych planach kapitałowych (Dz.U. z 202</w:t>
      </w:r>
      <w:r>
        <w:rPr>
          <w:rFonts w:ascii="Arial" w:eastAsia="Times New Roman" w:hAnsi="Arial" w:cs="Arial"/>
        </w:rPr>
        <w:t>4</w:t>
      </w:r>
      <w:r w:rsidRPr="00CD6B96">
        <w:rPr>
          <w:rFonts w:ascii="Arial" w:eastAsia="Times New Roman" w:hAnsi="Arial" w:cs="Arial"/>
        </w:rPr>
        <w:t xml:space="preserve"> r. poz. </w:t>
      </w:r>
      <w:r>
        <w:rPr>
          <w:rFonts w:ascii="Arial" w:eastAsia="Times New Roman" w:hAnsi="Arial" w:cs="Arial"/>
        </w:rPr>
        <w:t>427</w:t>
      </w:r>
      <w:r w:rsidRPr="00CD6B96">
        <w:rPr>
          <w:rFonts w:ascii="Arial" w:eastAsia="Times New Roman" w:hAnsi="Arial" w:cs="Arial"/>
        </w:rPr>
        <w:t xml:space="preserve">), </w:t>
      </w:r>
    </w:p>
    <w:p w14:paraId="098CA6B6" w14:textId="77777777" w:rsidR="009C036F" w:rsidRPr="00CD6B96" w:rsidRDefault="009C036F" w:rsidP="009C036F">
      <w:pPr>
        <w:spacing w:line="360" w:lineRule="auto"/>
        <w:ind w:left="426"/>
        <w:contextualSpacing/>
        <w:jc w:val="both"/>
        <w:rPr>
          <w:rFonts w:ascii="Arial" w:hAnsi="Arial" w:cs="Arial"/>
        </w:rPr>
      </w:pPr>
      <w:r w:rsidRPr="00CD6B96">
        <w:rPr>
          <w:rFonts w:ascii="Arial" w:eastAsia="Times New Roman" w:hAnsi="Arial" w:cs="Arial"/>
        </w:rPr>
        <w:t>- pod warunkiem, że zmiany te będą miały wpływ na koszty wykonania zamówienia, przy czym zmiany, spowodowane okolicznościami, o których mowa w pkt 2-4, wymagają formy aneksu do umowy.</w:t>
      </w:r>
    </w:p>
    <w:p w14:paraId="73E446C4" w14:textId="77777777" w:rsidR="009C036F" w:rsidRPr="00CD6B96" w:rsidRDefault="009C036F" w:rsidP="009C036F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CD6B96">
        <w:rPr>
          <w:rFonts w:ascii="Arial" w:hAnsi="Arial" w:cs="Arial"/>
          <w:bCs/>
        </w:rPr>
        <w:t>Zmiana wynagrodzenia, o której mowa w ust. 1 pkt 2-4 może nastąpić wyłącznie po przedłożeniu przez Wykonawcę dowodów potwierdzających wpływ zmian, o których mowa w ust. 1 pkt 2-4 na koszty wykonania zamówienia przez Wykonawcę. Wykonawca przedłoży Zamawiającemu wykaz osób zatrudnionych do realizacji Umowy, dla których zmiany wymienione w ust. 1 pkt 2-4 mają zastosowanie, wraz z kalkulacją kosztów wynikającą z przedmiotowej zmiany.</w:t>
      </w:r>
    </w:p>
    <w:p w14:paraId="177BC551" w14:textId="77777777" w:rsidR="009C036F" w:rsidRDefault="009C036F" w:rsidP="009C036F">
      <w:pPr>
        <w:numPr>
          <w:ilvl w:val="0"/>
          <w:numId w:val="13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</w:rPr>
      </w:pPr>
      <w:r w:rsidRPr="00CD6B96">
        <w:rPr>
          <w:rFonts w:ascii="Arial" w:hAnsi="Arial" w:cs="Arial"/>
          <w:bCs/>
        </w:rPr>
        <w:t xml:space="preserve">W przypadku zmian, o których mowa w ust. 1 pkt 2-4 wynagrodzenie Wykonawcy ulegnie zmianie o wartość wykazanych całkowitych kosztów ponoszonych przez Wykonawcę </w:t>
      </w:r>
      <w:r w:rsidRPr="00CD6B96">
        <w:rPr>
          <w:rFonts w:ascii="Arial" w:hAnsi="Arial" w:cs="Arial"/>
          <w:bCs/>
        </w:rPr>
        <w:br/>
        <w:t>z tego tytułu.</w:t>
      </w:r>
    </w:p>
    <w:p w14:paraId="024D6E80" w14:textId="77777777" w:rsidR="009C036F" w:rsidRPr="00D7537C" w:rsidRDefault="009C036F" w:rsidP="009C036F">
      <w:pPr>
        <w:pStyle w:val="Akapitzlist"/>
        <w:autoSpaceDE w:val="0"/>
        <w:spacing w:after="0" w:line="360" w:lineRule="auto"/>
        <w:ind w:left="0"/>
        <w:jc w:val="center"/>
        <w:rPr>
          <w:rFonts w:ascii="Arial" w:hAnsi="Arial" w:cs="Arial"/>
          <w:b/>
        </w:rPr>
      </w:pPr>
      <w:r w:rsidRPr="00D7537C">
        <w:rPr>
          <w:rFonts w:ascii="Arial" w:hAnsi="Arial" w:cs="Arial"/>
          <w:b/>
        </w:rPr>
        <w:t>§ 13.</w:t>
      </w:r>
    </w:p>
    <w:p w14:paraId="6F94CF35" w14:textId="77777777" w:rsidR="009C036F" w:rsidRDefault="009C036F" w:rsidP="009C036F">
      <w:pPr>
        <w:autoSpaceDE w:val="0"/>
        <w:spacing w:after="0" w:line="360" w:lineRule="auto"/>
        <w:jc w:val="both"/>
        <w:rPr>
          <w:rFonts w:ascii="Arial" w:hAnsi="Arial" w:cs="Arial"/>
          <w:bCs/>
        </w:rPr>
      </w:pPr>
      <w:r w:rsidRPr="00CD6B96">
        <w:rPr>
          <w:rFonts w:ascii="Arial" w:hAnsi="Arial" w:cs="Arial"/>
          <w:bCs/>
        </w:rPr>
        <w:t xml:space="preserve">Zmiana wysokości wynagrodzenia Wykonawcy spowodowana okolicznościami, o których mowa w </w:t>
      </w:r>
      <w:r w:rsidRPr="0003512F">
        <w:rPr>
          <w:rFonts w:ascii="Arial" w:hAnsi="Arial" w:cs="Arial"/>
        </w:rPr>
        <w:t>§ 1</w:t>
      </w:r>
      <w:r>
        <w:rPr>
          <w:rFonts w:ascii="Arial" w:hAnsi="Arial" w:cs="Arial"/>
        </w:rPr>
        <w:t xml:space="preserve">1 i 12 </w:t>
      </w:r>
      <w:r w:rsidRPr="00CD6B96">
        <w:rPr>
          <w:rFonts w:ascii="Arial" w:hAnsi="Arial" w:cs="Arial"/>
          <w:bCs/>
        </w:rPr>
        <w:t xml:space="preserve">obliguje Wykonawcę do zmiany wynagrodzenia przysługującego podwykonawcy, z którym zawarł umowę, w zakresie odpowiadającym zmianom dokonanym pomiędzy Zamawiającym, a Wykonawcą, jeżeli umowa o podwykonawstwo spełnia warunki przewidziane w art. 439 ust. 5 ustawy PZP. W sytuacji, w której wystąpią przesłanki do waloryzacji wynagrodzenia Wykonawcy zgodnie z </w:t>
      </w:r>
      <w:r w:rsidRPr="0003512F">
        <w:rPr>
          <w:rFonts w:ascii="Arial" w:hAnsi="Arial" w:cs="Arial"/>
        </w:rPr>
        <w:t>§ 1</w:t>
      </w:r>
      <w:r>
        <w:rPr>
          <w:rFonts w:ascii="Arial" w:hAnsi="Arial" w:cs="Arial"/>
        </w:rPr>
        <w:t xml:space="preserve">1 i 12 </w:t>
      </w:r>
      <w:r w:rsidRPr="00CD6B96">
        <w:rPr>
          <w:rFonts w:ascii="Arial" w:hAnsi="Arial" w:cs="Arial"/>
          <w:bCs/>
        </w:rPr>
        <w:t>Wykonawca zobowiązany będzie do przedłożenia Zamawiającemu informacji, czy realizuje niniejszą umowę za pomocą Podwykonawcy na podstawie umowy o podwykonawstwo spełniającej warunki przewidziane w art. 439 ust. 5 ustawy PZP. W przypadku, gdy Wykonawca będzie realizował niniejszą umowę za pomocą P</w:t>
      </w:r>
      <w:r>
        <w:rPr>
          <w:rFonts w:ascii="Arial" w:hAnsi="Arial" w:cs="Arial"/>
          <w:bCs/>
        </w:rPr>
        <w:t xml:space="preserve">odwykonawcy na podstawie umowy </w:t>
      </w:r>
      <w:r w:rsidRPr="00CD6B96">
        <w:rPr>
          <w:rFonts w:ascii="Arial" w:hAnsi="Arial" w:cs="Arial"/>
          <w:bCs/>
        </w:rPr>
        <w:t xml:space="preserve">o podwykonawstwo spełniającej warunki przewidziane w art. 439 ust. 5 ustawy PZP, Wykonawca zobowiązany będzie do przedłożenia Zamawiającemu poświadczonej przez Podwykonawcę informacji o dokonanej zmianie wynagrodzenia Podwykonawcy na warunkach określonych w § </w:t>
      </w:r>
      <w:r>
        <w:rPr>
          <w:rFonts w:ascii="Arial" w:hAnsi="Arial" w:cs="Arial"/>
          <w:bCs/>
        </w:rPr>
        <w:t xml:space="preserve">11 i 12. </w:t>
      </w:r>
      <w:r w:rsidRPr="00CD6B96">
        <w:rPr>
          <w:rFonts w:ascii="Arial" w:hAnsi="Arial" w:cs="Arial"/>
          <w:bCs/>
        </w:rPr>
        <w:t>Informacja, o której mowa w zdaniu poprzednim, zostanie przekazana przez Wykonawcę w terminie 7 dni od dnia zawarcia aneksu pomiędzy Wykonawcą oraz Zamawiającym. W przypadku niedotrzymania tego terminu, Zamawiający będzie uprawniony do żądania zapłaty kary umownej</w:t>
      </w:r>
      <w:r>
        <w:rPr>
          <w:rFonts w:ascii="Arial" w:hAnsi="Arial" w:cs="Arial"/>
          <w:bCs/>
        </w:rPr>
        <w:t xml:space="preserve"> w wysokości 1000 zł za każdy przypadek. </w:t>
      </w:r>
    </w:p>
    <w:p w14:paraId="3ADE12A0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bCs/>
        </w:rPr>
      </w:pPr>
    </w:p>
    <w:p w14:paraId="747D63F5" w14:textId="77777777" w:rsidR="009C036F" w:rsidRPr="00D7537C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bCs/>
        </w:rPr>
      </w:pPr>
      <w:r w:rsidRPr="00D7537C">
        <w:rPr>
          <w:rFonts w:ascii="Arial" w:eastAsia="Times New Roman" w:hAnsi="Arial" w:cs="Arial"/>
          <w:b/>
          <w:bCs/>
        </w:rPr>
        <w:t>§ 14.</w:t>
      </w:r>
    </w:p>
    <w:p w14:paraId="0970940F" w14:textId="77777777" w:rsidR="009C036F" w:rsidRPr="00770D0A" w:rsidRDefault="009C036F" w:rsidP="009C036F">
      <w:pPr>
        <w:spacing w:before="60" w:after="6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1. Zamawiający</w:t>
      </w:r>
      <w:r w:rsidRPr="00770D0A">
        <w:rPr>
          <w:rFonts w:ascii="Arial" w:eastAsia="Times New Roman" w:hAnsi="Arial" w:cs="Arial"/>
        </w:rPr>
        <w:t xml:space="preserve"> oświadcza, że:</w:t>
      </w:r>
    </w:p>
    <w:p w14:paraId="3EECC636" w14:textId="77777777" w:rsidR="009C036F" w:rsidRPr="00770D0A" w:rsidRDefault="009C036F" w:rsidP="009C036F">
      <w:pPr>
        <w:spacing w:before="60" w:after="60" w:line="360" w:lineRule="auto"/>
        <w:ind w:left="426" w:hanging="284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>1) w dniu podpisania Umowy nie toczą się przeciwko Niemu żadne postępowania prawne mogące mieć negatywny wpływ na Jego sytuację gospodarczą i finansową oraz oświadcza, że według jego najlepszej wiedzy nie ma podstaw, aby takie</w:t>
      </w:r>
      <w:r>
        <w:rPr>
          <w:rFonts w:ascii="Arial" w:eastAsia="Times New Roman" w:hAnsi="Arial" w:cs="Arial"/>
        </w:rPr>
        <w:t xml:space="preserve"> postępowania zostały </w:t>
      </w:r>
      <w:r w:rsidRPr="00770D0A">
        <w:rPr>
          <w:rFonts w:ascii="Arial" w:eastAsia="Times New Roman" w:hAnsi="Arial" w:cs="Arial"/>
        </w:rPr>
        <w:t>w przyszłości przeciwko Niemu wytoczone;</w:t>
      </w:r>
    </w:p>
    <w:p w14:paraId="1C7CD964" w14:textId="77777777" w:rsidR="009C036F" w:rsidRPr="00770D0A" w:rsidRDefault="009C036F" w:rsidP="009C036F">
      <w:pPr>
        <w:spacing w:before="60" w:after="60" w:line="360" w:lineRule="auto"/>
        <w:ind w:left="426" w:hanging="284"/>
        <w:jc w:val="both"/>
        <w:rPr>
          <w:rFonts w:ascii="Arial" w:eastAsia="Times New Roman" w:hAnsi="Arial" w:cs="Arial"/>
          <w:spacing w:val="-3"/>
        </w:rPr>
      </w:pPr>
      <w:r w:rsidRPr="00770D0A">
        <w:rPr>
          <w:rFonts w:ascii="Arial" w:eastAsia="Times New Roman" w:hAnsi="Arial" w:cs="Arial"/>
          <w:snapToGrid w:val="0"/>
        </w:rPr>
        <w:t xml:space="preserve">2) wszystkie dane i informacje przekazane </w:t>
      </w:r>
      <w:r>
        <w:rPr>
          <w:rFonts w:ascii="Arial" w:eastAsia="Times New Roman" w:hAnsi="Arial" w:cs="Arial"/>
          <w:snapToGrid w:val="0"/>
        </w:rPr>
        <w:t xml:space="preserve">Wykonawcy </w:t>
      </w:r>
      <w:r w:rsidRPr="00770D0A">
        <w:rPr>
          <w:rFonts w:ascii="Arial" w:eastAsia="Times New Roman" w:hAnsi="Arial" w:cs="Arial"/>
          <w:snapToGrid w:val="0"/>
        </w:rPr>
        <w:t xml:space="preserve"> w związku z Kredytem są zgodne ze stanem faktycznym i prawnym. Do daty zawarcia niniejszej Umowy nie nastąpiły w tych danych żadne zmiany.</w:t>
      </w:r>
    </w:p>
    <w:p w14:paraId="7CAC87A6" w14:textId="77777777" w:rsidR="009C036F" w:rsidRPr="00770D0A" w:rsidRDefault="009C036F" w:rsidP="009C036F">
      <w:pPr>
        <w:spacing w:before="60" w:after="60" w:line="360" w:lineRule="auto"/>
        <w:ind w:left="426" w:hanging="284"/>
        <w:jc w:val="both"/>
        <w:rPr>
          <w:rFonts w:ascii="Arial" w:eastAsia="Times New Roman" w:hAnsi="Arial" w:cs="Arial"/>
          <w:spacing w:val="-3"/>
        </w:rPr>
      </w:pPr>
      <w:r w:rsidRPr="00770D0A">
        <w:rPr>
          <w:rFonts w:ascii="Arial" w:eastAsia="Times New Roman" w:hAnsi="Arial" w:cs="Arial"/>
          <w:spacing w:val="-3"/>
        </w:rPr>
        <w:t xml:space="preserve">3) zobowiązanie </w:t>
      </w:r>
      <w:r>
        <w:rPr>
          <w:rFonts w:ascii="Arial" w:eastAsia="Times New Roman" w:hAnsi="Arial" w:cs="Arial"/>
          <w:spacing w:val="-3"/>
        </w:rPr>
        <w:t>Zamawiającego</w:t>
      </w:r>
      <w:r w:rsidRPr="00770D0A">
        <w:rPr>
          <w:rFonts w:ascii="Arial" w:eastAsia="Times New Roman" w:hAnsi="Arial" w:cs="Arial"/>
          <w:spacing w:val="-3"/>
        </w:rPr>
        <w:t xml:space="preserve"> zaciągnięte na podstawie niniejszej Umowy jest zgodne </w:t>
      </w:r>
      <w:r w:rsidRPr="00770D0A">
        <w:rPr>
          <w:rFonts w:ascii="Arial" w:eastAsia="Times New Roman" w:hAnsi="Arial" w:cs="Arial"/>
          <w:spacing w:val="-3"/>
        </w:rPr>
        <w:br/>
        <w:t xml:space="preserve">z prawem i statusem </w:t>
      </w:r>
      <w:r>
        <w:rPr>
          <w:rFonts w:ascii="Arial" w:eastAsia="Times New Roman" w:hAnsi="Arial" w:cs="Arial"/>
          <w:spacing w:val="-3"/>
        </w:rPr>
        <w:t>Zamawiającego</w:t>
      </w:r>
      <w:r w:rsidRPr="00770D0A">
        <w:rPr>
          <w:rFonts w:ascii="Arial" w:eastAsia="Times New Roman" w:hAnsi="Arial" w:cs="Arial"/>
          <w:spacing w:val="-3"/>
        </w:rPr>
        <w:t xml:space="preserve">. </w:t>
      </w:r>
    </w:p>
    <w:p w14:paraId="01DCDF99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bCs/>
        </w:rPr>
      </w:pPr>
    </w:p>
    <w:p w14:paraId="117AA077" w14:textId="77777777" w:rsidR="009C036F" w:rsidRPr="00D7537C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bCs/>
        </w:rPr>
      </w:pPr>
      <w:r w:rsidRPr="00D7537C">
        <w:rPr>
          <w:rFonts w:ascii="Arial" w:eastAsia="Times New Roman" w:hAnsi="Arial" w:cs="Arial"/>
          <w:b/>
          <w:bCs/>
        </w:rPr>
        <w:t>§ 15.</w:t>
      </w:r>
    </w:p>
    <w:p w14:paraId="286AAB55" w14:textId="77777777" w:rsidR="009C036F" w:rsidRPr="00770D0A" w:rsidRDefault="009C036F" w:rsidP="009C036F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</w:t>
      </w:r>
      <w:r w:rsidRPr="00770D0A">
        <w:rPr>
          <w:rFonts w:ascii="Arial" w:eastAsia="Times New Roman" w:hAnsi="Arial" w:cs="Arial"/>
        </w:rPr>
        <w:t xml:space="preserve"> zobowiązuje się do informowania </w:t>
      </w:r>
      <w:r>
        <w:rPr>
          <w:rFonts w:ascii="Arial" w:eastAsia="Times New Roman" w:hAnsi="Arial" w:cs="Arial"/>
        </w:rPr>
        <w:t xml:space="preserve">Wykonawcy </w:t>
      </w:r>
      <w:r w:rsidRPr="00770D0A">
        <w:rPr>
          <w:rFonts w:ascii="Arial" w:eastAsia="Times New Roman" w:hAnsi="Arial" w:cs="Arial"/>
        </w:rPr>
        <w:t xml:space="preserve">o decyzjach i faktach mających wpływ na jego sytuację ekonomiczno-finansową oraz zobowiązuje się  do umieszczania na </w:t>
      </w:r>
      <w:r>
        <w:rPr>
          <w:rFonts w:ascii="Arial" w:eastAsia="Times New Roman" w:hAnsi="Arial" w:cs="Arial"/>
        </w:rPr>
        <w:t xml:space="preserve">swojej </w:t>
      </w:r>
      <w:r w:rsidRPr="00770D0A">
        <w:rPr>
          <w:rFonts w:ascii="Arial" w:eastAsia="Times New Roman" w:hAnsi="Arial" w:cs="Arial"/>
        </w:rPr>
        <w:t>oficjaln</w:t>
      </w:r>
      <w:r>
        <w:rPr>
          <w:rFonts w:ascii="Arial" w:eastAsia="Times New Roman" w:hAnsi="Arial" w:cs="Arial"/>
        </w:rPr>
        <w:t xml:space="preserve">ej </w:t>
      </w:r>
      <w:r w:rsidRPr="00770D0A">
        <w:rPr>
          <w:rFonts w:ascii="Arial" w:eastAsia="Times New Roman" w:hAnsi="Arial" w:cs="Arial"/>
        </w:rPr>
        <w:t>stron</w:t>
      </w:r>
      <w:r>
        <w:rPr>
          <w:rFonts w:ascii="Arial" w:eastAsia="Times New Roman" w:hAnsi="Arial" w:cs="Arial"/>
        </w:rPr>
        <w:t xml:space="preserve">ie </w:t>
      </w:r>
      <w:r w:rsidRPr="00770D0A">
        <w:rPr>
          <w:rFonts w:ascii="Arial" w:eastAsia="Times New Roman" w:hAnsi="Arial" w:cs="Arial"/>
        </w:rPr>
        <w:t xml:space="preserve"> internetow</w:t>
      </w:r>
      <w:r>
        <w:rPr>
          <w:rFonts w:ascii="Arial" w:eastAsia="Times New Roman" w:hAnsi="Arial" w:cs="Arial"/>
        </w:rPr>
        <w:t xml:space="preserve">ej </w:t>
      </w:r>
      <w:r w:rsidRPr="00770D0A">
        <w:rPr>
          <w:rFonts w:ascii="Arial" w:eastAsia="Times New Roman" w:hAnsi="Arial" w:cs="Arial"/>
        </w:rPr>
        <w:t xml:space="preserve"> (w terminie zgodnym z art. 37 ustawy z dnia 27 sierpnia 2009 roku  o finansach publicznych : </w:t>
      </w:r>
    </w:p>
    <w:p w14:paraId="1F3BABE8" w14:textId="77777777" w:rsidR="009C036F" w:rsidRPr="00770D0A" w:rsidRDefault="009C036F" w:rsidP="009C036F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 xml:space="preserve">uchwały budżetowej </w:t>
      </w:r>
      <w:r>
        <w:rPr>
          <w:rFonts w:ascii="Arial" w:eastAsia="Times New Roman" w:hAnsi="Arial" w:cs="Arial"/>
        </w:rPr>
        <w:t xml:space="preserve">Zamawiającego wraz </w:t>
      </w:r>
      <w:r w:rsidRPr="00770D0A">
        <w:rPr>
          <w:rFonts w:ascii="Arial" w:eastAsia="Times New Roman" w:hAnsi="Arial" w:cs="Arial"/>
        </w:rPr>
        <w:t xml:space="preserve"> z opinią Regionalnej Izby Obrachunkowej dotyczącą budżetu;</w:t>
      </w:r>
    </w:p>
    <w:p w14:paraId="4F3E9675" w14:textId="77777777" w:rsidR="009C036F" w:rsidRPr="00770D0A" w:rsidRDefault="009C036F" w:rsidP="009C036F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 xml:space="preserve">rocznych sprawozdań z wykonania budżetu wraz z opinią Regionalnej Izby Obrachunkowej oraz innych dokumentów niezbędnych do wykonania oceny kondycji finansowej </w:t>
      </w:r>
      <w:r>
        <w:rPr>
          <w:rFonts w:ascii="Arial" w:eastAsia="Times New Roman" w:hAnsi="Arial" w:cs="Arial"/>
        </w:rPr>
        <w:t>Zamawiającego</w:t>
      </w:r>
      <w:r w:rsidRPr="00770D0A">
        <w:rPr>
          <w:rFonts w:ascii="Arial" w:eastAsia="Times New Roman" w:hAnsi="Arial" w:cs="Arial"/>
        </w:rPr>
        <w:t>;</w:t>
      </w:r>
    </w:p>
    <w:p w14:paraId="2F1EE2AB" w14:textId="77777777" w:rsidR="009C036F" w:rsidRPr="00770D0A" w:rsidRDefault="009C036F" w:rsidP="009C036F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 xml:space="preserve">kwartalnych informacji o wykonaniu budżetu </w:t>
      </w:r>
      <w:r>
        <w:rPr>
          <w:rFonts w:ascii="Arial" w:eastAsia="Times New Roman" w:hAnsi="Arial" w:cs="Arial"/>
        </w:rPr>
        <w:t>Zamawiającego</w:t>
      </w:r>
      <w:r w:rsidRPr="00770D0A">
        <w:rPr>
          <w:rFonts w:ascii="Arial" w:eastAsia="Times New Roman" w:hAnsi="Arial" w:cs="Arial"/>
        </w:rPr>
        <w:t xml:space="preserve"> (sprawozdania Rb-NDS, Rb-Z, RB-N, RB-27S i RB 28S,</w:t>
      </w:r>
    </w:p>
    <w:p w14:paraId="4EEA7DA2" w14:textId="77777777" w:rsidR="009C036F" w:rsidRPr="00770D0A" w:rsidRDefault="009C036F" w:rsidP="009C036F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>opinii Regionalnej Izby Obrachunkowej o możliwości sfinansowania deficytu lub niedoboru JST lub/i o prawidłowości załączonej do budżetu  prognozy kw</w:t>
      </w:r>
      <w:r>
        <w:rPr>
          <w:rFonts w:ascii="Arial" w:eastAsia="Times New Roman" w:hAnsi="Arial" w:cs="Arial"/>
        </w:rPr>
        <w:t>oty długu JST- po otrzymaniu z R</w:t>
      </w:r>
      <w:r w:rsidRPr="00770D0A">
        <w:rPr>
          <w:rFonts w:ascii="Arial" w:eastAsia="Times New Roman" w:hAnsi="Arial" w:cs="Arial"/>
        </w:rPr>
        <w:t>egionalnej Izby Obrachunkowej raz do roku,</w:t>
      </w:r>
    </w:p>
    <w:p w14:paraId="14E27C95" w14:textId="77777777" w:rsidR="009C036F" w:rsidRPr="00770D0A" w:rsidRDefault="009C036F" w:rsidP="009C036F">
      <w:pPr>
        <w:widowControl w:val="0"/>
        <w:numPr>
          <w:ilvl w:val="0"/>
          <w:numId w:val="6"/>
        </w:numPr>
        <w:tabs>
          <w:tab w:val="num" w:pos="0"/>
        </w:tabs>
        <w:suppressAutoHyphens/>
        <w:spacing w:after="0" w:line="360" w:lineRule="auto"/>
        <w:ind w:left="567" w:hanging="283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>opinii Regionalnej Izby Obrachunkowej z wykonania budżetu za ostatni rok- po otrzymaniu z RIO raz do roku,</w:t>
      </w:r>
    </w:p>
    <w:p w14:paraId="4FD2139B" w14:textId="77777777" w:rsidR="009C036F" w:rsidRPr="00770D0A" w:rsidRDefault="009C036F" w:rsidP="009C036F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 xml:space="preserve">Informowania </w:t>
      </w:r>
      <w:r>
        <w:rPr>
          <w:rFonts w:ascii="Arial" w:eastAsia="Times New Roman" w:hAnsi="Arial" w:cs="Arial"/>
        </w:rPr>
        <w:t xml:space="preserve">Wykonawcy </w:t>
      </w:r>
      <w:r w:rsidRPr="00770D0A">
        <w:rPr>
          <w:rFonts w:ascii="Arial" w:eastAsia="Times New Roman" w:hAnsi="Arial" w:cs="Arial"/>
        </w:rPr>
        <w:t>o zaciągniętych kre</w:t>
      </w:r>
      <w:r>
        <w:rPr>
          <w:rFonts w:ascii="Arial" w:eastAsia="Times New Roman" w:hAnsi="Arial" w:cs="Arial"/>
        </w:rPr>
        <w:t xml:space="preserve">dytach, pożyczkach, udzielonych </w:t>
      </w:r>
      <w:r w:rsidRPr="00770D0A">
        <w:rPr>
          <w:rFonts w:ascii="Arial" w:eastAsia="Times New Roman" w:hAnsi="Arial" w:cs="Arial"/>
        </w:rPr>
        <w:t>gwarancjach, poręczeniach oraz aktywach oferowanych, jako zabezpieczenie;</w:t>
      </w:r>
    </w:p>
    <w:p w14:paraId="4946F2FB" w14:textId="77777777" w:rsidR="009C036F" w:rsidRPr="00770D0A" w:rsidRDefault="009C036F" w:rsidP="009C036F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>Przestrzegania maksymalnych poziomów zadłużenia i obciążania spłatami w danym roku budżetowym, określonych ustawą o finansach publicznych.</w:t>
      </w:r>
    </w:p>
    <w:p w14:paraId="41E46093" w14:textId="77777777" w:rsidR="009C036F" w:rsidRPr="00770D0A" w:rsidRDefault="009C036F" w:rsidP="009C036F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>Terminowego regulowania wszystkich podatków, należności z tytułu ubezpieczenia społecznego, wynagrodzeń oraz innych zobowiązań.</w:t>
      </w:r>
    </w:p>
    <w:p w14:paraId="7159B5A0" w14:textId="77777777" w:rsidR="009C036F" w:rsidRPr="00E845C2" w:rsidRDefault="009C036F" w:rsidP="009C036F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</w:t>
      </w:r>
      <w:r w:rsidRPr="00770D0A">
        <w:rPr>
          <w:rFonts w:ascii="Arial" w:eastAsia="Times New Roman" w:hAnsi="Arial" w:cs="Arial"/>
        </w:rPr>
        <w:t xml:space="preserve"> upoważnia </w:t>
      </w:r>
      <w:r>
        <w:rPr>
          <w:rFonts w:ascii="Arial" w:eastAsia="Times New Roman" w:hAnsi="Arial" w:cs="Arial"/>
        </w:rPr>
        <w:t>Wykonawcę d</w:t>
      </w:r>
      <w:r w:rsidRPr="00770D0A">
        <w:rPr>
          <w:rFonts w:ascii="Arial" w:eastAsia="Times New Roman" w:hAnsi="Arial" w:cs="Arial"/>
        </w:rPr>
        <w:t>o zasięgania informacji o jego sytuacji ekonomicznej i finansowej w innych bankach i instytucjach.</w:t>
      </w:r>
    </w:p>
    <w:p w14:paraId="1999AD3E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bCs/>
        </w:rPr>
      </w:pPr>
    </w:p>
    <w:p w14:paraId="3797EF94" w14:textId="77777777" w:rsidR="009C036F" w:rsidRPr="00D7537C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bCs/>
        </w:rPr>
      </w:pPr>
      <w:r w:rsidRPr="00D7537C">
        <w:rPr>
          <w:rFonts w:ascii="Arial" w:eastAsia="Times New Roman" w:hAnsi="Arial" w:cs="Arial"/>
          <w:b/>
          <w:bCs/>
        </w:rPr>
        <w:t>§ 16.</w:t>
      </w:r>
    </w:p>
    <w:p w14:paraId="5ACEC240" w14:textId="77777777" w:rsidR="009C036F" w:rsidRPr="00770D0A" w:rsidRDefault="009C036F" w:rsidP="009C036F">
      <w:pPr>
        <w:widowControl w:val="0"/>
        <w:numPr>
          <w:ilvl w:val="0"/>
          <w:numId w:val="4"/>
        </w:numPr>
        <w:tabs>
          <w:tab w:val="left" w:pos="360"/>
        </w:tabs>
        <w:suppressAutoHyphens/>
        <w:spacing w:before="60" w:after="60" w:line="360" w:lineRule="auto"/>
        <w:ind w:hanging="720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>W przypadku zaistnienia jednej lub kilku z następujących okoliczności:</w:t>
      </w:r>
    </w:p>
    <w:p w14:paraId="48FF0803" w14:textId="77777777" w:rsidR="009C036F" w:rsidRDefault="009C036F" w:rsidP="009C036F">
      <w:pPr>
        <w:numPr>
          <w:ilvl w:val="0"/>
          <w:numId w:val="18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</w:t>
      </w:r>
      <w:r w:rsidRPr="00770D0A">
        <w:rPr>
          <w:rFonts w:ascii="Arial" w:eastAsia="Times New Roman" w:hAnsi="Arial" w:cs="Arial"/>
        </w:rPr>
        <w:t xml:space="preserve"> utraci zdolność kredytową, </w:t>
      </w:r>
    </w:p>
    <w:p w14:paraId="7AE3311B" w14:textId="77777777" w:rsidR="009C036F" w:rsidRPr="00345D51" w:rsidRDefault="009C036F" w:rsidP="009C036F">
      <w:pPr>
        <w:numPr>
          <w:ilvl w:val="0"/>
          <w:numId w:val="18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345D51">
        <w:rPr>
          <w:rFonts w:ascii="Arial" w:eastAsia="Times New Roman" w:hAnsi="Arial" w:cs="Arial"/>
        </w:rPr>
        <w:t>Zamawiający nie dotrzyma jednego lub kilku warunków udzielenia Kredytu,</w:t>
      </w:r>
    </w:p>
    <w:p w14:paraId="78DFC6BA" w14:textId="77777777" w:rsidR="009C036F" w:rsidRPr="00770D0A" w:rsidRDefault="009C036F" w:rsidP="009C036F">
      <w:pPr>
        <w:spacing w:after="0" w:line="360" w:lineRule="auto"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Wykonawca zastrzega sobie prawo do </w:t>
      </w:r>
      <w:r w:rsidRPr="00770D0A">
        <w:rPr>
          <w:rFonts w:ascii="Arial" w:eastAsia="Times New Roman" w:hAnsi="Arial" w:cs="Arial"/>
        </w:rPr>
        <w:t xml:space="preserve">wypowiedzenia Umowy w całości lub w części i po upływie okresu wypowiedzenia do zażądania spłaty Kredytu odpowiednio w całości lub </w:t>
      </w:r>
      <w:r>
        <w:rPr>
          <w:rFonts w:ascii="Arial" w:eastAsia="Times New Roman" w:hAnsi="Arial" w:cs="Arial"/>
        </w:rPr>
        <w:br/>
      </w:r>
      <w:r w:rsidRPr="00770D0A">
        <w:rPr>
          <w:rFonts w:ascii="Arial" w:eastAsia="Times New Roman" w:hAnsi="Arial" w:cs="Arial"/>
        </w:rPr>
        <w:t>w części przekraczającej kwotę obniżone</w:t>
      </w:r>
      <w:r>
        <w:rPr>
          <w:rFonts w:ascii="Arial" w:eastAsia="Times New Roman" w:hAnsi="Arial" w:cs="Arial"/>
        </w:rPr>
        <w:t>go Kredytu</w:t>
      </w:r>
    </w:p>
    <w:p w14:paraId="3BD7B965" w14:textId="77777777" w:rsidR="009C036F" w:rsidRPr="00770D0A" w:rsidRDefault="009C036F" w:rsidP="009C036F">
      <w:pPr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Arial" w:eastAsia="Times New Roman" w:hAnsi="Arial" w:cs="Arial"/>
          <w:color w:val="FF0000"/>
        </w:rPr>
      </w:pPr>
      <w:r w:rsidRPr="00770D0A">
        <w:rPr>
          <w:rFonts w:ascii="Arial" w:eastAsia="Times New Roman" w:hAnsi="Arial" w:cs="Arial"/>
        </w:rPr>
        <w:t>2.</w:t>
      </w:r>
      <w:r w:rsidRPr="00770D0A">
        <w:rPr>
          <w:rFonts w:ascii="Arial" w:eastAsia="Times New Roman" w:hAnsi="Arial" w:cs="Arial"/>
        </w:rPr>
        <w:tab/>
        <w:t xml:space="preserve">Termin wypowiedzenia Umowy przez </w:t>
      </w:r>
      <w:r>
        <w:rPr>
          <w:rFonts w:ascii="Arial" w:eastAsia="Times New Roman" w:hAnsi="Arial" w:cs="Arial"/>
        </w:rPr>
        <w:t xml:space="preserve">Wykonawcę </w:t>
      </w:r>
      <w:r w:rsidRPr="00770D0A">
        <w:rPr>
          <w:rFonts w:ascii="Arial" w:eastAsia="Times New Roman" w:hAnsi="Arial" w:cs="Arial"/>
        </w:rPr>
        <w:t xml:space="preserve"> wynosi 30 dni od dnia doręczenia oświadczenia o wypowiedzeniu. </w:t>
      </w:r>
    </w:p>
    <w:p w14:paraId="5DF019DA" w14:textId="77777777" w:rsidR="009C036F" w:rsidRPr="00770D0A" w:rsidRDefault="009C036F" w:rsidP="009C036F">
      <w:p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eastAsia="Times New Roman" w:hAnsi="Arial" w:cs="Arial"/>
        </w:rPr>
      </w:pPr>
      <w:r w:rsidRPr="00770D0A">
        <w:rPr>
          <w:rFonts w:ascii="Arial" w:eastAsia="Times New Roman" w:hAnsi="Arial" w:cs="Arial"/>
        </w:rPr>
        <w:t>3.</w:t>
      </w:r>
      <w:r w:rsidRPr="00770D0A"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>Zamawiającemu</w:t>
      </w:r>
      <w:r w:rsidRPr="00770D0A">
        <w:rPr>
          <w:rFonts w:ascii="Arial" w:eastAsia="Times New Roman" w:hAnsi="Arial" w:cs="Arial"/>
        </w:rPr>
        <w:t xml:space="preserve"> przysługuje prawo do wypowiedzenia Umowy z 30 dniowym okresem wypowiedzenia, liczonym od dnia złożenia </w:t>
      </w:r>
      <w:r>
        <w:rPr>
          <w:rFonts w:ascii="Arial" w:eastAsia="Times New Roman" w:hAnsi="Arial" w:cs="Arial"/>
        </w:rPr>
        <w:t xml:space="preserve">Wykonawcy </w:t>
      </w:r>
      <w:r w:rsidRPr="00770D0A">
        <w:rPr>
          <w:rFonts w:ascii="Arial" w:eastAsia="Times New Roman" w:hAnsi="Arial" w:cs="Arial"/>
        </w:rPr>
        <w:t xml:space="preserve"> pisemnego oświadczenia </w:t>
      </w:r>
      <w:r>
        <w:rPr>
          <w:rFonts w:ascii="Arial" w:eastAsia="Times New Roman" w:hAnsi="Arial" w:cs="Arial"/>
        </w:rPr>
        <w:t xml:space="preserve">                                     </w:t>
      </w:r>
      <w:r w:rsidRPr="00770D0A">
        <w:rPr>
          <w:rFonts w:ascii="Arial" w:eastAsia="Times New Roman" w:hAnsi="Arial" w:cs="Arial"/>
        </w:rPr>
        <w:t>o wypowiedzeniu tej Umowy.</w:t>
      </w:r>
    </w:p>
    <w:p w14:paraId="5F1CA8F2" w14:textId="77777777" w:rsidR="009C036F" w:rsidRPr="00770D0A" w:rsidRDefault="009C036F" w:rsidP="009C036F">
      <w:p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</w:t>
      </w:r>
      <w:r w:rsidRPr="00770D0A">
        <w:rPr>
          <w:rFonts w:ascii="Arial" w:eastAsia="Times New Roman" w:hAnsi="Arial" w:cs="Arial"/>
        </w:rPr>
        <w:t>.</w:t>
      </w:r>
      <w:r w:rsidRPr="00770D0A">
        <w:rPr>
          <w:rFonts w:ascii="Arial" w:eastAsia="Times New Roman" w:hAnsi="Arial" w:cs="Arial"/>
        </w:rPr>
        <w:tab/>
        <w:t xml:space="preserve">W przypadku wypowiedzenia Umowy przez </w:t>
      </w:r>
      <w:r>
        <w:rPr>
          <w:rFonts w:ascii="Arial" w:eastAsia="Times New Roman" w:hAnsi="Arial" w:cs="Arial"/>
        </w:rPr>
        <w:t>Zamawiającego</w:t>
      </w:r>
      <w:r w:rsidRPr="00770D0A">
        <w:rPr>
          <w:rFonts w:ascii="Arial" w:eastAsia="Times New Roman" w:hAnsi="Arial" w:cs="Arial"/>
        </w:rPr>
        <w:t xml:space="preserve"> lub w przypadku wypowiedzenia Umowy przez </w:t>
      </w:r>
      <w:r>
        <w:rPr>
          <w:rFonts w:ascii="Arial" w:eastAsia="Times New Roman" w:hAnsi="Arial" w:cs="Arial"/>
        </w:rPr>
        <w:t>Wykonawcę</w:t>
      </w:r>
      <w:r w:rsidRPr="00770D0A">
        <w:rPr>
          <w:rFonts w:ascii="Arial" w:eastAsia="Times New Roman" w:hAnsi="Arial" w:cs="Arial"/>
        </w:rPr>
        <w:t xml:space="preserve"> w całości lub w części, </w:t>
      </w:r>
      <w:r>
        <w:rPr>
          <w:rFonts w:ascii="Arial" w:eastAsia="Times New Roman" w:hAnsi="Arial" w:cs="Arial"/>
        </w:rPr>
        <w:t>Zamawiający</w:t>
      </w:r>
      <w:r w:rsidRPr="00770D0A">
        <w:rPr>
          <w:rFonts w:ascii="Arial" w:eastAsia="Times New Roman" w:hAnsi="Arial" w:cs="Arial"/>
        </w:rPr>
        <w:t xml:space="preserve"> zobowiązany będzie do spłacenia odpowiednio całości lub części wykorzystanego Kredytu, udzielonego na mocy wypowiedzianej Umowy, wraz z należnymi</w:t>
      </w:r>
      <w:r>
        <w:rPr>
          <w:rFonts w:ascii="Arial" w:eastAsia="Times New Roman" w:hAnsi="Arial" w:cs="Arial"/>
        </w:rPr>
        <w:t xml:space="preserve"> Wykonawcy </w:t>
      </w:r>
      <w:r w:rsidRPr="00770D0A">
        <w:rPr>
          <w:rFonts w:ascii="Arial" w:eastAsia="Times New Roman" w:hAnsi="Arial" w:cs="Arial"/>
        </w:rPr>
        <w:t xml:space="preserve"> odsetkami</w:t>
      </w:r>
      <w:r w:rsidRPr="00770D0A">
        <w:rPr>
          <w:rFonts w:ascii="Arial" w:eastAsia="Times New Roman" w:hAnsi="Arial" w:cs="Arial"/>
          <w:color w:val="FF0000"/>
        </w:rPr>
        <w:t xml:space="preserve"> </w:t>
      </w:r>
      <w:r w:rsidRPr="00770D0A">
        <w:rPr>
          <w:rFonts w:ascii="Arial" w:eastAsia="Times New Roman" w:hAnsi="Arial" w:cs="Arial"/>
        </w:rPr>
        <w:t>z tytułu tego Kredytu, najpóźniej następnego dnia po upływie okresu wypowiedzenia.</w:t>
      </w:r>
    </w:p>
    <w:p w14:paraId="698A2334" w14:textId="77777777" w:rsidR="009C036F" w:rsidRPr="00D355D4" w:rsidRDefault="009C036F" w:rsidP="009C036F">
      <w:pPr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</w:rPr>
        <w:t>5</w:t>
      </w:r>
      <w:r w:rsidRPr="00770D0A">
        <w:rPr>
          <w:rFonts w:ascii="Arial" w:eastAsia="Times New Roman" w:hAnsi="Arial" w:cs="Arial"/>
        </w:rPr>
        <w:t>.</w:t>
      </w:r>
      <w:r w:rsidRPr="00770D0A">
        <w:rPr>
          <w:rFonts w:ascii="Arial" w:eastAsia="Times New Roman" w:hAnsi="Arial" w:cs="Arial"/>
        </w:rPr>
        <w:tab/>
        <w:t xml:space="preserve">W przypadku, gdy </w:t>
      </w:r>
      <w:r>
        <w:rPr>
          <w:rFonts w:ascii="Arial" w:eastAsia="Times New Roman" w:hAnsi="Arial" w:cs="Arial"/>
        </w:rPr>
        <w:t>Zamawiający</w:t>
      </w:r>
      <w:r w:rsidRPr="00770D0A">
        <w:rPr>
          <w:rFonts w:ascii="Arial" w:eastAsia="Times New Roman" w:hAnsi="Arial" w:cs="Arial"/>
        </w:rPr>
        <w:t xml:space="preserve"> nie dokona spłaty należności </w:t>
      </w:r>
      <w:r>
        <w:rPr>
          <w:rFonts w:ascii="Arial" w:eastAsia="Times New Roman" w:hAnsi="Arial" w:cs="Arial"/>
        </w:rPr>
        <w:t xml:space="preserve">Wykonawcy </w:t>
      </w:r>
      <w:r w:rsidRPr="00770D0A">
        <w:rPr>
          <w:rFonts w:ascii="Arial" w:eastAsia="Times New Roman" w:hAnsi="Arial" w:cs="Arial"/>
        </w:rPr>
        <w:t xml:space="preserve"> w terminie ustalonym w Umowie lub najpóźniej następnego dnia po upływie okresu wypowiedzenia, </w:t>
      </w:r>
      <w:r>
        <w:rPr>
          <w:rFonts w:ascii="Arial" w:eastAsia="Times New Roman" w:hAnsi="Arial" w:cs="Arial"/>
        </w:rPr>
        <w:t xml:space="preserve">Wykonawcy </w:t>
      </w:r>
      <w:r w:rsidRPr="00770D0A">
        <w:rPr>
          <w:rFonts w:ascii="Arial" w:eastAsia="Times New Roman" w:hAnsi="Arial" w:cs="Arial"/>
        </w:rPr>
        <w:t xml:space="preserve">i będzie przysługiwało prawo do dochodzenia zaspokojenia swoich należności z całego majątku </w:t>
      </w:r>
      <w:r>
        <w:rPr>
          <w:rFonts w:ascii="Arial" w:eastAsia="Times New Roman" w:hAnsi="Arial" w:cs="Arial"/>
        </w:rPr>
        <w:t>Zamawiającego</w:t>
      </w:r>
      <w:r w:rsidRPr="00770D0A">
        <w:rPr>
          <w:rFonts w:ascii="Arial" w:eastAsia="Times New Roman" w:hAnsi="Arial" w:cs="Arial"/>
        </w:rPr>
        <w:t xml:space="preserve"> i posiadanego prawnego zabezpieczenia spłaty Kredytu, w tym prawo do ściągnięcia zadłużenia przeterminowanego, łącznie z należnymi odsetkami  i kosztami dochodzenia należności </w:t>
      </w:r>
      <w:r>
        <w:rPr>
          <w:rFonts w:ascii="Arial" w:eastAsia="Times New Roman" w:hAnsi="Arial" w:cs="Arial"/>
        </w:rPr>
        <w:t xml:space="preserve">Wykonawcy. </w:t>
      </w:r>
    </w:p>
    <w:p w14:paraId="7375732E" w14:textId="77777777" w:rsidR="009C036F" w:rsidRDefault="009C036F" w:rsidP="009C036F">
      <w:pPr>
        <w:spacing w:line="360" w:lineRule="auto"/>
        <w:jc w:val="center"/>
        <w:rPr>
          <w:rFonts w:ascii="Arial" w:hAnsi="Arial" w:cs="Arial"/>
        </w:rPr>
      </w:pPr>
    </w:p>
    <w:p w14:paraId="7BD09E20" w14:textId="77777777" w:rsidR="009C036F" w:rsidRPr="00E30C19" w:rsidRDefault="009C036F" w:rsidP="009C036F">
      <w:pPr>
        <w:spacing w:line="360" w:lineRule="auto"/>
        <w:jc w:val="center"/>
        <w:rPr>
          <w:rFonts w:ascii="Arial" w:hAnsi="Arial" w:cs="Arial"/>
          <w:b/>
        </w:rPr>
      </w:pPr>
      <w:r w:rsidRPr="00E30C19">
        <w:rPr>
          <w:rFonts w:ascii="Arial" w:hAnsi="Arial" w:cs="Arial"/>
          <w:b/>
        </w:rPr>
        <w:t>§17.</w:t>
      </w:r>
    </w:p>
    <w:p w14:paraId="0D4F198E" w14:textId="77777777" w:rsidR="009C036F" w:rsidRDefault="009C036F" w:rsidP="009C036F">
      <w:pPr>
        <w:spacing w:line="360" w:lineRule="auto"/>
        <w:rPr>
          <w:rFonts w:ascii="Arial" w:hAnsi="Arial" w:cs="Arial"/>
        </w:rPr>
      </w:pPr>
      <w:r w:rsidRPr="00EF1F26">
        <w:rPr>
          <w:rFonts w:ascii="Arial" w:hAnsi="Arial" w:cs="Arial"/>
        </w:rPr>
        <w:t>W sprawach dotyczących przedmiotu umowy nie objętych jej postanowieniami stosuje się przepisy prawne: Prawo Zamówień Publicznych, Kodeksu Cywilnego, Prawa Bankowego, a także postanowienia zawarte w Specyfikacji  Warunków Zamówienia, która jest załącznikiem do umowy.</w:t>
      </w:r>
    </w:p>
    <w:p w14:paraId="2E940DAA" w14:textId="77777777" w:rsidR="009C036F" w:rsidRPr="00E30C19" w:rsidRDefault="009C036F" w:rsidP="009C036F">
      <w:pPr>
        <w:spacing w:line="360" w:lineRule="auto"/>
        <w:jc w:val="center"/>
        <w:rPr>
          <w:rFonts w:ascii="Arial" w:hAnsi="Arial" w:cs="Arial"/>
          <w:b/>
        </w:rPr>
      </w:pPr>
      <w:r w:rsidRPr="00E30C19">
        <w:rPr>
          <w:rFonts w:ascii="Arial" w:hAnsi="Arial" w:cs="Arial"/>
          <w:b/>
        </w:rPr>
        <w:t>§18.</w:t>
      </w:r>
    </w:p>
    <w:p w14:paraId="00DD0BA0" w14:textId="77777777" w:rsidR="009C036F" w:rsidRPr="005F0C4E" w:rsidRDefault="009C036F" w:rsidP="009C036F">
      <w:pPr>
        <w:autoSpaceDE w:val="0"/>
        <w:autoSpaceDN w:val="0"/>
        <w:adjustRightInd w:val="0"/>
        <w:spacing w:before="60" w:after="6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</w:t>
      </w:r>
      <w:r w:rsidRPr="00770D0A">
        <w:rPr>
          <w:rFonts w:ascii="Arial" w:eastAsia="Times New Roman" w:hAnsi="Arial" w:cs="Arial"/>
        </w:rPr>
        <w:t xml:space="preserve"> może zgłosić reklamację, dotyczącą usług świadczonych przez Bank, zgodnie z zasadami składania reklamacji w danym Banku. Bank rozpatruje reklamacje zgodnie z trybem rozpatrywania reklamacji obowiązującym w danym Banku</w:t>
      </w:r>
    </w:p>
    <w:p w14:paraId="3B13BCF0" w14:textId="77777777" w:rsidR="009C036F" w:rsidRPr="00E30C19" w:rsidRDefault="009C036F" w:rsidP="009C036F">
      <w:pPr>
        <w:spacing w:line="360" w:lineRule="auto"/>
        <w:jc w:val="center"/>
        <w:rPr>
          <w:rFonts w:ascii="Arial" w:hAnsi="Arial" w:cs="Arial"/>
          <w:b/>
        </w:rPr>
      </w:pPr>
      <w:r w:rsidRPr="00E30C19">
        <w:rPr>
          <w:rFonts w:ascii="Arial" w:hAnsi="Arial" w:cs="Arial"/>
          <w:b/>
        </w:rPr>
        <w:t>§ 19.</w:t>
      </w:r>
    </w:p>
    <w:p w14:paraId="7F44056C" w14:textId="77777777" w:rsidR="009C036F" w:rsidRDefault="009C036F" w:rsidP="009C036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Spory wynikłe na tle realizacji umowy podlegają rozpatrzeniu według prawa polskiego przez właściwy rzeczowo sąd w Kielcach.</w:t>
      </w:r>
    </w:p>
    <w:p w14:paraId="6F90FB6A" w14:textId="77777777" w:rsidR="009C036F" w:rsidRDefault="009C036F" w:rsidP="009C036F">
      <w:pPr>
        <w:spacing w:after="0" w:line="360" w:lineRule="auto"/>
        <w:jc w:val="center"/>
        <w:rPr>
          <w:rFonts w:ascii="Arial" w:hAnsi="Arial" w:cs="Arial"/>
        </w:rPr>
      </w:pPr>
    </w:p>
    <w:p w14:paraId="280A0307" w14:textId="77777777" w:rsidR="009C036F" w:rsidRPr="00E30C19" w:rsidRDefault="009C036F" w:rsidP="009C036F">
      <w:pPr>
        <w:spacing w:after="0" w:line="360" w:lineRule="auto"/>
        <w:jc w:val="center"/>
        <w:rPr>
          <w:rFonts w:ascii="Arial" w:hAnsi="Arial" w:cs="Arial"/>
          <w:b/>
        </w:rPr>
      </w:pPr>
      <w:r w:rsidRPr="00E30C19">
        <w:rPr>
          <w:rFonts w:ascii="Arial" w:hAnsi="Arial" w:cs="Arial"/>
          <w:b/>
        </w:rPr>
        <w:t>§ 20.</w:t>
      </w:r>
    </w:p>
    <w:p w14:paraId="2322DE37" w14:textId="77777777" w:rsidR="009C036F" w:rsidRDefault="009C036F" w:rsidP="009C036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Wszelkie zmiany niniejszej umowy wymagają formy pisemnej, pod rygorem nieważności.</w:t>
      </w:r>
    </w:p>
    <w:p w14:paraId="0BB3A014" w14:textId="77777777" w:rsidR="009C036F" w:rsidRDefault="009C036F" w:rsidP="009C036F">
      <w:pPr>
        <w:spacing w:after="0" w:line="360" w:lineRule="auto"/>
        <w:rPr>
          <w:rFonts w:ascii="Arial" w:hAnsi="Arial" w:cs="Arial"/>
        </w:rPr>
      </w:pPr>
    </w:p>
    <w:p w14:paraId="0510C64F" w14:textId="77777777" w:rsidR="009C036F" w:rsidRPr="00E30C19" w:rsidRDefault="009C036F" w:rsidP="009C036F">
      <w:pPr>
        <w:spacing w:after="0" w:line="360" w:lineRule="auto"/>
        <w:jc w:val="center"/>
        <w:rPr>
          <w:rFonts w:ascii="Arial" w:hAnsi="Arial" w:cs="Arial"/>
          <w:b/>
        </w:rPr>
      </w:pPr>
      <w:r w:rsidRPr="00E30C19">
        <w:rPr>
          <w:rFonts w:ascii="Arial" w:hAnsi="Arial" w:cs="Arial"/>
          <w:b/>
        </w:rPr>
        <w:t>§ 21.</w:t>
      </w:r>
    </w:p>
    <w:p w14:paraId="6F946A29" w14:textId="77777777" w:rsidR="009C036F" w:rsidRDefault="009C036F" w:rsidP="009C036F">
      <w:pPr>
        <w:spacing w:after="0"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i Zamawiający zobowiązują się do zachowania w tajemnicy wszelkich informacji uzyskanych w trakcie realiza</w:t>
      </w:r>
      <w:r>
        <w:rPr>
          <w:rFonts w:ascii="Arial" w:hAnsi="Arial" w:cs="Arial"/>
        </w:rPr>
        <w:softHyphen/>
        <w:t>cji umowy z wyjątkiem informacji, których ujawnienia wymagają przepisy ustaw, ale tylko w niezbędnym do tego obowiązku zakresie.</w:t>
      </w:r>
    </w:p>
    <w:p w14:paraId="2BB9A034" w14:textId="77777777" w:rsidR="009C036F" w:rsidRDefault="009C036F" w:rsidP="009C036F">
      <w:pPr>
        <w:spacing w:after="0" w:line="360" w:lineRule="auto"/>
        <w:contextualSpacing/>
        <w:rPr>
          <w:rFonts w:ascii="Arial" w:hAnsi="Arial" w:cs="Arial"/>
        </w:rPr>
      </w:pPr>
    </w:p>
    <w:p w14:paraId="0B43C7BB" w14:textId="77777777" w:rsidR="009C036F" w:rsidRPr="00E30C19" w:rsidRDefault="009C036F" w:rsidP="009C036F">
      <w:pPr>
        <w:spacing w:after="0" w:line="360" w:lineRule="auto"/>
        <w:jc w:val="center"/>
        <w:rPr>
          <w:rFonts w:ascii="Arial" w:hAnsi="Arial" w:cs="Arial"/>
          <w:b/>
        </w:rPr>
      </w:pPr>
      <w:r w:rsidRPr="00E30C19">
        <w:rPr>
          <w:rFonts w:ascii="Arial" w:hAnsi="Arial" w:cs="Arial"/>
          <w:b/>
        </w:rPr>
        <w:t>§ 22.</w:t>
      </w:r>
    </w:p>
    <w:p w14:paraId="4252066F" w14:textId="77777777" w:rsidR="009C036F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Adresem Wykonawcy do doręczeń wszelkiej korespondencji związanej z niniejszą umową jest  adres wskazany  w  Umowie. O każdej  zmianie  adresu  Wyko</w:t>
      </w:r>
      <w:r>
        <w:rPr>
          <w:rFonts w:ascii="Arial" w:hAnsi="Arial" w:cs="Arial"/>
        </w:rPr>
        <w:softHyphen/>
        <w:t>nawca jest zobowią</w:t>
      </w:r>
      <w:r>
        <w:rPr>
          <w:rFonts w:ascii="Arial" w:hAnsi="Arial" w:cs="Arial"/>
        </w:rPr>
        <w:softHyphen/>
        <w:t>zany niezwłocznie powiadomić Zamawiającego. W przypadku zaniechania tego obowiązku, korespondencja wysłana do Wykonawcy na ostatni jego adres znany Zama</w:t>
      </w:r>
      <w:r>
        <w:rPr>
          <w:rFonts w:ascii="Arial" w:hAnsi="Arial" w:cs="Arial"/>
        </w:rPr>
        <w:softHyphen/>
        <w:t>wiającemu, uważana jest za skutecznie dorę</w:t>
      </w:r>
      <w:r>
        <w:rPr>
          <w:rFonts w:ascii="Arial" w:hAnsi="Arial" w:cs="Arial"/>
        </w:rPr>
        <w:softHyphen/>
        <w:t xml:space="preserve">czoną. </w:t>
      </w:r>
    </w:p>
    <w:p w14:paraId="5FCD9E53" w14:textId="77777777" w:rsidR="009C036F" w:rsidRPr="00D964EC" w:rsidRDefault="009C036F" w:rsidP="009C036F">
      <w:pPr>
        <w:spacing w:after="0" w:line="360" w:lineRule="auto"/>
        <w:jc w:val="center"/>
        <w:rPr>
          <w:rFonts w:ascii="Arial" w:hAnsi="Arial" w:cs="Arial"/>
          <w:b/>
        </w:rPr>
      </w:pPr>
      <w:r w:rsidRPr="00D964EC">
        <w:rPr>
          <w:rFonts w:ascii="Arial" w:hAnsi="Arial" w:cs="Arial"/>
          <w:b/>
        </w:rPr>
        <w:t>§ 23.</w:t>
      </w:r>
    </w:p>
    <w:p w14:paraId="6E3FB35C" w14:textId="77777777" w:rsidR="009C036F" w:rsidRPr="00EF1F26" w:rsidRDefault="009C036F" w:rsidP="009C036F">
      <w:pPr>
        <w:spacing w:line="360" w:lineRule="auto"/>
        <w:rPr>
          <w:rFonts w:ascii="Arial" w:hAnsi="Arial" w:cs="Arial"/>
        </w:rPr>
      </w:pPr>
      <w:r w:rsidRPr="00EF1F26">
        <w:rPr>
          <w:rFonts w:ascii="Arial" w:hAnsi="Arial" w:cs="Arial"/>
        </w:rPr>
        <w:t>Umowa została sporządzona w dwóch jednobrzmiących egzemplarzach, po jednym egzemplarze dla każdej ze stron.</w:t>
      </w:r>
    </w:p>
    <w:p w14:paraId="1CD0CF21" w14:textId="77777777" w:rsidR="009C036F" w:rsidRPr="00EF1F26" w:rsidRDefault="009C036F" w:rsidP="009C036F">
      <w:pPr>
        <w:spacing w:line="360" w:lineRule="auto"/>
        <w:jc w:val="both"/>
        <w:rPr>
          <w:rFonts w:ascii="Arial" w:hAnsi="Arial" w:cs="Arial"/>
        </w:rPr>
      </w:pPr>
    </w:p>
    <w:p w14:paraId="11A6DE76" w14:textId="77777777" w:rsidR="009C036F" w:rsidRPr="00EF1F26" w:rsidRDefault="009C036F" w:rsidP="009C036F">
      <w:pPr>
        <w:spacing w:line="360" w:lineRule="auto"/>
        <w:jc w:val="both"/>
        <w:rPr>
          <w:rFonts w:ascii="Arial" w:hAnsi="Arial" w:cs="Arial"/>
        </w:rPr>
      </w:pPr>
      <w:r w:rsidRPr="00EF1F26">
        <w:rPr>
          <w:rFonts w:ascii="Arial" w:hAnsi="Arial" w:cs="Arial"/>
        </w:rPr>
        <w:t xml:space="preserve"> ...............................................................</w:t>
      </w:r>
      <w:r w:rsidRPr="00EF1F2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</w:t>
      </w:r>
      <w:r w:rsidRPr="00EF1F26">
        <w:rPr>
          <w:rFonts w:ascii="Arial" w:hAnsi="Arial" w:cs="Arial"/>
        </w:rPr>
        <w:t>.............................................................</w:t>
      </w:r>
      <w:r>
        <w:rPr>
          <w:rFonts w:ascii="Arial" w:hAnsi="Arial" w:cs="Arial"/>
        </w:rPr>
        <w:t>..</w:t>
      </w:r>
      <w:r w:rsidRPr="00EF1F26">
        <w:rPr>
          <w:rFonts w:ascii="Arial" w:hAnsi="Arial" w:cs="Arial"/>
        </w:rPr>
        <w:t>.......  ( stempel i podpis/y osób działających</w:t>
      </w:r>
      <w:r w:rsidRPr="00EF1F26">
        <w:rPr>
          <w:rFonts w:ascii="Arial" w:hAnsi="Arial" w:cs="Arial"/>
        </w:rPr>
        <w:tab/>
      </w:r>
      <w:r w:rsidRPr="00EF1F26">
        <w:rPr>
          <w:rFonts w:ascii="Arial" w:hAnsi="Arial" w:cs="Arial"/>
        </w:rPr>
        <w:tab/>
        <w:t xml:space="preserve">  (stempel i podpisy osób działających </w:t>
      </w:r>
    </w:p>
    <w:p w14:paraId="49B1148E" w14:textId="77777777" w:rsidR="009C036F" w:rsidRPr="00EF1F26" w:rsidRDefault="009C036F" w:rsidP="009C036F">
      <w:pPr>
        <w:spacing w:line="360" w:lineRule="auto"/>
        <w:jc w:val="both"/>
        <w:rPr>
          <w:rFonts w:ascii="Arial" w:hAnsi="Arial" w:cs="Arial"/>
        </w:rPr>
      </w:pPr>
      <w:r w:rsidRPr="00EF1F26">
        <w:rPr>
          <w:rFonts w:ascii="Arial" w:hAnsi="Arial" w:cs="Arial"/>
        </w:rPr>
        <w:t xml:space="preserve">w imieniu </w:t>
      </w:r>
      <w:r>
        <w:rPr>
          <w:rFonts w:ascii="Arial" w:hAnsi="Arial" w:cs="Arial"/>
        </w:rPr>
        <w:t>Zamawiającego</w:t>
      </w:r>
      <w:r w:rsidRPr="00EF1F26">
        <w:rPr>
          <w:rFonts w:ascii="Arial" w:hAnsi="Arial" w:cs="Arial"/>
        </w:rPr>
        <w:t>)</w:t>
      </w:r>
      <w:r w:rsidRPr="00EF1F26">
        <w:rPr>
          <w:rFonts w:ascii="Arial" w:hAnsi="Arial" w:cs="Arial"/>
        </w:rPr>
        <w:tab/>
      </w:r>
      <w:r w:rsidRPr="00EF1F2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</w:t>
      </w:r>
      <w:r w:rsidRPr="00EF1F2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</w:t>
      </w:r>
      <w:r w:rsidRPr="00EF1F26">
        <w:rPr>
          <w:rFonts w:ascii="Arial" w:hAnsi="Arial" w:cs="Arial"/>
        </w:rPr>
        <w:t xml:space="preserve"> w imieniu </w:t>
      </w:r>
      <w:r>
        <w:rPr>
          <w:rFonts w:ascii="Arial" w:hAnsi="Arial" w:cs="Arial"/>
        </w:rPr>
        <w:t>Wykonawcy</w:t>
      </w:r>
      <w:r w:rsidRPr="00EF1F26">
        <w:rPr>
          <w:rFonts w:ascii="Arial" w:hAnsi="Arial" w:cs="Arial"/>
        </w:rPr>
        <w:t xml:space="preserve">  )</w:t>
      </w:r>
    </w:p>
    <w:p w14:paraId="296E7490" w14:textId="77777777" w:rsidR="009C036F" w:rsidRPr="00770D0A" w:rsidRDefault="009C036F" w:rsidP="009C036F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D7A7E26" w14:textId="77777777" w:rsidR="009C036F" w:rsidRPr="00770D0A" w:rsidRDefault="009C036F" w:rsidP="009C036F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70D0A">
        <w:rPr>
          <w:rFonts w:ascii="Arial" w:eastAsia="Times New Roman" w:hAnsi="Arial" w:cs="Arial"/>
          <w:lang w:eastAsia="pl-PL"/>
        </w:rPr>
        <w:tab/>
      </w:r>
      <w:r w:rsidRPr="00770D0A">
        <w:rPr>
          <w:rFonts w:ascii="Arial" w:eastAsia="Times New Roman" w:hAnsi="Arial" w:cs="Arial"/>
          <w:lang w:eastAsia="pl-PL"/>
        </w:rPr>
        <w:tab/>
      </w:r>
      <w:r w:rsidRPr="00770D0A">
        <w:rPr>
          <w:rFonts w:ascii="Arial" w:eastAsia="Times New Roman" w:hAnsi="Arial" w:cs="Arial"/>
          <w:lang w:eastAsia="pl-PL"/>
        </w:rPr>
        <w:tab/>
      </w:r>
      <w:r w:rsidRPr="00770D0A">
        <w:rPr>
          <w:rFonts w:ascii="Arial" w:eastAsia="Times New Roman" w:hAnsi="Arial" w:cs="Arial"/>
          <w:lang w:eastAsia="pl-PL"/>
        </w:rPr>
        <w:tab/>
      </w:r>
      <w:r w:rsidRPr="00770D0A">
        <w:rPr>
          <w:rFonts w:ascii="Arial" w:eastAsia="Times New Roman" w:hAnsi="Arial" w:cs="Arial"/>
          <w:lang w:eastAsia="pl-PL"/>
        </w:rPr>
        <w:tab/>
      </w:r>
      <w:r w:rsidRPr="00770D0A">
        <w:rPr>
          <w:rFonts w:ascii="Arial" w:eastAsia="Times New Roman" w:hAnsi="Arial" w:cs="Arial"/>
          <w:lang w:eastAsia="pl-PL"/>
        </w:rPr>
        <w:tab/>
      </w:r>
      <w:r w:rsidRPr="00770D0A">
        <w:rPr>
          <w:rFonts w:ascii="Arial" w:eastAsia="Times New Roman" w:hAnsi="Arial" w:cs="Arial"/>
          <w:lang w:eastAsia="pl-PL"/>
        </w:rPr>
        <w:tab/>
      </w:r>
      <w:r w:rsidRPr="00770D0A">
        <w:rPr>
          <w:rFonts w:ascii="Arial" w:eastAsia="Times New Roman" w:hAnsi="Arial" w:cs="Arial"/>
          <w:lang w:eastAsia="pl-PL"/>
        </w:rPr>
        <w:tab/>
        <w:t xml:space="preserve">                                                                                                                                                                                        ............................................................................</w:t>
      </w:r>
      <w:r w:rsidRPr="00770D0A">
        <w:rPr>
          <w:rFonts w:ascii="Arial" w:eastAsia="Times New Roman" w:hAnsi="Arial" w:cs="Arial"/>
          <w:lang w:eastAsia="pl-PL"/>
        </w:rPr>
        <w:tab/>
        <w:t xml:space="preserve">  ……………………………………………</w:t>
      </w:r>
    </w:p>
    <w:p w14:paraId="2F46365F" w14:textId="77777777" w:rsidR="009C036F" w:rsidRPr="00770D0A" w:rsidRDefault="009C036F" w:rsidP="009C036F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lang w:eastAsia="pl-PL"/>
        </w:rPr>
      </w:pPr>
      <w:r w:rsidRPr="00770D0A">
        <w:rPr>
          <w:rFonts w:ascii="Arial" w:eastAsia="Times New Roman" w:hAnsi="Arial" w:cs="Arial"/>
          <w:i/>
          <w:sz w:val="20"/>
          <w:lang w:eastAsia="pl-PL"/>
        </w:rPr>
        <w:t>(</w:t>
      </w:r>
      <w:r w:rsidRPr="00770D0A">
        <w:rPr>
          <w:rFonts w:ascii="Arial" w:eastAsia="Times New Roman" w:hAnsi="Arial" w:cs="Arial"/>
          <w:i/>
          <w:sz w:val="16"/>
          <w:lang w:eastAsia="pl-PL"/>
        </w:rPr>
        <w:t>pieczęć firmowa i podpisy osób działających</w:t>
      </w:r>
      <w:r w:rsidRPr="00770D0A">
        <w:rPr>
          <w:rFonts w:ascii="Arial" w:eastAsia="Times New Roman" w:hAnsi="Arial" w:cs="Arial"/>
          <w:i/>
          <w:sz w:val="18"/>
          <w:lang w:eastAsia="pl-PL"/>
        </w:rPr>
        <w:t xml:space="preserve">                                                             </w:t>
      </w:r>
      <w:r w:rsidRPr="00770D0A">
        <w:rPr>
          <w:rFonts w:ascii="Arial" w:eastAsia="Times New Roman" w:hAnsi="Arial" w:cs="Arial"/>
          <w:i/>
          <w:sz w:val="16"/>
          <w:lang w:eastAsia="pl-PL"/>
        </w:rPr>
        <w:t>(pieczęć firmowa  i podpisy osób               w imieniu Kredytobiorcy)                                                                                                          w imieniu Banku)</w:t>
      </w:r>
    </w:p>
    <w:p w14:paraId="33A0A7B0" w14:textId="77777777" w:rsidR="009C036F" w:rsidRPr="00770D0A" w:rsidRDefault="009C036F" w:rsidP="009C036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770D0A">
        <w:rPr>
          <w:rFonts w:ascii="Arial" w:eastAsia="Times New Roman" w:hAnsi="Arial" w:cs="Arial"/>
          <w:i/>
          <w:lang w:eastAsia="pl-PL"/>
        </w:rPr>
        <w:tab/>
      </w:r>
      <w:r w:rsidRPr="00770D0A">
        <w:rPr>
          <w:rFonts w:ascii="Arial" w:eastAsia="Times New Roman" w:hAnsi="Arial" w:cs="Arial"/>
          <w:i/>
          <w:lang w:eastAsia="pl-PL"/>
        </w:rPr>
        <w:tab/>
      </w:r>
      <w:r w:rsidRPr="00770D0A">
        <w:rPr>
          <w:rFonts w:ascii="Arial" w:eastAsia="Times New Roman" w:hAnsi="Arial" w:cs="Arial"/>
          <w:i/>
          <w:lang w:eastAsia="pl-PL"/>
        </w:rPr>
        <w:tab/>
      </w:r>
      <w:r w:rsidRPr="00770D0A">
        <w:rPr>
          <w:rFonts w:ascii="Arial" w:eastAsia="Times New Roman" w:hAnsi="Arial" w:cs="Arial"/>
          <w:i/>
          <w:lang w:eastAsia="pl-PL"/>
        </w:rPr>
        <w:tab/>
      </w:r>
      <w:r w:rsidRPr="00770D0A">
        <w:rPr>
          <w:rFonts w:ascii="Arial" w:eastAsia="Times New Roman" w:hAnsi="Arial" w:cs="Arial"/>
          <w:i/>
          <w:lang w:eastAsia="pl-PL"/>
        </w:rPr>
        <w:tab/>
      </w:r>
      <w:r w:rsidRPr="00770D0A">
        <w:rPr>
          <w:rFonts w:ascii="Arial" w:eastAsia="Times New Roman" w:hAnsi="Arial" w:cs="Arial"/>
          <w:i/>
          <w:lang w:eastAsia="pl-PL"/>
        </w:rPr>
        <w:tab/>
      </w:r>
    </w:p>
    <w:p w14:paraId="354DE839" w14:textId="77777777" w:rsidR="009C036F" w:rsidRPr="00770D0A" w:rsidRDefault="009C036F" w:rsidP="009C036F">
      <w:pPr>
        <w:spacing w:before="60" w:after="6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8D2B205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color w:val="000000"/>
          <w:spacing w:val="10"/>
          <w:lang w:eastAsia="pl-PL"/>
        </w:rPr>
      </w:pPr>
    </w:p>
    <w:p w14:paraId="16041F18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color w:val="000000"/>
          <w:spacing w:val="10"/>
          <w:lang w:eastAsia="pl-PL"/>
        </w:rPr>
      </w:pPr>
    </w:p>
    <w:p w14:paraId="372994D1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color w:val="000000"/>
          <w:spacing w:val="10"/>
          <w:lang w:eastAsia="pl-PL"/>
        </w:rPr>
      </w:pPr>
    </w:p>
    <w:p w14:paraId="513ED923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color w:val="000000"/>
          <w:spacing w:val="10"/>
          <w:lang w:eastAsia="pl-PL"/>
        </w:rPr>
      </w:pPr>
    </w:p>
    <w:p w14:paraId="731CEAEE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color w:val="000000"/>
          <w:spacing w:val="10"/>
          <w:lang w:eastAsia="pl-PL"/>
        </w:rPr>
      </w:pPr>
    </w:p>
    <w:p w14:paraId="376D96C9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color w:val="000000"/>
          <w:spacing w:val="10"/>
          <w:lang w:eastAsia="pl-PL"/>
        </w:rPr>
      </w:pPr>
    </w:p>
    <w:p w14:paraId="023E6D46" w14:textId="77777777" w:rsidR="009C036F" w:rsidRPr="00770D0A" w:rsidRDefault="009C036F" w:rsidP="009C036F">
      <w:pPr>
        <w:spacing w:before="60" w:after="60" w:line="240" w:lineRule="auto"/>
        <w:rPr>
          <w:rFonts w:ascii="Arial" w:eastAsia="Times New Roman" w:hAnsi="Arial" w:cs="Arial"/>
          <w:color w:val="000000"/>
          <w:spacing w:val="10"/>
          <w:lang w:eastAsia="pl-PL"/>
        </w:rPr>
      </w:pPr>
    </w:p>
    <w:p w14:paraId="2FF2B826" w14:textId="77777777" w:rsidR="009C036F" w:rsidRPr="00770D0A" w:rsidRDefault="009C036F" w:rsidP="009C036F">
      <w:pPr>
        <w:spacing w:after="0" w:line="240" w:lineRule="auto"/>
        <w:ind w:firstLine="4395"/>
        <w:jc w:val="both"/>
        <w:rPr>
          <w:rFonts w:ascii="Arial" w:eastAsia="Times New Roman" w:hAnsi="Arial" w:cs="Arial"/>
          <w:i/>
          <w:lang w:eastAsia="pl-PL"/>
        </w:rPr>
      </w:pPr>
      <w:r w:rsidRPr="00770D0A">
        <w:rPr>
          <w:rFonts w:ascii="Arial" w:eastAsia="Times New Roman" w:hAnsi="Arial" w:cs="Arial"/>
          <w:lang w:eastAsia="pl-PL"/>
        </w:rPr>
        <w:t xml:space="preserve">               ............................................................</w:t>
      </w:r>
    </w:p>
    <w:p w14:paraId="0D8F599C" w14:textId="77777777" w:rsidR="009C036F" w:rsidRPr="00770D0A" w:rsidRDefault="009C036F" w:rsidP="009C036F">
      <w:pPr>
        <w:spacing w:after="0" w:line="240" w:lineRule="auto"/>
        <w:rPr>
          <w:rFonts w:ascii="Arial" w:eastAsia="Times New Roman" w:hAnsi="Arial" w:cs="Arial"/>
          <w:color w:val="000000"/>
          <w:spacing w:val="10"/>
          <w:lang w:eastAsia="pl-PL"/>
        </w:rPr>
      </w:pPr>
      <w:r w:rsidRPr="00770D0A">
        <w:rPr>
          <w:rFonts w:ascii="Arial" w:eastAsia="Times New Roman" w:hAnsi="Arial" w:cs="Arial"/>
          <w:i/>
          <w:lang w:eastAsia="pl-PL"/>
        </w:rPr>
        <w:t xml:space="preserve">                                                                                             (</w:t>
      </w:r>
      <w:r w:rsidRPr="00770D0A">
        <w:rPr>
          <w:rFonts w:ascii="Arial" w:eastAsia="Times New Roman" w:hAnsi="Arial" w:cs="Arial"/>
          <w:i/>
          <w:sz w:val="20"/>
          <w:lang w:eastAsia="pl-PL"/>
        </w:rPr>
        <w:t>kontrasygnata Skarbnika Gminy)</w:t>
      </w:r>
    </w:p>
    <w:p w14:paraId="4F6D6AF2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3ACA560" w14:textId="77777777" w:rsidR="009C036F" w:rsidRDefault="009C036F" w:rsidP="009C036F">
      <w:pPr>
        <w:spacing w:before="60" w:after="6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1511717" w14:textId="77777777" w:rsidR="009C036F" w:rsidRDefault="009C036F" w:rsidP="009C036F">
      <w:pPr>
        <w:spacing w:line="360" w:lineRule="auto"/>
        <w:jc w:val="both"/>
        <w:rPr>
          <w:rFonts w:ascii="Arial" w:hAnsi="Arial" w:cs="Arial"/>
          <w:b/>
        </w:rPr>
      </w:pPr>
    </w:p>
    <w:p w14:paraId="1EEF7E36" w14:textId="77777777" w:rsidR="009C036F" w:rsidRDefault="009C036F" w:rsidP="009C036F">
      <w:pPr>
        <w:spacing w:line="360" w:lineRule="auto"/>
        <w:jc w:val="both"/>
        <w:rPr>
          <w:rFonts w:ascii="Arial" w:hAnsi="Arial" w:cs="Arial"/>
          <w:b/>
        </w:rPr>
      </w:pPr>
    </w:p>
    <w:p w14:paraId="64C9A194" w14:textId="77777777" w:rsidR="009C036F" w:rsidRDefault="009C036F" w:rsidP="009C036F">
      <w:pPr>
        <w:spacing w:line="360" w:lineRule="auto"/>
        <w:jc w:val="both"/>
        <w:rPr>
          <w:rFonts w:ascii="Arial" w:hAnsi="Arial" w:cs="Arial"/>
          <w:b/>
        </w:rPr>
      </w:pPr>
    </w:p>
    <w:p w14:paraId="26488671" w14:textId="77777777" w:rsidR="009C036F" w:rsidRDefault="009C036F" w:rsidP="009C036F">
      <w:pPr>
        <w:spacing w:line="360" w:lineRule="auto"/>
        <w:jc w:val="both"/>
        <w:rPr>
          <w:rFonts w:ascii="Arial" w:hAnsi="Arial" w:cs="Arial"/>
          <w:b/>
        </w:rPr>
      </w:pPr>
    </w:p>
    <w:p w14:paraId="475A6CC6" w14:textId="77777777" w:rsidR="009C036F" w:rsidRDefault="009C036F" w:rsidP="009C036F">
      <w:pPr>
        <w:spacing w:line="360" w:lineRule="auto"/>
        <w:jc w:val="both"/>
        <w:rPr>
          <w:rFonts w:ascii="Arial" w:hAnsi="Arial" w:cs="Arial"/>
          <w:b/>
        </w:rPr>
      </w:pPr>
    </w:p>
    <w:p w14:paraId="730BCBF5" w14:textId="77777777" w:rsidR="009C036F" w:rsidRDefault="009C036F" w:rsidP="009C036F">
      <w:pPr>
        <w:spacing w:line="360" w:lineRule="auto"/>
        <w:jc w:val="both"/>
        <w:rPr>
          <w:rFonts w:ascii="Arial" w:hAnsi="Arial" w:cs="Arial"/>
          <w:b/>
        </w:rPr>
      </w:pPr>
    </w:p>
    <w:p w14:paraId="269C62A7" w14:textId="77777777" w:rsidR="009C036F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</w:p>
    <w:p w14:paraId="588162D4" w14:textId="77777777" w:rsidR="009C036F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</w:p>
    <w:p w14:paraId="3853D97F" w14:textId="77777777" w:rsidR="009C036F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</w:p>
    <w:p w14:paraId="37295E29" w14:textId="77777777" w:rsidR="009C036F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</w:p>
    <w:p w14:paraId="3C9BC961" w14:textId="77777777" w:rsidR="009C036F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</w:p>
    <w:p w14:paraId="12261E93" w14:textId="77777777" w:rsidR="009C036F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</w:p>
    <w:p w14:paraId="76B947C3" w14:textId="77777777" w:rsidR="009C036F" w:rsidRDefault="009C036F" w:rsidP="009C036F">
      <w:pPr>
        <w:spacing w:after="0" w:line="360" w:lineRule="auto"/>
        <w:jc w:val="right"/>
        <w:rPr>
          <w:rFonts w:ascii="Arial" w:hAnsi="Arial" w:cs="Arial"/>
          <w:b/>
        </w:rPr>
      </w:pPr>
    </w:p>
    <w:p w14:paraId="3D03017F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5</w:t>
      </w:r>
      <w:r w:rsidRPr="00A946BB">
        <w:rPr>
          <w:rFonts w:ascii="Arial" w:hAnsi="Arial" w:cs="Arial"/>
          <w:b/>
          <w:bCs/>
        </w:rPr>
        <w:t xml:space="preserve"> do SWZ                   </w:t>
      </w:r>
    </w:p>
    <w:p w14:paraId="375D3024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A946BB">
        <w:rPr>
          <w:rFonts w:ascii="Arial" w:hAnsi="Arial" w:cs="Arial"/>
          <w:b/>
          <w:bCs/>
        </w:rPr>
        <w:t xml:space="preserve">     </w:t>
      </w:r>
      <w:r w:rsidRPr="00A946BB">
        <w:rPr>
          <w:rFonts w:ascii="Arial" w:eastAsia="Times New Roman" w:hAnsi="Arial" w:cs="Arial"/>
        </w:rPr>
        <w:t>...................................., d</w:t>
      </w:r>
      <w:r>
        <w:rPr>
          <w:rFonts w:ascii="Arial" w:eastAsia="Times New Roman" w:hAnsi="Arial" w:cs="Arial"/>
        </w:rPr>
        <w:t>nia ....................... 2024</w:t>
      </w:r>
      <w:r w:rsidRPr="00A946BB">
        <w:rPr>
          <w:rFonts w:ascii="Arial" w:eastAsia="Times New Roman" w:hAnsi="Arial" w:cs="Arial"/>
        </w:rPr>
        <w:t xml:space="preserve"> r.</w:t>
      </w:r>
    </w:p>
    <w:p w14:paraId="0D0CA81A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eastAsia="Times New Roman" w:hAnsi="Arial" w:cs="Arial"/>
        </w:rPr>
      </w:pPr>
    </w:p>
    <w:p w14:paraId="3999AAD0" w14:textId="77777777" w:rsidR="009C036F" w:rsidRPr="00A946BB" w:rsidRDefault="009C036F" w:rsidP="009C036F">
      <w:pPr>
        <w:tabs>
          <w:tab w:val="left" w:pos="609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A946BB">
        <w:rPr>
          <w:rFonts w:ascii="Arial" w:eastAsia="Times New Roman" w:hAnsi="Arial" w:cs="Arial"/>
        </w:rPr>
        <w:t>UWAGA: OŚWIADCZENIE SKŁADA WYKONAWCA KTÓREGO OFERTA ZOSTAŁA NAJWYŻEJ OCENIONA</w:t>
      </w:r>
    </w:p>
    <w:p w14:paraId="573ABE56" w14:textId="77777777" w:rsidR="009C036F" w:rsidRPr="00A946BB" w:rsidRDefault="009C036F" w:rsidP="009C036F">
      <w:pPr>
        <w:spacing w:after="0" w:line="360" w:lineRule="auto"/>
        <w:jc w:val="center"/>
        <w:rPr>
          <w:rFonts w:ascii="Arial" w:hAnsi="Arial" w:cs="Arial"/>
          <w:b/>
        </w:rPr>
      </w:pPr>
      <w:r w:rsidRPr="00A946BB">
        <w:rPr>
          <w:rFonts w:ascii="Arial" w:hAnsi="Arial" w:cs="Arial"/>
          <w:b/>
        </w:rPr>
        <w:t>Lista podmiotów należących do tej samej grupy kapitałowej/</w:t>
      </w:r>
      <w:r w:rsidRPr="00A946BB">
        <w:rPr>
          <w:rFonts w:ascii="Arial" w:hAnsi="Arial" w:cs="Arial"/>
          <w:b/>
        </w:rPr>
        <w:br/>
        <w:t>informacja o tym, że wykonawca nie należy do grupy kapitałowej*</w:t>
      </w:r>
    </w:p>
    <w:p w14:paraId="03A4BBBE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Ja/my, niżej podpisany/i </w:t>
      </w:r>
    </w:p>
    <w:p w14:paraId="61C31AF9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strike/>
        </w:rPr>
      </w:pPr>
      <w:r w:rsidRPr="00A946BB">
        <w:rPr>
          <w:rFonts w:ascii="Arial" w:hAnsi="Arial" w:cs="Arial"/>
          <w:strike/>
        </w:rPr>
        <w:t>.............................................................................................................................................</w:t>
      </w:r>
    </w:p>
    <w:p w14:paraId="14EEB014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 xml:space="preserve">działając w imieniu i na rzecz  (nazwa /firma/ i adres wykonawcy) </w:t>
      </w:r>
    </w:p>
    <w:p w14:paraId="23E5BF24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3FE293AE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72485E9D" w14:textId="77777777" w:rsidR="009C036F" w:rsidRPr="00A946BB" w:rsidRDefault="009C036F" w:rsidP="009C036F">
      <w:pPr>
        <w:widowControl w:val="0"/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textAlignment w:val="baseline"/>
        <w:rPr>
          <w:rFonts w:ascii="Arial" w:hAnsi="Arial" w:cs="Arial"/>
        </w:rPr>
      </w:pPr>
      <w:r w:rsidRPr="00A946BB">
        <w:rPr>
          <w:rFonts w:ascii="Arial" w:hAnsi="Arial" w:cs="Arial"/>
          <w:b/>
          <w:u w:val="single"/>
        </w:rPr>
        <w:t>Składam/y listę podmiotów</w:t>
      </w:r>
      <w:r w:rsidRPr="00A946BB">
        <w:rPr>
          <w:rFonts w:ascii="Arial" w:hAnsi="Arial" w:cs="Arial"/>
        </w:rPr>
        <w:t xml:space="preserve">, razem z którymi należymy do tej samej grupy kapitałowej w rozumieniu ustawy z dnia 16 lutego 2007 r. O ochronie konkurencji i konsumentów </w:t>
      </w:r>
      <w:r w:rsidRPr="00A946BB"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693"/>
        <w:gridCol w:w="5985"/>
      </w:tblGrid>
      <w:tr w:rsidR="009C036F" w:rsidRPr="00A946BB" w14:paraId="5C2F313B" w14:textId="77777777" w:rsidTr="00252D32">
        <w:tc>
          <w:tcPr>
            <w:tcW w:w="543" w:type="dxa"/>
          </w:tcPr>
          <w:p w14:paraId="5D629628" w14:textId="77777777" w:rsidR="009C036F" w:rsidRPr="00A946BB" w:rsidRDefault="009C036F" w:rsidP="00252D3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946B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93" w:type="dxa"/>
          </w:tcPr>
          <w:p w14:paraId="2A2776BE" w14:textId="77777777" w:rsidR="009C036F" w:rsidRPr="00A946BB" w:rsidRDefault="009C036F" w:rsidP="00252D3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946BB">
              <w:rPr>
                <w:rFonts w:ascii="Arial" w:hAnsi="Arial" w:cs="Arial"/>
                <w:b/>
              </w:rPr>
              <w:t>Nazwa podmiotu</w:t>
            </w:r>
          </w:p>
        </w:tc>
        <w:tc>
          <w:tcPr>
            <w:tcW w:w="5985" w:type="dxa"/>
          </w:tcPr>
          <w:p w14:paraId="47031451" w14:textId="77777777" w:rsidR="009C036F" w:rsidRPr="00A946BB" w:rsidRDefault="009C036F" w:rsidP="00252D3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946BB">
              <w:rPr>
                <w:rFonts w:ascii="Arial" w:hAnsi="Arial" w:cs="Arial"/>
                <w:b/>
              </w:rPr>
              <w:t>Adres podmiotu</w:t>
            </w:r>
          </w:p>
        </w:tc>
      </w:tr>
      <w:tr w:rsidR="009C036F" w:rsidRPr="00A946BB" w14:paraId="0636EA67" w14:textId="77777777" w:rsidTr="00252D32">
        <w:tc>
          <w:tcPr>
            <w:tcW w:w="543" w:type="dxa"/>
          </w:tcPr>
          <w:p w14:paraId="19807B0E" w14:textId="77777777" w:rsidR="009C036F" w:rsidRPr="00A946BB" w:rsidRDefault="009C036F" w:rsidP="00252D3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946B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693" w:type="dxa"/>
          </w:tcPr>
          <w:p w14:paraId="70FD7AA9" w14:textId="77777777" w:rsidR="009C036F" w:rsidRPr="00A946BB" w:rsidRDefault="009C036F" w:rsidP="00252D32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5" w:type="dxa"/>
          </w:tcPr>
          <w:p w14:paraId="47579689" w14:textId="77777777" w:rsidR="009C036F" w:rsidRPr="00A946BB" w:rsidRDefault="009C036F" w:rsidP="00252D32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9C036F" w:rsidRPr="00A946BB" w14:paraId="6311C631" w14:textId="77777777" w:rsidTr="00252D32">
        <w:tc>
          <w:tcPr>
            <w:tcW w:w="543" w:type="dxa"/>
          </w:tcPr>
          <w:p w14:paraId="03CB22BA" w14:textId="77777777" w:rsidR="009C036F" w:rsidRPr="00A946BB" w:rsidRDefault="009C036F" w:rsidP="00252D3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946B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693" w:type="dxa"/>
          </w:tcPr>
          <w:p w14:paraId="22FFDA9E" w14:textId="77777777" w:rsidR="009C036F" w:rsidRPr="00A946BB" w:rsidRDefault="009C036F" w:rsidP="00252D32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5" w:type="dxa"/>
          </w:tcPr>
          <w:p w14:paraId="4C7296D8" w14:textId="77777777" w:rsidR="009C036F" w:rsidRPr="00A946BB" w:rsidRDefault="009C036F" w:rsidP="00252D32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9C036F" w:rsidRPr="00A946BB" w14:paraId="78B6486B" w14:textId="77777777" w:rsidTr="00252D32">
        <w:tc>
          <w:tcPr>
            <w:tcW w:w="543" w:type="dxa"/>
          </w:tcPr>
          <w:p w14:paraId="3BED2AF4" w14:textId="77777777" w:rsidR="009C036F" w:rsidRPr="00A946BB" w:rsidRDefault="009C036F" w:rsidP="00252D3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946B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693" w:type="dxa"/>
          </w:tcPr>
          <w:p w14:paraId="1495B4BA" w14:textId="77777777" w:rsidR="009C036F" w:rsidRPr="00A946BB" w:rsidRDefault="009C036F" w:rsidP="00252D32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5" w:type="dxa"/>
          </w:tcPr>
          <w:p w14:paraId="4E42EE21" w14:textId="77777777" w:rsidR="009C036F" w:rsidRPr="00A946BB" w:rsidRDefault="009C036F" w:rsidP="00252D32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9C036F" w:rsidRPr="00A946BB" w14:paraId="29F33508" w14:textId="77777777" w:rsidTr="00252D32">
        <w:tc>
          <w:tcPr>
            <w:tcW w:w="543" w:type="dxa"/>
          </w:tcPr>
          <w:p w14:paraId="04052850" w14:textId="77777777" w:rsidR="009C036F" w:rsidRPr="00A946BB" w:rsidRDefault="009C036F" w:rsidP="00252D32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A946BB">
              <w:rPr>
                <w:rFonts w:ascii="Arial" w:hAnsi="Arial" w:cs="Arial"/>
                <w:b/>
              </w:rPr>
              <w:t>…..</w:t>
            </w:r>
          </w:p>
        </w:tc>
        <w:tc>
          <w:tcPr>
            <w:tcW w:w="2693" w:type="dxa"/>
          </w:tcPr>
          <w:p w14:paraId="54E826DB" w14:textId="77777777" w:rsidR="009C036F" w:rsidRPr="00A946BB" w:rsidRDefault="009C036F" w:rsidP="00252D32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5" w:type="dxa"/>
          </w:tcPr>
          <w:p w14:paraId="69277653" w14:textId="77777777" w:rsidR="009C036F" w:rsidRPr="00A946BB" w:rsidRDefault="009C036F" w:rsidP="00252D32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72463671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i/>
        </w:rPr>
      </w:pPr>
    </w:p>
    <w:p w14:paraId="0AA37248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b/>
        </w:rPr>
      </w:pPr>
      <w:r w:rsidRPr="00A946BB">
        <w:rPr>
          <w:rFonts w:ascii="Arial" w:hAnsi="Arial" w:cs="Arial"/>
        </w:rPr>
        <w:t>_________________, dnia ___________202</w:t>
      </w:r>
      <w:r>
        <w:rPr>
          <w:rFonts w:ascii="Arial" w:hAnsi="Arial" w:cs="Arial"/>
        </w:rPr>
        <w:t>4</w:t>
      </w:r>
      <w:r w:rsidRPr="00A946BB">
        <w:rPr>
          <w:rFonts w:ascii="Arial" w:hAnsi="Arial" w:cs="Arial"/>
        </w:rPr>
        <w:t xml:space="preserve"> r.</w:t>
      </w:r>
      <w:r w:rsidRPr="00A946BB">
        <w:rPr>
          <w:rFonts w:ascii="Arial" w:hAnsi="Arial" w:cs="Arial"/>
          <w:b/>
        </w:rPr>
        <w:tab/>
      </w:r>
    </w:p>
    <w:p w14:paraId="3B63F6EB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  <w:i/>
        </w:rPr>
        <w:t xml:space="preserve">                                                                                   .................................................................. </w:t>
      </w:r>
    </w:p>
    <w:p w14:paraId="05046925" w14:textId="77777777" w:rsidR="009C036F" w:rsidRPr="00A946BB" w:rsidRDefault="009C036F" w:rsidP="009C036F">
      <w:pPr>
        <w:spacing w:after="0" w:line="360" w:lineRule="auto"/>
        <w:ind w:left="5812" w:hanging="856"/>
        <w:jc w:val="both"/>
        <w:rPr>
          <w:rFonts w:ascii="Arial" w:eastAsia="Times New Roman" w:hAnsi="Arial" w:cs="Arial"/>
          <w:b/>
          <w:i/>
          <w:snapToGrid w:val="0"/>
          <w:vertAlign w:val="superscript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>podpis osoby uprawnionej do    reprezentowania wykonawcy</w:t>
      </w:r>
    </w:p>
    <w:p w14:paraId="154266C4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pict w14:anchorId="10C6233A">
          <v:rect id="_x0000_i1025" style="width:0;height:1.5pt" o:hralign="center" o:hrstd="t" o:hr="t" fillcolor="#aca899" stroked="f"/>
        </w:pict>
      </w:r>
    </w:p>
    <w:p w14:paraId="2F6D3B21" w14:textId="77777777" w:rsidR="009C036F" w:rsidRPr="00A946BB" w:rsidRDefault="009C036F" w:rsidP="009C036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946BB">
        <w:rPr>
          <w:rFonts w:ascii="Arial" w:hAnsi="Arial" w:cs="Arial"/>
          <w:b/>
          <w:color w:val="000000"/>
          <w:u w:val="single"/>
          <w:lang w:eastAsia="pl-PL"/>
        </w:rPr>
        <w:t>2.informuję/my, że nie należę/</w:t>
      </w:r>
      <w:proofErr w:type="spellStart"/>
      <w:r w:rsidRPr="00A946BB">
        <w:rPr>
          <w:rFonts w:ascii="Arial" w:hAnsi="Arial" w:cs="Arial"/>
          <w:b/>
          <w:color w:val="000000"/>
          <w:u w:val="single"/>
          <w:lang w:eastAsia="pl-PL"/>
        </w:rPr>
        <w:t>ymy</w:t>
      </w:r>
      <w:proofErr w:type="spellEnd"/>
      <w:r w:rsidRPr="00A946BB">
        <w:rPr>
          <w:rFonts w:ascii="Arial" w:hAnsi="Arial" w:cs="Arial"/>
          <w:b/>
          <w:color w:val="000000"/>
          <w:u w:val="single"/>
          <w:lang w:eastAsia="pl-PL"/>
        </w:rPr>
        <w:t xml:space="preserve"> do grupy kapitałowej</w:t>
      </w:r>
      <w:r w:rsidRPr="00A946BB">
        <w:rPr>
          <w:rFonts w:ascii="Arial" w:hAnsi="Arial" w:cs="Arial"/>
          <w:color w:val="000000"/>
          <w:u w:val="single"/>
          <w:lang w:eastAsia="pl-PL"/>
        </w:rPr>
        <w:t>,</w:t>
      </w:r>
      <w:r w:rsidRPr="00A946BB">
        <w:rPr>
          <w:rFonts w:ascii="Arial" w:hAnsi="Arial" w:cs="Arial"/>
          <w:color w:val="000000"/>
          <w:lang w:eastAsia="pl-PL"/>
        </w:rPr>
        <w:t xml:space="preserve"> o której mowa w art. 108 ust.1 pkt 5) ustawy Prawo zamówień publicznych.</w:t>
      </w:r>
    </w:p>
    <w:p w14:paraId="0C82373C" w14:textId="77777777" w:rsidR="009C036F" w:rsidRPr="00A946BB" w:rsidRDefault="009C036F" w:rsidP="009C036F">
      <w:pPr>
        <w:spacing w:after="0" w:line="360" w:lineRule="auto"/>
        <w:jc w:val="both"/>
        <w:rPr>
          <w:rFonts w:ascii="Arial" w:hAnsi="Arial" w:cs="Arial"/>
          <w:i/>
        </w:rPr>
      </w:pPr>
      <w:r w:rsidRPr="00A946BB">
        <w:rPr>
          <w:rFonts w:ascii="Arial" w:hAnsi="Arial" w:cs="Arial"/>
        </w:rPr>
        <w:t>_______</w:t>
      </w:r>
      <w:r>
        <w:rPr>
          <w:rFonts w:ascii="Arial" w:hAnsi="Arial" w:cs="Arial"/>
        </w:rPr>
        <w:t>__________, dnia ___________2024</w:t>
      </w:r>
      <w:r w:rsidRPr="00A946BB">
        <w:rPr>
          <w:rFonts w:ascii="Arial" w:hAnsi="Arial" w:cs="Arial"/>
        </w:rPr>
        <w:t xml:space="preserve"> r.</w:t>
      </w:r>
    </w:p>
    <w:p w14:paraId="7A8DAEE4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 xml:space="preserve">                                                                                     …………………………………………….</w:t>
      </w:r>
    </w:p>
    <w:p w14:paraId="287B6694" w14:textId="77777777" w:rsidR="009C036F" w:rsidRPr="00A946BB" w:rsidRDefault="009C036F" w:rsidP="009C036F">
      <w:pPr>
        <w:spacing w:after="0" w:line="360" w:lineRule="auto"/>
        <w:jc w:val="both"/>
        <w:rPr>
          <w:rFonts w:ascii="Arial" w:eastAsia="Times New Roman" w:hAnsi="Arial" w:cs="Arial"/>
          <w:i/>
          <w:snapToGrid w:val="0"/>
          <w:lang w:eastAsia="pl-PL"/>
        </w:rPr>
      </w:pPr>
      <w:r w:rsidRPr="00A946BB">
        <w:rPr>
          <w:rFonts w:ascii="Arial" w:eastAsia="Times New Roman" w:hAnsi="Arial" w:cs="Arial"/>
          <w:i/>
          <w:snapToGrid w:val="0"/>
          <w:lang w:eastAsia="pl-PL"/>
        </w:rPr>
        <w:t xml:space="preserve">                                                                               podpis osoby(osób) uprawnionej(</w:t>
      </w:r>
      <w:proofErr w:type="spellStart"/>
      <w:r w:rsidRPr="00A946BB">
        <w:rPr>
          <w:rFonts w:ascii="Arial" w:eastAsia="Times New Roman" w:hAnsi="Arial" w:cs="Arial"/>
          <w:i/>
          <w:snapToGrid w:val="0"/>
          <w:lang w:eastAsia="pl-PL"/>
        </w:rPr>
        <w:t>ych</w:t>
      </w:r>
      <w:proofErr w:type="spellEnd"/>
      <w:r w:rsidRPr="00A946BB">
        <w:rPr>
          <w:rFonts w:ascii="Arial" w:eastAsia="Times New Roman" w:hAnsi="Arial" w:cs="Arial"/>
          <w:i/>
          <w:snapToGrid w:val="0"/>
          <w:lang w:eastAsia="pl-PL"/>
        </w:rPr>
        <w:t>)</w:t>
      </w:r>
    </w:p>
    <w:p w14:paraId="211AF816" w14:textId="77777777" w:rsidR="009C036F" w:rsidRPr="00A946BB" w:rsidRDefault="009C036F" w:rsidP="009C036F">
      <w:pPr>
        <w:widowControl w:val="0"/>
        <w:tabs>
          <w:tab w:val="left" w:pos="5812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946BB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do reprezentowania wykonawcy</w:t>
      </w:r>
    </w:p>
    <w:p w14:paraId="22AC1FF0" w14:textId="77777777" w:rsidR="009C036F" w:rsidRDefault="009C036F" w:rsidP="009C036F">
      <w:pPr>
        <w:widowControl w:val="0"/>
        <w:tabs>
          <w:tab w:val="left" w:pos="5812"/>
        </w:tabs>
        <w:spacing w:after="0" w:line="360" w:lineRule="auto"/>
        <w:jc w:val="both"/>
        <w:rPr>
          <w:rFonts w:ascii="Arial" w:eastAsia="Times New Roman" w:hAnsi="Arial" w:cs="Arial"/>
          <w:b/>
          <w:vertAlign w:val="superscript"/>
          <w:lang w:eastAsia="pl-PL"/>
        </w:rPr>
      </w:pPr>
      <w:r w:rsidRPr="00A946BB">
        <w:rPr>
          <w:rFonts w:ascii="Arial" w:eastAsia="Times New Roman" w:hAnsi="Arial" w:cs="Arial"/>
          <w:b/>
          <w:vertAlign w:val="superscript"/>
          <w:lang w:eastAsia="pl-PL"/>
        </w:rPr>
        <w:t xml:space="preserve"> - należy wypełnić pkt. 1 </w:t>
      </w:r>
      <w:r w:rsidRPr="00A946BB">
        <w:rPr>
          <w:rFonts w:ascii="Arial" w:eastAsia="Times New Roman" w:hAnsi="Arial" w:cs="Arial"/>
          <w:b/>
          <w:u w:val="single"/>
          <w:vertAlign w:val="superscript"/>
          <w:lang w:eastAsia="pl-PL"/>
        </w:rPr>
        <w:t>lub</w:t>
      </w:r>
      <w:r w:rsidRPr="00A946BB">
        <w:rPr>
          <w:rFonts w:ascii="Arial" w:eastAsia="Times New Roman" w:hAnsi="Arial" w:cs="Arial"/>
          <w:b/>
          <w:vertAlign w:val="superscript"/>
          <w:lang w:eastAsia="pl-PL"/>
        </w:rPr>
        <w:t xml:space="preserve"> pkt. 2</w:t>
      </w:r>
    </w:p>
    <w:p w14:paraId="4051F9A7" w14:textId="77777777" w:rsidR="009C036F" w:rsidRDefault="009C036F" w:rsidP="009C036F">
      <w:pPr>
        <w:spacing w:after="160" w:line="360" w:lineRule="auto"/>
        <w:jc w:val="right"/>
        <w:rPr>
          <w:rFonts w:ascii="Arial" w:hAnsi="Arial" w:cs="Arial"/>
          <w:b/>
        </w:rPr>
      </w:pPr>
    </w:p>
    <w:p w14:paraId="23E34FBD" w14:textId="77777777" w:rsidR="009C036F" w:rsidRPr="00083907" w:rsidRDefault="009C036F" w:rsidP="009C036F">
      <w:pPr>
        <w:spacing w:after="160" w:line="360" w:lineRule="auto"/>
        <w:jc w:val="right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6</w:t>
      </w:r>
      <w:r w:rsidRPr="00083907">
        <w:rPr>
          <w:rFonts w:ascii="Arial" w:hAnsi="Arial" w:cs="Arial"/>
          <w:b/>
        </w:rPr>
        <w:t xml:space="preserve"> do SWZ</w:t>
      </w:r>
    </w:p>
    <w:p w14:paraId="6276D7DB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>Wykonawca:</w:t>
      </w:r>
    </w:p>
    <w:p w14:paraId="0443D05E" w14:textId="77777777" w:rsidR="009C036F" w:rsidRPr="00083907" w:rsidRDefault="009C036F" w:rsidP="009C036F">
      <w:pPr>
        <w:spacing w:after="0" w:line="360" w:lineRule="auto"/>
        <w:ind w:right="5954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……………………………………</w:t>
      </w:r>
    </w:p>
    <w:p w14:paraId="389D5787" w14:textId="77777777" w:rsidR="009C036F" w:rsidRPr="00083907" w:rsidRDefault="009C036F" w:rsidP="009C036F">
      <w:pPr>
        <w:spacing w:after="160" w:line="360" w:lineRule="auto"/>
        <w:ind w:right="5953"/>
        <w:jc w:val="both"/>
        <w:rPr>
          <w:rFonts w:ascii="Arial" w:hAnsi="Arial" w:cs="Arial"/>
          <w:i/>
        </w:rPr>
      </w:pPr>
      <w:r w:rsidRPr="00083907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083907">
        <w:rPr>
          <w:rFonts w:ascii="Arial" w:hAnsi="Arial" w:cs="Arial"/>
          <w:i/>
        </w:rPr>
        <w:t>CEiDG</w:t>
      </w:r>
      <w:proofErr w:type="spellEnd"/>
      <w:r w:rsidRPr="00083907">
        <w:rPr>
          <w:rFonts w:ascii="Arial" w:hAnsi="Arial" w:cs="Arial"/>
          <w:i/>
        </w:rPr>
        <w:t>)</w:t>
      </w:r>
    </w:p>
    <w:p w14:paraId="0733A46C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083907">
        <w:rPr>
          <w:rFonts w:ascii="Arial" w:hAnsi="Arial" w:cs="Arial"/>
          <w:u w:val="single"/>
        </w:rPr>
        <w:t>reprezentowany przez:</w:t>
      </w:r>
    </w:p>
    <w:p w14:paraId="6337768F" w14:textId="77777777" w:rsidR="009C036F" w:rsidRPr="00083907" w:rsidRDefault="009C036F" w:rsidP="009C036F">
      <w:pPr>
        <w:spacing w:after="0" w:line="360" w:lineRule="auto"/>
        <w:ind w:right="5954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……………………………………</w:t>
      </w:r>
    </w:p>
    <w:p w14:paraId="61CC360C" w14:textId="77777777" w:rsidR="009C036F" w:rsidRPr="00083907" w:rsidRDefault="009C036F" w:rsidP="009C036F">
      <w:pPr>
        <w:spacing w:after="0" w:line="360" w:lineRule="auto"/>
        <w:ind w:right="5953"/>
        <w:jc w:val="both"/>
        <w:rPr>
          <w:rFonts w:ascii="Arial" w:hAnsi="Arial" w:cs="Arial"/>
          <w:i/>
        </w:rPr>
      </w:pPr>
      <w:r w:rsidRPr="00083907">
        <w:rPr>
          <w:rFonts w:ascii="Arial" w:hAnsi="Arial" w:cs="Arial"/>
          <w:i/>
        </w:rPr>
        <w:t>(imię, nazwisko, stanowisko/podstawa do  reprezentacji)</w:t>
      </w:r>
    </w:p>
    <w:p w14:paraId="72424BFD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</w:rPr>
      </w:pPr>
    </w:p>
    <w:p w14:paraId="746A1CBF" w14:textId="77777777" w:rsidR="009C036F" w:rsidRPr="00083907" w:rsidRDefault="009C036F" w:rsidP="009C036F">
      <w:pPr>
        <w:spacing w:after="120" w:line="360" w:lineRule="auto"/>
        <w:jc w:val="both"/>
        <w:rPr>
          <w:rFonts w:ascii="Arial" w:hAnsi="Arial" w:cs="Arial"/>
          <w:b/>
          <w:u w:val="single"/>
        </w:rPr>
      </w:pPr>
      <w:r w:rsidRPr="00083907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25DDC4B3" w14:textId="77777777" w:rsidR="009C036F" w:rsidRPr="00083907" w:rsidRDefault="009C036F" w:rsidP="009C036F">
      <w:pPr>
        <w:spacing w:after="120" w:line="360" w:lineRule="auto"/>
        <w:jc w:val="both"/>
        <w:rPr>
          <w:rFonts w:ascii="Arial" w:hAnsi="Arial" w:cs="Arial"/>
          <w:b/>
          <w:caps/>
          <w:u w:val="single"/>
        </w:rPr>
      </w:pPr>
      <w:r w:rsidRPr="00083907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083907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7CFBD80" w14:textId="77777777" w:rsidR="009C036F" w:rsidRPr="00083907" w:rsidRDefault="009C036F" w:rsidP="009C036F">
      <w:pPr>
        <w:spacing w:after="0" w:line="360" w:lineRule="auto"/>
        <w:jc w:val="center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083907">
        <w:rPr>
          <w:rFonts w:ascii="Arial" w:hAnsi="Arial" w:cs="Arial"/>
          <w:b/>
        </w:rPr>
        <w:t>Pzp</w:t>
      </w:r>
      <w:proofErr w:type="spellEnd"/>
    </w:p>
    <w:p w14:paraId="07A5B35E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7ADEC4C8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Na potrzeby postępowania o udzielenie zamówienia publicznego</w:t>
      </w:r>
      <w:r w:rsidRPr="00083907">
        <w:rPr>
          <w:rFonts w:ascii="Arial" w:hAnsi="Arial" w:cs="Arial"/>
        </w:rPr>
        <w:br/>
        <w:t xml:space="preserve">pn. …………………………………………………………….. </w:t>
      </w:r>
      <w:r w:rsidRPr="00083907">
        <w:rPr>
          <w:rFonts w:ascii="Arial" w:hAnsi="Arial" w:cs="Arial"/>
          <w:i/>
        </w:rPr>
        <w:t>(nazwa postępowania)</w:t>
      </w:r>
      <w:r w:rsidRPr="00083907">
        <w:rPr>
          <w:rFonts w:ascii="Arial" w:hAnsi="Arial" w:cs="Arial"/>
        </w:rPr>
        <w:t>, prowadzonego przez …………………………………………………….</w:t>
      </w:r>
      <w:r w:rsidRPr="00083907">
        <w:rPr>
          <w:rFonts w:ascii="Arial" w:hAnsi="Arial" w:cs="Arial"/>
          <w:i/>
        </w:rPr>
        <w:t xml:space="preserve">(oznaczenie zamawiającego), </w:t>
      </w:r>
      <w:r w:rsidRPr="00083907">
        <w:rPr>
          <w:rFonts w:ascii="Arial" w:hAnsi="Arial" w:cs="Arial"/>
        </w:rPr>
        <w:t>oświadczam, co następuje:</w:t>
      </w:r>
    </w:p>
    <w:p w14:paraId="4F30303B" w14:textId="77777777" w:rsidR="009C036F" w:rsidRPr="00083907" w:rsidRDefault="009C036F" w:rsidP="009C036F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06B71FC7" w14:textId="77777777" w:rsidR="009C036F" w:rsidRPr="00083907" w:rsidRDefault="009C036F" w:rsidP="009C036F">
      <w:pPr>
        <w:shd w:val="clear" w:color="auto" w:fill="BFBFBF"/>
        <w:spacing w:after="0" w:line="360" w:lineRule="auto"/>
        <w:jc w:val="center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>OŚWIADCZENIA DOTYCZĄCE PODSTAW WYKLUCZENIA:</w:t>
      </w:r>
    </w:p>
    <w:p w14:paraId="3A4ACEB0" w14:textId="77777777" w:rsidR="009C036F" w:rsidRPr="00083907" w:rsidRDefault="009C036F" w:rsidP="009C036F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083907">
        <w:rPr>
          <w:rFonts w:ascii="Arial" w:eastAsia="Times New Roman" w:hAnsi="Arial" w:cs="Arial"/>
          <w:lang w:eastAsia="pl-PL"/>
        </w:rPr>
        <w:t>Oświadczam, że nie zachodzą w stosunku do mnie przesłanki wykluczenia                                  z postępowania na podstawie art.  7 ust. 1 ustawy z dnia 13 kwietnia 2022 r.</w:t>
      </w:r>
      <w:r w:rsidRPr="00083907">
        <w:rPr>
          <w:rFonts w:ascii="Arial" w:eastAsia="Times New Roman" w:hAnsi="Arial" w:cs="Arial"/>
          <w:i/>
          <w:iCs/>
          <w:lang w:eastAsia="pl-PL"/>
        </w:rPr>
        <w:t xml:space="preserve">                                </w:t>
      </w:r>
      <w:r w:rsidRPr="00083907">
        <w:rPr>
          <w:rFonts w:ascii="Arial" w:eastAsia="Times New Roman" w:hAnsi="Arial" w:cs="Arial"/>
          <w:i/>
          <w:iCs/>
          <w:color w:val="222222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083907">
        <w:rPr>
          <w:rFonts w:ascii="Arial" w:eastAsia="Times New Roman" w:hAnsi="Arial" w:cs="Arial"/>
          <w:iCs/>
          <w:color w:val="222222"/>
          <w:lang w:eastAsia="pl-PL"/>
        </w:rPr>
        <w:t>(Dz. U. poz. 835)</w:t>
      </w:r>
      <w:r w:rsidRPr="00083907">
        <w:rPr>
          <w:rFonts w:ascii="Arial" w:eastAsia="Times New Roman" w:hAnsi="Arial" w:cs="Arial"/>
          <w:i/>
          <w:iCs/>
          <w:color w:val="222222"/>
          <w:vertAlign w:val="superscript"/>
          <w:lang w:eastAsia="pl-PL"/>
        </w:rPr>
        <w:footnoteReference w:id="1"/>
      </w:r>
      <w:r w:rsidRPr="00083907">
        <w:rPr>
          <w:rFonts w:ascii="Arial" w:eastAsia="Times New Roman" w:hAnsi="Arial" w:cs="Arial"/>
          <w:i/>
          <w:iCs/>
          <w:color w:val="222222"/>
          <w:lang w:eastAsia="pl-PL"/>
        </w:rPr>
        <w:t>.</w:t>
      </w:r>
      <w:r w:rsidRPr="00083907">
        <w:rPr>
          <w:rFonts w:ascii="Arial" w:eastAsia="Times New Roman" w:hAnsi="Arial" w:cs="Arial"/>
          <w:color w:val="222222"/>
          <w:lang w:eastAsia="pl-PL"/>
        </w:rPr>
        <w:t xml:space="preserve"> </w:t>
      </w:r>
    </w:p>
    <w:p w14:paraId="62E81505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  <w:i/>
        </w:rPr>
      </w:pPr>
    </w:p>
    <w:p w14:paraId="7C7B4DE9" w14:textId="77777777" w:rsidR="009C036F" w:rsidRPr="00083907" w:rsidRDefault="009C036F" w:rsidP="009C036F">
      <w:pPr>
        <w:shd w:val="clear" w:color="auto" w:fill="BFBFBF"/>
        <w:spacing w:after="120" w:line="360" w:lineRule="auto"/>
        <w:jc w:val="center"/>
        <w:rPr>
          <w:rFonts w:ascii="Arial" w:hAnsi="Arial" w:cs="Arial"/>
          <w:b/>
        </w:rPr>
      </w:pPr>
      <w:bookmarkStart w:id="0" w:name="_Hlk99009560"/>
      <w:r w:rsidRPr="00083907">
        <w:rPr>
          <w:rFonts w:ascii="Arial" w:hAnsi="Arial" w:cs="Arial"/>
          <w:b/>
        </w:rPr>
        <w:t>OŚWIADCZENIE DOTYCZĄCE PODANYCH INFORMACJI:</w:t>
      </w:r>
    </w:p>
    <w:bookmarkEnd w:id="0"/>
    <w:p w14:paraId="2168CF78" w14:textId="77777777" w:rsidR="009C036F" w:rsidRPr="00083907" w:rsidRDefault="009C036F" w:rsidP="009C036F">
      <w:pPr>
        <w:spacing w:after="12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 xml:space="preserve">Oświadczam, że wszystkie informacje podane w powyższych oświadczeniach są aktualne </w:t>
      </w:r>
      <w:r w:rsidRPr="00083907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4CEBF0C1" w14:textId="77777777" w:rsidR="009C036F" w:rsidRPr="00083907" w:rsidRDefault="009C036F" w:rsidP="009C036F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>INFORMACJA DOTYCZĄCA DOSTĘPU DO PODMIOTOWYCH ŚRODKÓW DOWODOWYCH:</w:t>
      </w:r>
    </w:p>
    <w:p w14:paraId="128004DE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4476993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1) ....................................................................................................................................................</w:t>
      </w:r>
    </w:p>
    <w:p w14:paraId="52AA1DB1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634201B7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  <w:t>……………………………………….</w:t>
      </w:r>
    </w:p>
    <w:p w14:paraId="7648B154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i/>
        </w:rPr>
      </w:pP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  <w:i/>
        </w:rPr>
        <w:tab/>
        <w:t xml:space="preserve">                                            Data;  podpis</w:t>
      </w:r>
    </w:p>
    <w:p w14:paraId="5DC7DA47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i/>
        </w:rPr>
      </w:pPr>
    </w:p>
    <w:p w14:paraId="570DABE2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i/>
        </w:rPr>
      </w:pPr>
    </w:p>
    <w:p w14:paraId="4287F1FD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i/>
        </w:rPr>
      </w:pPr>
    </w:p>
    <w:p w14:paraId="745B5E88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i/>
        </w:rPr>
      </w:pPr>
    </w:p>
    <w:p w14:paraId="70468FA0" w14:textId="77777777" w:rsidR="009C036F" w:rsidRPr="00083907" w:rsidRDefault="009C036F" w:rsidP="009C036F">
      <w:pPr>
        <w:spacing w:after="160" w:line="360" w:lineRule="auto"/>
        <w:jc w:val="right"/>
        <w:rPr>
          <w:rFonts w:ascii="Arial" w:hAnsi="Arial" w:cs="Arial"/>
          <w:b/>
        </w:rPr>
      </w:pPr>
    </w:p>
    <w:p w14:paraId="5E00CFA7" w14:textId="77777777" w:rsidR="009C036F" w:rsidRPr="00083907" w:rsidRDefault="009C036F" w:rsidP="009C036F">
      <w:pPr>
        <w:spacing w:after="160" w:line="360" w:lineRule="auto"/>
        <w:jc w:val="right"/>
        <w:rPr>
          <w:rFonts w:ascii="Arial" w:hAnsi="Arial" w:cs="Arial"/>
          <w:b/>
        </w:rPr>
      </w:pPr>
    </w:p>
    <w:p w14:paraId="602B3479" w14:textId="77777777" w:rsidR="009C036F" w:rsidRPr="00083907" w:rsidRDefault="009C036F" w:rsidP="009C036F">
      <w:pPr>
        <w:spacing w:after="160" w:line="360" w:lineRule="auto"/>
        <w:jc w:val="right"/>
        <w:rPr>
          <w:rFonts w:ascii="Arial" w:hAnsi="Arial" w:cs="Arial"/>
          <w:b/>
        </w:rPr>
      </w:pPr>
    </w:p>
    <w:p w14:paraId="7488FAFE" w14:textId="77777777" w:rsidR="009C036F" w:rsidRPr="00083907" w:rsidRDefault="009C036F" w:rsidP="009C036F">
      <w:pPr>
        <w:spacing w:after="16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6</w:t>
      </w:r>
      <w:r w:rsidRPr="00083907">
        <w:rPr>
          <w:rFonts w:ascii="Arial" w:hAnsi="Arial" w:cs="Arial"/>
          <w:b/>
        </w:rPr>
        <w:t>a</w:t>
      </w:r>
    </w:p>
    <w:p w14:paraId="4611D7D6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>Podmiot:</w:t>
      </w:r>
    </w:p>
    <w:p w14:paraId="3592066F" w14:textId="77777777" w:rsidR="009C036F" w:rsidRPr="00083907" w:rsidRDefault="009C036F" w:rsidP="009C036F">
      <w:pPr>
        <w:spacing w:after="0" w:line="360" w:lineRule="auto"/>
        <w:ind w:right="5954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……………………………………</w:t>
      </w:r>
    </w:p>
    <w:p w14:paraId="3E0D940F" w14:textId="77777777" w:rsidR="009C036F" w:rsidRPr="00083907" w:rsidRDefault="009C036F" w:rsidP="009C036F">
      <w:pPr>
        <w:spacing w:after="160" w:line="360" w:lineRule="auto"/>
        <w:ind w:right="5953"/>
        <w:jc w:val="both"/>
        <w:rPr>
          <w:rFonts w:ascii="Arial" w:hAnsi="Arial" w:cs="Arial"/>
          <w:i/>
        </w:rPr>
      </w:pPr>
      <w:r w:rsidRPr="00083907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083907">
        <w:rPr>
          <w:rFonts w:ascii="Arial" w:hAnsi="Arial" w:cs="Arial"/>
          <w:i/>
        </w:rPr>
        <w:t>CEiDG</w:t>
      </w:r>
      <w:proofErr w:type="spellEnd"/>
      <w:r w:rsidRPr="00083907">
        <w:rPr>
          <w:rFonts w:ascii="Arial" w:hAnsi="Arial" w:cs="Arial"/>
          <w:i/>
        </w:rPr>
        <w:t>)</w:t>
      </w:r>
    </w:p>
    <w:p w14:paraId="29F5E515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083907">
        <w:rPr>
          <w:rFonts w:ascii="Arial" w:hAnsi="Arial" w:cs="Arial"/>
          <w:u w:val="single"/>
        </w:rPr>
        <w:t>reprezentowany przez:</w:t>
      </w:r>
    </w:p>
    <w:p w14:paraId="5962241B" w14:textId="77777777" w:rsidR="009C036F" w:rsidRPr="00083907" w:rsidRDefault="009C036F" w:rsidP="009C036F">
      <w:pPr>
        <w:spacing w:after="0" w:line="360" w:lineRule="auto"/>
        <w:ind w:right="5954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……………………………………</w:t>
      </w:r>
    </w:p>
    <w:p w14:paraId="250FF29B" w14:textId="77777777" w:rsidR="009C036F" w:rsidRPr="00083907" w:rsidRDefault="009C036F" w:rsidP="009C036F">
      <w:pPr>
        <w:spacing w:after="0" w:line="360" w:lineRule="auto"/>
        <w:ind w:right="5953"/>
        <w:jc w:val="both"/>
        <w:rPr>
          <w:rFonts w:ascii="Arial" w:hAnsi="Arial" w:cs="Arial"/>
          <w:i/>
        </w:rPr>
      </w:pPr>
      <w:r w:rsidRPr="00083907">
        <w:rPr>
          <w:rFonts w:ascii="Arial" w:hAnsi="Arial" w:cs="Arial"/>
          <w:i/>
        </w:rPr>
        <w:t>(imię, nazwisko, stanowisko/podstawa do  reprezentacji)</w:t>
      </w:r>
    </w:p>
    <w:p w14:paraId="6FDAF321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</w:rPr>
      </w:pPr>
    </w:p>
    <w:p w14:paraId="3DAE3C7D" w14:textId="77777777" w:rsidR="009C036F" w:rsidRPr="00083907" w:rsidRDefault="009C036F" w:rsidP="009C03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30C19">
        <w:rPr>
          <w:rFonts w:ascii="Arial" w:hAnsi="Arial" w:cs="Arial"/>
          <w:b/>
          <w:u w:val="single"/>
        </w:rPr>
        <w:t>Oświadczenia podmiotu udostępniającego zasoby</w:t>
      </w:r>
    </w:p>
    <w:p w14:paraId="605358DB" w14:textId="77777777" w:rsidR="009C036F" w:rsidRPr="00083907" w:rsidRDefault="009C036F" w:rsidP="009C036F">
      <w:pPr>
        <w:spacing w:after="120" w:line="360" w:lineRule="auto"/>
        <w:jc w:val="both"/>
        <w:rPr>
          <w:rFonts w:ascii="Arial" w:hAnsi="Arial" w:cs="Arial"/>
          <w:b/>
          <w:caps/>
          <w:u w:val="single"/>
        </w:rPr>
      </w:pPr>
      <w:r w:rsidRPr="00083907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083907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884B467" w14:textId="77777777" w:rsidR="009C036F" w:rsidRPr="00083907" w:rsidRDefault="009C036F" w:rsidP="009C036F">
      <w:pPr>
        <w:spacing w:after="120" w:line="360" w:lineRule="auto"/>
        <w:jc w:val="both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083907">
        <w:rPr>
          <w:rFonts w:ascii="Arial" w:hAnsi="Arial" w:cs="Arial"/>
          <w:b/>
        </w:rPr>
        <w:t>Pzp</w:t>
      </w:r>
      <w:proofErr w:type="spellEnd"/>
    </w:p>
    <w:p w14:paraId="1609D45F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12250B38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Na potrzeby postępowania o udzielenie zamówienia publicznego</w:t>
      </w:r>
      <w:r w:rsidRPr="00083907">
        <w:rPr>
          <w:rFonts w:ascii="Arial" w:hAnsi="Arial" w:cs="Arial"/>
        </w:rPr>
        <w:br/>
        <w:t xml:space="preserve">pn. …………………………………………… </w:t>
      </w:r>
      <w:r w:rsidRPr="00083907">
        <w:rPr>
          <w:rFonts w:ascii="Arial" w:hAnsi="Arial" w:cs="Arial"/>
          <w:i/>
        </w:rPr>
        <w:t>(nazwa postępowania)</w:t>
      </w:r>
      <w:r w:rsidRPr="00083907">
        <w:rPr>
          <w:rFonts w:ascii="Arial" w:hAnsi="Arial" w:cs="Arial"/>
        </w:rPr>
        <w:t xml:space="preserve">, prowadzonego przez ………………………… </w:t>
      </w:r>
      <w:r w:rsidRPr="00083907">
        <w:rPr>
          <w:rFonts w:ascii="Arial" w:hAnsi="Arial" w:cs="Arial"/>
          <w:i/>
        </w:rPr>
        <w:t xml:space="preserve">(oznaczenie zamawiającego), </w:t>
      </w:r>
      <w:r w:rsidRPr="00083907">
        <w:rPr>
          <w:rFonts w:ascii="Arial" w:hAnsi="Arial" w:cs="Arial"/>
        </w:rPr>
        <w:t>oświadczam, co następuje:</w:t>
      </w:r>
    </w:p>
    <w:p w14:paraId="322C1A7E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</w:p>
    <w:p w14:paraId="6101219F" w14:textId="77777777" w:rsidR="009C036F" w:rsidRPr="00083907" w:rsidRDefault="009C036F" w:rsidP="009C036F">
      <w:pPr>
        <w:shd w:val="clear" w:color="auto" w:fill="BFBFBF"/>
        <w:spacing w:before="120" w:after="0" w:line="360" w:lineRule="auto"/>
        <w:jc w:val="center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>OŚWIADCZENIA DOTYCZĄCE PODSTAW WYKLUCZENIA:</w:t>
      </w:r>
    </w:p>
    <w:p w14:paraId="0373C667" w14:textId="77777777" w:rsidR="009C036F" w:rsidRPr="00083907" w:rsidRDefault="009C036F" w:rsidP="009C036F">
      <w:pPr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083907">
        <w:rPr>
          <w:rFonts w:ascii="Arial" w:eastAsia="Times New Roman" w:hAnsi="Arial" w:cs="Arial"/>
          <w:lang w:eastAsia="pl-PL"/>
        </w:rPr>
        <w:t xml:space="preserve">Oświadczam, </w:t>
      </w:r>
      <w:r w:rsidRPr="00083907">
        <w:rPr>
          <w:rFonts w:ascii="Arial" w:eastAsia="Times New Roman" w:hAnsi="Arial" w:cs="Arial"/>
          <w:color w:val="000000"/>
          <w:lang w:eastAsia="pl-PL"/>
        </w:rPr>
        <w:t xml:space="preserve">że nie zachodzą w stosunku do mnie przesłanki wykluczenia                                  z postępowania na podstawie art.  7 ust. 1 ustawy z dnia 13 kwietnia 2022 r.                               </w:t>
      </w:r>
      <w:r w:rsidRPr="00083907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r w:rsidRPr="00083907">
        <w:rPr>
          <w:rFonts w:ascii="Arial" w:eastAsia="Times New Roman" w:hAnsi="Arial" w:cs="Arial"/>
          <w:iCs/>
          <w:color w:val="000000"/>
          <w:lang w:eastAsia="pl-PL"/>
        </w:rPr>
        <w:t>o szczególnych rozwiązaniach w zakresie przeciwdziałania wspieraniu agresji na Ukrainę oraz służących ochronie bezpieczeństwa narodowego</w:t>
      </w:r>
      <w:r w:rsidRPr="00083907">
        <w:rPr>
          <w:rFonts w:ascii="Arial" w:eastAsia="Times New Roman" w:hAnsi="Arial" w:cs="Arial"/>
          <w:i/>
          <w:iCs/>
          <w:color w:val="000000"/>
          <w:lang w:eastAsia="pl-PL"/>
        </w:rPr>
        <w:t xml:space="preserve"> (Dz. U. poz. 835)</w:t>
      </w:r>
      <w:r w:rsidRPr="00083907">
        <w:rPr>
          <w:rFonts w:ascii="Arial" w:eastAsia="Times New Roman" w:hAnsi="Arial" w:cs="Arial"/>
          <w:i/>
          <w:iCs/>
          <w:color w:val="000000"/>
          <w:vertAlign w:val="superscript"/>
          <w:lang w:eastAsia="pl-PL"/>
        </w:rPr>
        <w:footnoteReference w:id="2"/>
      </w:r>
      <w:r w:rsidRPr="00083907">
        <w:rPr>
          <w:rFonts w:ascii="Arial" w:eastAsia="Times New Roman" w:hAnsi="Arial" w:cs="Arial"/>
          <w:i/>
          <w:iCs/>
          <w:color w:val="000000"/>
          <w:lang w:eastAsia="pl-PL"/>
        </w:rPr>
        <w:t>.</w:t>
      </w:r>
      <w:r w:rsidRPr="00083907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B8F17A4" w14:textId="77777777" w:rsidR="009C036F" w:rsidRPr="00083907" w:rsidRDefault="009C036F" w:rsidP="009C03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0B8AA73A" w14:textId="77777777" w:rsidR="009C036F" w:rsidRPr="00083907" w:rsidRDefault="009C036F" w:rsidP="009C036F">
      <w:pPr>
        <w:shd w:val="clear" w:color="auto" w:fill="BFBFBF"/>
        <w:spacing w:after="120" w:line="360" w:lineRule="auto"/>
        <w:jc w:val="center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>OŚWIADCZENIE DOTYCZĄCE PODANYCH INFORMACJI:</w:t>
      </w:r>
    </w:p>
    <w:p w14:paraId="613E1BD5" w14:textId="77777777" w:rsidR="009C036F" w:rsidRPr="00083907" w:rsidRDefault="009C036F" w:rsidP="009C036F">
      <w:pPr>
        <w:spacing w:before="120" w:after="12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 xml:space="preserve">Oświadczam, że wszystkie informacje podane w powyższych oświadczeniach są aktualne </w:t>
      </w:r>
      <w:r w:rsidRPr="00083907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26BEAA53" w14:textId="77777777" w:rsidR="009C036F" w:rsidRPr="00083907" w:rsidRDefault="009C036F" w:rsidP="009C036F">
      <w:pPr>
        <w:shd w:val="clear" w:color="auto" w:fill="BFBFBF"/>
        <w:spacing w:after="120" w:line="360" w:lineRule="auto"/>
        <w:jc w:val="center"/>
        <w:rPr>
          <w:rFonts w:ascii="Arial" w:hAnsi="Arial" w:cs="Arial"/>
          <w:b/>
        </w:rPr>
      </w:pPr>
      <w:r w:rsidRPr="00083907">
        <w:rPr>
          <w:rFonts w:ascii="Arial" w:hAnsi="Arial" w:cs="Arial"/>
          <w:b/>
        </w:rPr>
        <w:t>INFORMACJA DOTYCZĄCA DOSTĘPU DO PODMIOTOWYCH ŚRODKÓW DOWODOWYCH:</w:t>
      </w:r>
    </w:p>
    <w:p w14:paraId="7B98F3DC" w14:textId="77777777" w:rsidR="009C036F" w:rsidRPr="00083907" w:rsidRDefault="009C036F" w:rsidP="009C036F">
      <w:pPr>
        <w:spacing w:after="12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35D04A97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 xml:space="preserve">1) </w:t>
      </w:r>
    </w:p>
    <w:p w14:paraId="12CA4C83" w14:textId="77777777" w:rsidR="009C036F" w:rsidRPr="00083907" w:rsidRDefault="009C036F" w:rsidP="009C036F">
      <w:pPr>
        <w:spacing w:after="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75E60644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</w:rPr>
      </w:pPr>
    </w:p>
    <w:p w14:paraId="148B6640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</w:rPr>
      </w:pP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  <w:t>……………………………………….</w:t>
      </w:r>
    </w:p>
    <w:p w14:paraId="42DE6F5B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i/>
        </w:rPr>
      </w:pP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</w:rPr>
        <w:tab/>
      </w:r>
      <w:r w:rsidRPr="00083907">
        <w:rPr>
          <w:rFonts w:ascii="Arial" w:hAnsi="Arial" w:cs="Arial"/>
          <w:i/>
        </w:rPr>
        <w:tab/>
        <w:t xml:space="preserve">                                           Data   podpis </w:t>
      </w:r>
    </w:p>
    <w:p w14:paraId="6A62C22F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i/>
        </w:rPr>
      </w:pPr>
    </w:p>
    <w:p w14:paraId="69C073E4" w14:textId="77777777" w:rsidR="009C036F" w:rsidRPr="00083907" w:rsidRDefault="009C036F" w:rsidP="009C036F">
      <w:pPr>
        <w:spacing w:after="160" w:line="360" w:lineRule="auto"/>
        <w:jc w:val="both"/>
        <w:rPr>
          <w:rFonts w:ascii="Arial" w:hAnsi="Arial" w:cs="Arial"/>
          <w:b/>
          <w:bCs/>
          <w:u w:val="single"/>
        </w:rPr>
      </w:pPr>
    </w:p>
    <w:p w14:paraId="172AE479" w14:textId="77777777" w:rsidR="009C036F" w:rsidRPr="004666AE" w:rsidRDefault="009C036F" w:rsidP="009C036F">
      <w:pPr>
        <w:widowControl w:val="0"/>
        <w:tabs>
          <w:tab w:val="left" w:pos="5812"/>
        </w:tabs>
        <w:spacing w:after="0" w:line="360" w:lineRule="auto"/>
        <w:jc w:val="both"/>
        <w:rPr>
          <w:rFonts w:ascii="Arial" w:eastAsia="Times New Roman" w:hAnsi="Arial" w:cs="Arial"/>
          <w:b/>
          <w:vertAlign w:val="superscript"/>
          <w:lang w:eastAsia="pl-PL"/>
        </w:rPr>
      </w:pPr>
    </w:p>
    <w:p w14:paraId="69D8FFE5" w14:textId="77777777" w:rsidR="009C036F" w:rsidRDefault="009C036F"/>
    <w:sectPr w:rsidR="009C036F" w:rsidSect="009C036F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17" w:right="1417" w:bottom="1417" w:left="1560" w:header="708" w:footer="446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44FC1" w14:textId="77777777" w:rsidR="00716538" w:rsidRDefault="00716538" w:rsidP="009C036F">
      <w:pPr>
        <w:spacing w:after="0" w:line="240" w:lineRule="auto"/>
      </w:pPr>
      <w:r>
        <w:separator/>
      </w:r>
    </w:p>
  </w:endnote>
  <w:endnote w:type="continuationSeparator" w:id="0">
    <w:p w14:paraId="1626E591" w14:textId="77777777" w:rsidR="00716538" w:rsidRDefault="00716538" w:rsidP="009C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9D053" w14:textId="77777777" w:rsidR="00000000" w:rsidRDefault="00000000" w:rsidP="009D6BBC">
    <w:pPr>
      <w:pStyle w:val="Stopka"/>
    </w:pPr>
  </w:p>
  <w:p w14:paraId="03A9EAC8" w14:textId="77777777" w:rsidR="00000000" w:rsidRDefault="00000000">
    <w:pPr>
      <w:pStyle w:val="Stopka"/>
      <w:jc w:val="center"/>
    </w:pPr>
    <w:r w:rsidRPr="00E352EC">
      <w:rPr>
        <w:rFonts w:ascii="Arial" w:hAnsi="Arial" w:cs="Arial"/>
        <w:sz w:val="16"/>
        <w:szCs w:val="16"/>
      </w:rPr>
      <w:t xml:space="preserve">Strona </w:t>
    </w:r>
    <w:r w:rsidRPr="00E352EC">
      <w:rPr>
        <w:rFonts w:ascii="Arial" w:hAnsi="Arial" w:cs="Arial"/>
        <w:b/>
        <w:sz w:val="16"/>
        <w:szCs w:val="16"/>
      </w:rPr>
      <w:fldChar w:fldCharType="begin"/>
    </w:r>
    <w:r w:rsidRPr="00E352EC">
      <w:rPr>
        <w:rFonts w:ascii="Arial" w:hAnsi="Arial" w:cs="Arial"/>
        <w:b/>
        <w:sz w:val="16"/>
        <w:szCs w:val="16"/>
      </w:rPr>
      <w:instrText>PAGE</w:instrText>
    </w:r>
    <w:r w:rsidRPr="00E352EC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</w:rPr>
      <w:t>36</w:t>
    </w:r>
    <w:r w:rsidRPr="00E352EC">
      <w:rPr>
        <w:rFonts w:ascii="Arial" w:hAnsi="Arial" w:cs="Arial"/>
        <w:b/>
        <w:sz w:val="16"/>
        <w:szCs w:val="16"/>
      </w:rPr>
      <w:fldChar w:fldCharType="end"/>
    </w:r>
    <w:r w:rsidRPr="00E352EC">
      <w:rPr>
        <w:rFonts w:ascii="Arial" w:hAnsi="Arial" w:cs="Arial"/>
        <w:sz w:val="16"/>
        <w:szCs w:val="16"/>
      </w:rPr>
      <w:t xml:space="preserve"> z </w:t>
    </w:r>
    <w:r w:rsidRPr="00E352EC">
      <w:rPr>
        <w:rFonts w:ascii="Arial" w:hAnsi="Arial" w:cs="Arial"/>
        <w:b/>
        <w:sz w:val="16"/>
        <w:szCs w:val="16"/>
      </w:rPr>
      <w:fldChar w:fldCharType="begin"/>
    </w:r>
    <w:r w:rsidRPr="00E352EC">
      <w:rPr>
        <w:rFonts w:ascii="Arial" w:hAnsi="Arial" w:cs="Arial"/>
        <w:b/>
        <w:sz w:val="16"/>
        <w:szCs w:val="16"/>
      </w:rPr>
      <w:instrText>NUMPAGES</w:instrText>
    </w:r>
    <w:r w:rsidRPr="00E352EC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</w:rPr>
      <w:t>59</w:t>
    </w:r>
    <w:r w:rsidRPr="00E352EC">
      <w:rPr>
        <w:rFonts w:ascii="Arial" w:hAnsi="Arial" w:cs="Arial"/>
        <w:b/>
        <w:sz w:val="16"/>
        <w:szCs w:val="16"/>
      </w:rPr>
      <w:fldChar w:fldCharType="end"/>
    </w:r>
  </w:p>
  <w:p w14:paraId="28A09A0E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86757" w14:textId="77777777" w:rsidR="00000000" w:rsidRDefault="00000000">
    <w:pPr>
      <w:pStyle w:val="Stopka"/>
      <w:jc w:val="center"/>
    </w:pPr>
    <w:r w:rsidRPr="00004962">
      <w:rPr>
        <w:rFonts w:ascii="Arial" w:hAnsi="Arial" w:cs="Arial"/>
        <w:sz w:val="16"/>
        <w:szCs w:val="16"/>
      </w:rPr>
      <w:t xml:space="preserve">Strona </w:t>
    </w:r>
    <w:r w:rsidRPr="00004962">
      <w:rPr>
        <w:rFonts w:ascii="Arial" w:hAnsi="Arial" w:cs="Arial"/>
        <w:b/>
        <w:sz w:val="16"/>
        <w:szCs w:val="16"/>
      </w:rPr>
      <w:fldChar w:fldCharType="begin"/>
    </w:r>
    <w:r w:rsidRPr="00004962">
      <w:rPr>
        <w:rFonts w:ascii="Arial" w:hAnsi="Arial" w:cs="Arial"/>
        <w:b/>
        <w:sz w:val="16"/>
        <w:szCs w:val="16"/>
      </w:rPr>
      <w:instrText>PAGE</w:instrText>
    </w:r>
    <w:r w:rsidRPr="00004962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</w:rPr>
      <w:t>1</w:t>
    </w:r>
    <w:r w:rsidRPr="00004962">
      <w:rPr>
        <w:rFonts w:ascii="Arial" w:hAnsi="Arial" w:cs="Arial"/>
        <w:b/>
        <w:sz w:val="16"/>
        <w:szCs w:val="16"/>
      </w:rPr>
      <w:fldChar w:fldCharType="end"/>
    </w:r>
    <w:r w:rsidRPr="00004962">
      <w:rPr>
        <w:rFonts w:ascii="Arial" w:hAnsi="Arial" w:cs="Arial"/>
        <w:sz w:val="16"/>
        <w:szCs w:val="16"/>
      </w:rPr>
      <w:t xml:space="preserve"> z </w:t>
    </w:r>
    <w:r w:rsidRPr="00004962">
      <w:rPr>
        <w:rFonts w:ascii="Arial" w:hAnsi="Arial" w:cs="Arial"/>
        <w:b/>
        <w:sz w:val="16"/>
        <w:szCs w:val="16"/>
      </w:rPr>
      <w:fldChar w:fldCharType="begin"/>
    </w:r>
    <w:r w:rsidRPr="00004962">
      <w:rPr>
        <w:rFonts w:ascii="Arial" w:hAnsi="Arial" w:cs="Arial"/>
        <w:b/>
        <w:sz w:val="16"/>
        <w:szCs w:val="16"/>
      </w:rPr>
      <w:instrText>NUMPAGES</w:instrText>
    </w:r>
    <w:r w:rsidRPr="00004962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</w:rPr>
      <w:t>59</w:t>
    </w:r>
    <w:r w:rsidRPr="00004962">
      <w:rPr>
        <w:rFonts w:ascii="Arial" w:hAnsi="Arial" w:cs="Arial"/>
        <w:b/>
        <w:sz w:val="16"/>
        <w:szCs w:val="16"/>
      </w:rPr>
      <w:fldChar w:fldCharType="end"/>
    </w:r>
  </w:p>
  <w:p w14:paraId="684157CF" w14:textId="77777777" w:rsidR="00000000" w:rsidRPr="00004962" w:rsidRDefault="00000000" w:rsidP="009D6BB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14438" w14:textId="77777777" w:rsidR="00716538" w:rsidRDefault="00716538" w:rsidP="009C036F">
      <w:pPr>
        <w:spacing w:after="0" w:line="240" w:lineRule="auto"/>
      </w:pPr>
      <w:r>
        <w:separator/>
      </w:r>
    </w:p>
  </w:footnote>
  <w:footnote w:type="continuationSeparator" w:id="0">
    <w:p w14:paraId="33561BC1" w14:textId="77777777" w:rsidR="00716538" w:rsidRDefault="00716538" w:rsidP="009C036F">
      <w:pPr>
        <w:spacing w:after="0" w:line="240" w:lineRule="auto"/>
      </w:pPr>
      <w:r>
        <w:continuationSeparator/>
      </w:r>
    </w:p>
  </w:footnote>
  <w:footnote w:id="1">
    <w:p w14:paraId="638BA5FC" w14:textId="77777777" w:rsidR="009C036F" w:rsidRPr="00A82964" w:rsidRDefault="009C036F" w:rsidP="009C0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7F6B9EF1" w14:textId="77777777" w:rsidR="009C036F" w:rsidRPr="00A82964" w:rsidRDefault="009C036F" w:rsidP="009C03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BD810E" w14:textId="77777777" w:rsidR="009C036F" w:rsidRPr="00A82964" w:rsidRDefault="009C036F" w:rsidP="009C0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0CD985" w14:textId="77777777" w:rsidR="009C036F" w:rsidRPr="00761CEB" w:rsidRDefault="009C036F" w:rsidP="009C03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3017838" w14:textId="77777777" w:rsidR="009C036F" w:rsidRPr="00A82964" w:rsidRDefault="009C036F" w:rsidP="009C0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A6DB8F6" w14:textId="77777777" w:rsidR="009C036F" w:rsidRPr="00A82964" w:rsidRDefault="009C036F" w:rsidP="009C03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5D8D2F" w14:textId="77777777" w:rsidR="009C036F" w:rsidRPr="00A82964" w:rsidRDefault="009C036F" w:rsidP="009C036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FE196B" w14:textId="77777777" w:rsidR="009C036F" w:rsidRPr="00A82964" w:rsidRDefault="009C036F" w:rsidP="009C03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021F371" w14:textId="77777777" w:rsidR="009C036F" w:rsidRPr="00896587" w:rsidRDefault="009C036F" w:rsidP="009C036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4FA29" w14:textId="77777777" w:rsidR="00000000" w:rsidRDefault="00000000" w:rsidP="009D6BBC">
    <w:pPr>
      <w:pStyle w:val="Nagwek"/>
    </w:pPr>
  </w:p>
  <w:p w14:paraId="757DD500" w14:textId="77777777" w:rsidR="00000000" w:rsidRDefault="00000000" w:rsidP="009D6BB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384E0" w14:textId="77777777" w:rsidR="00000000" w:rsidRDefault="00000000" w:rsidP="009D6BBC">
    <w:pPr>
      <w:pStyle w:val="Nagwek"/>
    </w:pPr>
  </w:p>
  <w:p w14:paraId="537D3BEC" w14:textId="77777777" w:rsidR="00000000" w:rsidRDefault="00000000" w:rsidP="009D6BBC">
    <w:pPr>
      <w:pStyle w:val="Nagwek"/>
      <w:jc w:val="center"/>
    </w:pPr>
  </w:p>
  <w:p w14:paraId="0670AF92" w14:textId="77777777" w:rsidR="00000000" w:rsidRDefault="00000000" w:rsidP="009D6B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E3FE1450"/>
    <w:name w:val="RTF_Num 17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eastAsia="Times New Roman" w:hAnsi="Arial" w:cs="Arial"/>
        <w:i w:val="0"/>
      </w:rPr>
    </w:lvl>
  </w:abstractNum>
  <w:abstractNum w:abstractNumId="1" w15:restartNumberingAfterBreak="0">
    <w:nsid w:val="00000007"/>
    <w:multiLevelType w:val="multilevel"/>
    <w:tmpl w:val="2DBC0B5C"/>
    <w:name w:val="WW8Num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9"/>
    <w:multiLevelType w:val="multilevel"/>
    <w:tmpl w:val="40AA184E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</w:abstractNum>
  <w:abstractNum w:abstractNumId="4" w15:restartNumberingAfterBreak="0">
    <w:nsid w:val="0000000B"/>
    <w:multiLevelType w:val="multilevel"/>
    <w:tmpl w:val="CB74993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831" w:hanging="360"/>
      </w:pPr>
      <w:rPr>
        <w:rFonts w:ascii="Arial" w:hAnsi="Arial" w:cs="Arial" w:hint="default"/>
        <w:b w:val="0"/>
        <w:sz w:val="22"/>
        <w:szCs w:val="22"/>
      </w:r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</w:abstractNum>
  <w:abstractNum w:abstractNumId="6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87F5D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1B9D7D87"/>
    <w:multiLevelType w:val="singleLevel"/>
    <w:tmpl w:val="3886D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</w:abstractNum>
  <w:abstractNum w:abstractNumId="1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1" w15:restartNumberingAfterBreak="0">
    <w:nsid w:val="31A37965"/>
    <w:multiLevelType w:val="hybridMultilevel"/>
    <w:tmpl w:val="3DBCE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A2BB1"/>
    <w:multiLevelType w:val="hybridMultilevel"/>
    <w:tmpl w:val="CFE417F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83CFF"/>
    <w:multiLevelType w:val="hybridMultilevel"/>
    <w:tmpl w:val="06461DDE"/>
    <w:lvl w:ilvl="0" w:tplc="5608D8D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F023B76"/>
    <w:multiLevelType w:val="hybridMultilevel"/>
    <w:tmpl w:val="CF767FD4"/>
    <w:lvl w:ilvl="0" w:tplc="4DC4AE2C">
      <w:start w:val="1"/>
      <w:numFmt w:val="decimal"/>
      <w:lvlText w:val="%1."/>
      <w:lvlJc w:val="left"/>
      <w:pPr>
        <w:ind w:left="283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63275"/>
    <w:multiLevelType w:val="hybridMultilevel"/>
    <w:tmpl w:val="FA624CCA"/>
    <w:lvl w:ilvl="0" w:tplc="D64243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48047A"/>
    <w:multiLevelType w:val="singleLevel"/>
    <w:tmpl w:val="82FA1E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</w:abstractNum>
  <w:abstractNum w:abstractNumId="17" w15:restartNumberingAfterBreak="0">
    <w:nsid w:val="67382E1F"/>
    <w:multiLevelType w:val="hybridMultilevel"/>
    <w:tmpl w:val="44FE4F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9610875">
    <w:abstractNumId w:val="10"/>
  </w:num>
  <w:num w:numId="2" w16cid:durableId="1145850836">
    <w:abstractNumId w:val="15"/>
  </w:num>
  <w:num w:numId="3" w16cid:durableId="1330527216">
    <w:abstractNumId w:val="8"/>
  </w:num>
  <w:num w:numId="4" w16cid:durableId="601498987">
    <w:abstractNumId w:val="17"/>
  </w:num>
  <w:num w:numId="5" w16cid:durableId="921109741">
    <w:abstractNumId w:val="9"/>
  </w:num>
  <w:num w:numId="6" w16cid:durableId="956370038">
    <w:abstractNumId w:val="16"/>
  </w:num>
  <w:num w:numId="7" w16cid:durableId="378168292">
    <w:abstractNumId w:val="7"/>
  </w:num>
  <w:num w:numId="8" w16cid:durableId="1908756453">
    <w:abstractNumId w:val="12"/>
  </w:num>
  <w:num w:numId="9" w16cid:durableId="1419910152">
    <w:abstractNumId w:val="2"/>
  </w:num>
  <w:num w:numId="10" w16cid:durableId="444159032">
    <w:abstractNumId w:val="1"/>
  </w:num>
  <w:num w:numId="11" w16cid:durableId="783236553">
    <w:abstractNumId w:val="6"/>
  </w:num>
  <w:num w:numId="12" w16cid:durableId="129833320">
    <w:abstractNumId w:val="13"/>
  </w:num>
  <w:num w:numId="13" w16cid:durableId="1878659185">
    <w:abstractNumId w:val="14"/>
  </w:num>
  <w:num w:numId="14" w16cid:durableId="1842432030">
    <w:abstractNumId w:val="0"/>
  </w:num>
  <w:num w:numId="15" w16cid:durableId="1613978613">
    <w:abstractNumId w:val="3"/>
  </w:num>
  <w:num w:numId="16" w16cid:durableId="2135782605">
    <w:abstractNumId w:val="4"/>
  </w:num>
  <w:num w:numId="17" w16cid:durableId="479804842">
    <w:abstractNumId w:val="5"/>
  </w:num>
  <w:num w:numId="18" w16cid:durableId="18640476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6F"/>
    <w:rsid w:val="00716538"/>
    <w:rsid w:val="009C036F"/>
    <w:rsid w:val="00ED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7B6BC"/>
  <w15:chartTrackingRefBased/>
  <w15:docId w15:val="{90B93C86-D239-4AB2-B7E1-B2624C60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36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normalny tekst,sw tekst,maz_wyliczenie,opis dzialania,K-P_odwolanie,A_wyliczenie,2 heading"/>
    <w:basedOn w:val="Normalny"/>
    <w:link w:val="AkapitzlistZnak"/>
    <w:uiPriority w:val="34"/>
    <w:qFormat/>
    <w:rsid w:val="009C036F"/>
    <w:pPr>
      <w:ind w:left="720"/>
      <w:contextualSpacing/>
    </w:pPr>
  </w:style>
  <w:style w:type="character" w:customStyle="1" w:styleId="NagwekZnak">
    <w:name w:val="Nagłówek Znak"/>
    <w:link w:val="Nagwek"/>
    <w:uiPriority w:val="99"/>
    <w:rsid w:val="009C036F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C036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9C036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0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036F"/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normalny tekst Znak,sw tekst Znak"/>
    <w:link w:val="Akapitzlist"/>
    <w:uiPriority w:val="34"/>
    <w:qFormat/>
    <w:rsid w:val="009C036F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unhideWhenUsed/>
    <w:rsid w:val="009C036F"/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9C036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C036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9C03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036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0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036F"/>
    <w:rPr>
      <w:rFonts w:ascii="Calibri" w:eastAsia="Calibri" w:hAnsi="Calibri" w:cs="Times New Roman"/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36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36F"/>
    <w:rPr>
      <w:rFonts w:ascii="Calibri" w:eastAsia="Calibri" w:hAnsi="Calibri" w:cs="Times New Roman"/>
      <w:kern w:val="0"/>
      <w14:ligatures w14:val="none"/>
    </w:rPr>
  </w:style>
  <w:style w:type="character" w:styleId="Pogrubienie">
    <w:name w:val="Strong"/>
    <w:uiPriority w:val="22"/>
    <w:qFormat/>
    <w:rsid w:val="009C036F"/>
    <w:rPr>
      <w:b/>
      <w:bCs/>
    </w:rPr>
  </w:style>
  <w:style w:type="character" w:styleId="Odwoanieprzypisudolnego">
    <w:name w:val="footnote reference"/>
    <w:uiPriority w:val="99"/>
    <w:semiHidden/>
    <w:unhideWhenUsed/>
    <w:rsid w:val="009C036F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9C036F"/>
    <w:pPr>
      <w:spacing w:beforeAutospacing="1" w:afterAutospacing="1" w:line="240" w:lineRule="auto"/>
    </w:pPr>
    <w:rPr>
      <w:rFonts w:ascii="Times New Roman" w:hAnsi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6475</Words>
  <Characters>38851</Characters>
  <Application>Microsoft Office Word</Application>
  <DocSecurity>0</DocSecurity>
  <Lines>323</Lines>
  <Paragraphs>90</Paragraphs>
  <ScaleCrop>false</ScaleCrop>
  <Company/>
  <LinksUpToDate>false</LinksUpToDate>
  <CharactersWithSpaces>45236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1</cp:revision>
  <dcterms:created xsi:type="dcterms:W3CDTF">2024-09-25T09:09:00Z</dcterms:created>
  <dcterms:modified xsi:type="dcterms:W3CDTF">2024-09-25T09:12:00Z</dcterms:modified>
</cp:coreProperties>
</file>