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32403" w14:textId="77777777" w:rsidR="003E457B" w:rsidRDefault="009D515A" w:rsidP="00EF0FD7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920E67">
        <w:rPr>
          <w:rFonts w:ascii="Cambria" w:hAnsi="Cambria" w:cs="Arial"/>
          <w:sz w:val="20"/>
          <w:szCs w:val="20"/>
        </w:rPr>
        <w:tab/>
      </w:r>
      <w:r w:rsidR="00920E67">
        <w:rPr>
          <w:rFonts w:ascii="Cambria" w:hAnsi="Cambria" w:cs="Arial"/>
          <w:sz w:val="20"/>
          <w:szCs w:val="20"/>
        </w:rPr>
        <w:tab/>
      </w:r>
    </w:p>
    <w:p w14:paraId="50B32407" w14:textId="5A220CD8" w:rsidR="00DA509A" w:rsidRDefault="00920E67" w:rsidP="00907E13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E457B">
        <w:rPr>
          <w:rFonts w:ascii="Cambria" w:hAnsi="Cambria" w:cs="Arial"/>
          <w:sz w:val="20"/>
          <w:szCs w:val="20"/>
        </w:rPr>
        <w:t xml:space="preserve">                                                         </w:t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="009D515A" w:rsidRPr="00EC0ED8">
        <w:rPr>
          <w:rFonts w:ascii="Cambria" w:hAnsi="Cambria" w:cs="Arial"/>
          <w:sz w:val="20"/>
          <w:szCs w:val="20"/>
        </w:rPr>
        <w:t xml:space="preserve"> nr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SWZ</w:t>
      </w:r>
    </w:p>
    <w:p w14:paraId="106F9E34" w14:textId="77777777" w:rsidR="00907E13" w:rsidRPr="00EC0ED8" w:rsidRDefault="00907E13" w:rsidP="00907E13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</w:p>
    <w:p w14:paraId="50B32408" w14:textId="75651EBE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………………  dn</w:t>
      </w:r>
      <w:r w:rsidR="009760DB">
        <w:rPr>
          <w:rFonts w:ascii="Cambria" w:hAnsi="Cambria" w:cs="Arial"/>
          <w:sz w:val="20"/>
          <w:szCs w:val="20"/>
        </w:rPr>
        <w:t>.</w:t>
      </w:r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907E13">
        <w:rPr>
          <w:rFonts w:ascii="Cambria" w:hAnsi="Cambria" w:cs="Arial"/>
          <w:sz w:val="20"/>
          <w:szCs w:val="20"/>
        </w:rPr>
        <w:t xml:space="preserve">4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3135B188" w14:textId="77777777" w:rsidR="00907E13" w:rsidRDefault="00907E13" w:rsidP="00EF0FD7">
      <w:pPr>
        <w:spacing w:line="276" w:lineRule="auto"/>
        <w:rPr>
          <w:rFonts w:ascii="Cambria" w:hAnsi="Cambria" w:cs="Arial"/>
          <w:sz w:val="20"/>
          <w:szCs w:val="20"/>
        </w:rPr>
      </w:pPr>
    </w:p>
    <w:p w14:paraId="50B32409" w14:textId="2514FCDF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................................................</w:t>
      </w:r>
    </w:p>
    <w:p w14:paraId="50B3240A" w14:textId="77777777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14:paraId="50B3240B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</w:p>
    <w:p w14:paraId="50B3240C" w14:textId="77777777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50B3240D" w14:textId="77777777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50B3240E" w14:textId="77777777" w:rsidR="00DE45EB" w:rsidRDefault="00DE45EB" w:rsidP="00F621DC">
      <w:pPr>
        <w:shd w:val="clear" w:color="auto" w:fill="D9E2F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F42ABF8" w14:textId="77777777" w:rsidR="007D03F7" w:rsidRPr="007D03F7" w:rsidRDefault="00722911" w:rsidP="007D03F7">
      <w:pPr>
        <w:shd w:val="clear" w:color="auto" w:fill="D9E2F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22911">
        <w:rPr>
          <w:rFonts w:ascii="Cambria" w:hAnsi="Cambria" w:cs="Arial"/>
          <w:b/>
          <w:bCs/>
          <w:sz w:val="20"/>
          <w:szCs w:val="20"/>
        </w:rPr>
        <w:t>„</w:t>
      </w:r>
      <w:r w:rsidR="007D03F7" w:rsidRPr="007D03F7">
        <w:rPr>
          <w:rFonts w:ascii="Cambria" w:hAnsi="Cambria" w:cs="Arial"/>
          <w:b/>
          <w:bCs/>
          <w:sz w:val="20"/>
          <w:szCs w:val="20"/>
        </w:rPr>
        <w:t>Remont dachu budynku Centrum Administracyjne Placówek</w:t>
      </w:r>
    </w:p>
    <w:p w14:paraId="50B3240F" w14:textId="1BCC26E8" w:rsidR="00811081" w:rsidRDefault="007D03F7" w:rsidP="007D03F7">
      <w:pPr>
        <w:shd w:val="clear" w:color="auto" w:fill="D9E2F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D03F7">
        <w:rPr>
          <w:rFonts w:ascii="Cambria" w:hAnsi="Cambria" w:cs="Arial"/>
          <w:b/>
          <w:bCs/>
          <w:sz w:val="20"/>
          <w:szCs w:val="20"/>
        </w:rPr>
        <w:t>Opiekuńczo-Wychowawczych w Kazimierzy Wielkiej</w:t>
      </w:r>
      <w:r w:rsidR="00722911" w:rsidRPr="00722911">
        <w:rPr>
          <w:rFonts w:ascii="Cambria" w:hAnsi="Cambria" w:cs="Arial"/>
          <w:b/>
          <w:bCs/>
          <w:sz w:val="20"/>
          <w:szCs w:val="20"/>
        </w:rPr>
        <w:t>”</w:t>
      </w:r>
      <w:r w:rsidR="000B1899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0B32410" w14:textId="77777777" w:rsidR="00DE45EB" w:rsidRPr="00EC0ED8" w:rsidRDefault="00DE45EB" w:rsidP="00F621DC">
      <w:pPr>
        <w:shd w:val="clear" w:color="auto" w:fill="D9E2F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0B32411" w14:textId="77777777"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 w:rsidR="005F0659">
        <w:rPr>
          <w:rFonts w:ascii="Cambria" w:hAnsi="Cambria" w:cs="Arial"/>
          <w:sz w:val="20"/>
          <w:szCs w:val="20"/>
        </w:rPr>
        <w:t xml:space="preserve">postępowania </w:t>
      </w:r>
      <w:r w:rsidR="005F0659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p w14:paraId="50B32412" w14:textId="77777777" w:rsidR="002858C6" w:rsidRPr="00EC0ED8" w:rsidRDefault="002858C6" w:rsidP="002858C6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14:paraId="50B32417" w14:textId="77777777" w:rsidTr="00BA0FBA">
        <w:trPr>
          <w:trHeight w:val="2137"/>
        </w:trPr>
        <w:tc>
          <w:tcPr>
            <w:tcW w:w="8759" w:type="dxa"/>
          </w:tcPr>
          <w:p w14:paraId="50B32414" w14:textId="77777777" w:rsidR="00F57986" w:rsidRPr="00EC0ED8" w:rsidRDefault="00F57986" w:rsidP="00F57986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28718D4F" w14:textId="77777777" w:rsidR="00C9187A" w:rsidRDefault="00DD4468" w:rsidP="00C9187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</w:p>
          <w:p w14:paraId="50B32415" w14:textId="4A1BD2C4" w:rsidR="00DD4468" w:rsidRPr="00C9187A" w:rsidRDefault="00DD4468" w:rsidP="00C9187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0FBBAA6C" w14:textId="77777777" w:rsidR="006F1B2F" w:rsidRPr="00EC0ED8" w:rsidRDefault="006F1B2F" w:rsidP="00DD446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0B32416" w14:textId="77777777" w:rsidR="00227E3C" w:rsidRPr="00DB2C6B" w:rsidRDefault="00DD4468" w:rsidP="00DB2C6B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  <w:r w:rsidRPr="00EC0ED8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</w:tr>
    </w:tbl>
    <w:p w14:paraId="50B32419" w14:textId="77777777" w:rsidR="00BB5390" w:rsidRPr="00EC0ED8" w:rsidRDefault="00BB5390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50B3241A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50B3241B" w14:textId="61E3BB4B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CA420D">
        <w:rPr>
          <w:rFonts w:ascii="Cambria" w:eastAsia="Arial Unicode MS" w:hAnsi="Cambria" w:cs="Arial"/>
          <w:b/>
          <w:sz w:val="20"/>
          <w:szCs w:val="20"/>
        </w:rPr>
        <w:t>3</w:t>
      </w:r>
      <w:r w:rsidR="00B66D6A">
        <w:rPr>
          <w:rFonts w:ascii="Cambria" w:eastAsia="Arial Unicode MS" w:hAnsi="Cambria" w:cs="Arial"/>
          <w:b/>
          <w:sz w:val="20"/>
          <w:szCs w:val="20"/>
        </w:rPr>
        <w:t xml:space="preserve">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0B3241C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50B3241D" w14:textId="77777777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50B3241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50B3241F" w14:textId="6342F692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</w:t>
      </w:r>
    </w:p>
    <w:p w14:paraId="50B32420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50B32421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50B32422" w14:textId="77777777" w:rsidR="00016153" w:rsidRPr="00EC0ED8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50B32423" w14:textId="1916A7D3" w:rsidR="00771C89" w:rsidRPr="00EC0ED8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e-mail gwaranta do zwrotu wadium (wniesionego w formie gwarancji)</w:t>
      </w:r>
      <w:r w:rsidR="006F1B2F">
        <w:rPr>
          <w:rFonts w:ascii="Cambria" w:hAnsi="Cambria" w:cs="Arial"/>
          <w:sz w:val="20"/>
          <w:szCs w:val="20"/>
        </w:rPr>
        <w:t xml:space="preserve">: </w:t>
      </w:r>
      <w:r w:rsidRPr="00EC0ED8">
        <w:rPr>
          <w:rFonts w:ascii="Cambria" w:hAnsi="Cambria" w:cs="Arial"/>
          <w:sz w:val="20"/>
          <w:szCs w:val="20"/>
        </w:rPr>
        <w:t>………………….</w:t>
      </w:r>
    </w:p>
    <w:p w14:paraId="50B32424" w14:textId="12576409" w:rsidR="00222248" w:rsidRPr="00EC0ED8" w:rsidRDefault="00222248" w:rsidP="00222248">
      <w:pPr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Nr. </w:t>
      </w:r>
      <w:r w:rsidR="006F1B2F">
        <w:rPr>
          <w:rFonts w:ascii="Cambria" w:hAnsi="Cambria" w:cs="Arial"/>
          <w:sz w:val="20"/>
          <w:szCs w:val="20"/>
        </w:rPr>
        <w:t>r</w:t>
      </w:r>
      <w:r w:rsidRPr="00EC0ED8">
        <w:rPr>
          <w:rFonts w:ascii="Cambria" w:hAnsi="Cambria" w:cs="Arial"/>
          <w:sz w:val="20"/>
          <w:szCs w:val="20"/>
        </w:rPr>
        <w:t>achunku do zwrotu wadium</w:t>
      </w:r>
      <w:r w:rsidR="006F1B2F">
        <w:rPr>
          <w:rFonts w:ascii="Cambria" w:hAnsi="Cambria" w:cs="Arial"/>
          <w:sz w:val="20"/>
          <w:szCs w:val="20"/>
        </w:rPr>
        <w:t>:</w:t>
      </w:r>
      <w:r w:rsidRPr="00EC0ED8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14:paraId="50B32425" w14:textId="77777777" w:rsidR="00222248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52D7BEAB" w14:textId="77777777" w:rsidR="006829C4" w:rsidRPr="00EC0ED8" w:rsidRDefault="006829C4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50B32426" w14:textId="77777777" w:rsidR="003E134C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652B1EB7" w14:textId="77777777" w:rsidR="000B1899" w:rsidRPr="00EC0ED8" w:rsidRDefault="000B1899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</w:p>
    <w:p w14:paraId="50B32427" w14:textId="77777777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lastRenderedPageBreak/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50B32428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50B32429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0B3242A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50B3242B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0B3242C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50B3242D" w14:textId="77777777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śmy</w:t>
      </w:r>
      <w:proofErr w:type="spellEnd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: </w:t>
      </w:r>
    </w:p>
    <w:p w14:paraId="50B3242E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50B3242F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50B32430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50B32431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50B32432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50B32433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0B32434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50B32435" w14:textId="77777777" w:rsidR="00F30C2A" w:rsidRPr="00EC0ED8" w:rsidRDefault="00F30C2A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50B32436" w14:textId="77777777" w:rsidR="00F31701" w:rsidRPr="00EC0ED8" w:rsidRDefault="00142B56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50B32437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50B32438" w14:textId="77777777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0B32439" w14:textId="77777777" w:rsidR="004301EB" w:rsidRPr="00EC0ED8" w:rsidRDefault="004301EB" w:rsidP="00E4086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0B3243A" w14:textId="77777777" w:rsidR="004301EB" w:rsidRDefault="004301EB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p w14:paraId="02DF17FE" w14:textId="77777777" w:rsidR="006829C4" w:rsidRDefault="006829C4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p w14:paraId="40D1D8E9" w14:textId="77777777" w:rsidR="006829C4" w:rsidRDefault="006829C4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p w14:paraId="27675FEC" w14:textId="77777777" w:rsidR="006829C4" w:rsidRDefault="006829C4" w:rsidP="006829C4">
      <w:pPr>
        <w:tabs>
          <w:tab w:val="left" w:pos="540"/>
          <w:tab w:val="left" w:pos="780"/>
        </w:tabs>
        <w:jc w:val="center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 musi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podpisana kwalifikowanym podpisem elektronicznym</w:t>
      </w:r>
      <w:r>
        <w:rPr>
          <w:rFonts w:ascii="Courier New" w:hAnsi="Courier New" w:cs="Courier New"/>
          <w:b/>
          <w:sz w:val="18"/>
          <w:szCs w:val="18"/>
          <w:highlight w:val="yellow"/>
        </w:rPr>
        <w:t xml:space="preserve"> lub </w:t>
      </w:r>
      <w:r w:rsidRPr="00F85260">
        <w:rPr>
          <w:rFonts w:ascii="Courier New" w:hAnsi="Courier New" w:cs="Courier New"/>
          <w:b/>
          <w:sz w:val="18"/>
          <w:szCs w:val="18"/>
          <w:highlight w:val="yellow"/>
        </w:rPr>
        <w:t>podpisem zaufanym lub podpisem osobistym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43D7AC69" w14:textId="77777777" w:rsidR="006829C4" w:rsidRPr="00771C89" w:rsidRDefault="006829C4" w:rsidP="006829C4">
      <w:pPr>
        <w:pStyle w:val="Stopka"/>
      </w:pPr>
    </w:p>
    <w:p w14:paraId="22BC286B" w14:textId="77777777" w:rsidR="006829C4" w:rsidRPr="00EC0ED8" w:rsidRDefault="006829C4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sectPr w:rsidR="006829C4" w:rsidRPr="00EC0ED8" w:rsidSect="000B1899">
      <w:headerReference w:type="default" r:id="rId11"/>
      <w:footerReference w:type="even" r:id="rId12"/>
      <w:headerReference w:type="first" r:id="rId13"/>
      <w:pgSz w:w="11906" w:h="16838"/>
      <w:pgMar w:top="821" w:right="1418" w:bottom="709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8CCD6" w14:textId="77777777" w:rsidR="009A45AA" w:rsidRDefault="009A45AA">
      <w:r>
        <w:separator/>
      </w:r>
    </w:p>
  </w:endnote>
  <w:endnote w:type="continuationSeparator" w:id="0">
    <w:p w14:paraId="07638C7B" w14:textId="77777777" w:rsidR="009A45AA" w:rsidRDefault="009A45AA">
      <w:r>
        <w:continuationSeparator/>
      </w:r>
    </w:p>
  </w:endnote>
  <w:endnote w:type="continuationNotice" w:id="1">
    <w:p w14:paraId="53D0BE1E" w14:textId="77777777" w:rsidR="009A45AA" w:rsidRDefault="009A45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2443" w14:textId="77777777" w:rsidR="000C25EB" w:rsidRDefault="003B649F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C25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B32444" w14:textId="77777777" w:rsidR="000C25EB" w:rsidRDefault="000C25EB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67B09" w14:textId="77777777" w:rsidR="009A45AA" w:rsidRDefault="009A45AA">
      <w:r>
        <w:separator/>
      </w:r>
    </w:p>
  </w:footnote>
  <w:footnote w:type="continuationSeparator" w:id="0">
    <w:p w14:paraId="60BF8799" w14:textId="77777777" w:rsidR="009A45AA" w:rsidRDefault="009A45AA">
      <w:r>
        <w:continuationSeparator/>
      </w:r>
    </w:p>
  </w:footnote>
  <w:footnote w:type="continuationNotice" w:id="1">
    <w:p w14:paraId="5FA36905" w14:textId="77777777" w:rsidR="009A45AA" w:rsidRDefault="009A45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2441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0B32442" w14:textId="77777777" w:rsidR="000C25EB" w:rsidRPr="00FD5023" w:rsidRDefault="000C25EB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25E58" w14:textId="77777777" w:rsidR="001D2F1F" w:rsidRDefault="001D2F1F" w:rsidP="001D2F1F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</w:p>
  <w:p w14:paraId="362291A3" w14:textId="7FAA875A" w:rsidR="001D2F1F" w:rsidRPr="009F2E64" w:rsidRDefault="001D2F1F" w:rsidP="001D2F1F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920076">
      <w:rPr>
        <w:rFonts w:ascii="Cambria" w:hAnsi="Cambria"/>
        <w:sz w:val="18"/>
        <w:szCs w:val="18"/>
      </w:rPr>
      <w:t>3</w:t>
    </w:r>
    <w:r w:rsidR="002C2894" w:rsidRPr="002C2894">
      <w:rPr>
        <w:rFonts w:ascii="Cambria" w:hAnsi="Cambria"/>
        <w:sz w:val="18"/>
        <w:szCs w:val="18"/>
      </w:rPr>
      <w:t>/2024</w:t>
    </w:r>
  </w:p>
  <w:p w14:paraId="7992AABE" w14:textId="0BCE5DE4" w:rsidR="006829C4" w:rsidRPr="001D2F1F" w:rsidRDefault="006829C4" w:rsidP="001D2F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88383467">
    <w:abstractNumId w:val="36"/>
  </w:num>
  <w:num w:numId="2" w16cid:durableId="641664648">
    <w:abstractNumId w:val="43"/>
  </w:num>
  <w:num w:numId="3" w16cid:durableId="1416634140">
    <w:abstractNumId w:val="30"/>
  </w:num>
  <w:num w:numId="4" w16cid:durableId="814645205">
    <w:abstractNumId w:val="26"/>
  </w:num>
  <w:num w:numId="5" w16cid:durableId="1379931737">
    <w:abstractNumId w:val="19"/>
  </w:num>
  <w:num w:numId="6" w16cid:durableId="1476333601">
    <w:abstractNumId w:val="33"/>
  </w:num>
  <w:num w:numId="7" w16cid:durableId="1117479945">
    <w:abstractNumId w:val="38"/>
  </w:num>
  <w:num w:numId="8" w16cid:durableId="2026859175">
    <w:abstractNumId w:val="24"/>
  </w:num>
  <w:num w:numId="9" w16cid:durableId="916861448">
    <w:abstractNumId w:val="50"/>
  </w:num>
  <w:num w:numId="10" w16cid:durableId="518079405">
    <w:abstractNumId w:val="56"/>
  </w:num>
  <w:num w:numId="11" w16cid:durableId="377165657">
    <w:abstractNumId w:val="20"/>
  </w:num>
  <w:num w:numId="12" w16cid:durableId="80032735">
    <w:abstractNumId w:val="54"/>
  </w:num>
  <w:num w:numId="13" w16cid:durableId="184637429">
    <w:abstractNumId w:val="55"/>
  </w:num>
  <w:num w:numId="14" w16cid:durableId="1593008205">
    <w:abstractNumId w:val="12"/>
  </w:num>
  <w:num w:numId="15" w16cid:durableId="361634271">
    <w:abstractNumId w:val="28"/>
  </w:num>
  <w:num w:numId="16" w16cid:durableId="723872487">
    <w:abstractNumId w:val="32"/>
  </w:num>
  <w:num w:numId="17" w16cid:durableId="2077118737">
    <w:abstractNumId w:val="49"/>
  </w:num>
  <w:num w:numId="18" w16cid:durableId="1244101107">
    <w:abstractNumId w:val="22"/>
  </w:num>
  <w:num w:numId="19" w16cid:durableId="2045054116">
    <w:abstractNumId w:val="13"/>
  </w:num>
  <w:num w:numId="20" w16cid:durableId="722560190">
    <w:abstractNumId w:val="17"/>
  </w:num>
  <w:num w:numId="21" w16cid:durableId="311452934">
    <w:abstractNumId w:val="44"/>
  </w:num>
  <w:num w:numId="22" w16cid:durableId="25066784">
    <w:abstractNumId w:val="18"/>
  </w:num>
  <w:num w:numId="23" w16cid:durableId="200213955">
    <w:abstractNumId w:val="48"/>
  </w:num>
  <w:num w:numId="24" w16cid:durableId="1578978584">
    <w:abstractNumId w:val="46"/>
  </w:num>
  <w:num w:numId="25" w16cid:durableId="1593322077">
    <w:abstractNumId w:val="21"/>
  </w:num>
  <w:num w:numId="26" w16cid:durableId="1957061760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61949836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845610">
    <w:abstractNumId w:val="3"/>
  </w:num>
  <w:num w:numId="29" w16cid:durableId="131531692">
    <w:abstractNumId w:val="8"/>
  </w:num>
  <w:num w:numId="30" w16cid:durableId="1086459056">
    <w:abstractNumId w:val="2"/>
  </w:num>
  <w:num w:numId="31" w16cid:durableId="295725697">
    <w:abstractNumId w:val="42"/>
  </w:num>
  <w:num w:numId="32" w16cid:durableId="517962659">
    <w:abstractNumId w:val="10"/>
  </w:num>
  <w:num w:numId="33" w16cid:durableId="1131947467">
    <w:abstractNumId w:val="29"/>
  </w:num>
  <w:num w:numId="34" w16cid:durableId="276716924">
    <w:abstractNumId w:val="45"/>
  </w:num>
  <w:num w:numId="35" w16cid:durableId="567114573">
    <w:abstractNumId w:val="16"/>
  </w:num>
  <w:num w:numId="36" w16cid:durableId="407465216">
    <w:abstractNumId w:val="53"/>
  </w:num>
  <w:num w:numId="37" w16cid:durableId="2036149171">
    <w:abstractNumId w:val="14"/>
  </w:num>
  <w:num w:numId="38" w16cid:durableId="748233861">
    <w:abstractNumId w:val="9"/>
  </w:num>
  <w:num w:numId="39" w16cid:durableId="1337609538">
    <w:abstractNumId w:val="25"/>
  </w:num>
  <w:num w:numId="40" w16cid:durableId="573272702">
    <w:abstractNumId w:val="40"/>
  </w:num>
  <w:num w:numId="41" w16cid:durableId="1638878907">
    <w:abstractNumId w:val="34"/>
  </w:num>
  <w:num w:numId="42" w16cid:durableId="126873155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69213299">
    <w:abstractNumId w:val="37"/>
  </w:num>
  <w:num w:numId="44" w16cid:durableId="1262758805">
    <w:abstractNumId w:val="11"/>
  </w:num>
  <w:num w:numId="45" w16cid:durableId="1137458372">
    <w:abstractNumId w:val="15"/>
  </w:num>
  <w:num w:numId="46" w16cid:durableId="230359429">
    <w:abstractNumId w:val="27"/>
  </w:num>
  <w:num w:numId="47" w16cid:durableId="1028604890">
    <w:abstractNumId w:val="51"/>
  </w:num>
  <w:num w:numId="48" w16cid:durableId="2038463227">
    <w:abstractNumId w:val="23"/>
  </w:num>
  <w:num w:numId="49" w16cid:durableId="1221791815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32"/>
    <w:rsid w:val="00000455"/>
    <w:rsid w:val="0000347E"/>
    <w:rsid w:val="00005154"/>
    <w:rsid w:val="000065EB"/>
    <w:rsid w:val="000066DD"/>
    <w:rsid w:val="00006898"/>
    <w:rsid w:val="00006D71"/>
    <w:rsid w:val="00010E65"/>
    <w:rsid w:val="00015940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1899"/>
    <w:rsid w:val="000B2EE7"/>
    <w:rsid w:val="000B37AC"/>
    <w:rsid w:val="000B55B2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1E75"/>
    <w:rsid w:val="000E4E2A"/>
    <w:rsid w:val="000E7F53"/>
    <w:rsid w:val="000F46F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6F2C"/>
    <w:rsid w:val="00197122"/>
    <w:rsid w:val="001979DB"/>
    <w:rsid w:val="001A01C8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6B71"/>
    <w:rsid w:val="001C7926"/>
    <w:rsid w:val="001C7C3F"/>
    <w:rsid w:val="001D2F1F"/>
    <w:rsid w:val="001D5F32"/>
    <w:rsid w:val="001D6CF9"/>
    <w:rsid w:val="001E314A"/>
    <w:rsid w:val="001E319E"/>
    <w:rsid w:val="001E430F"/>
    <w:rsid w:val="001E4A31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5A81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27E3C"/>
    <w:rsid w:val="00233770"/>
    <w:rsid w:val="0023487A"/>
    <w:rsid w:val="00235B00"/>
    <w:rsid w:val="00236A98"/>
    <w:rsid w:val="00241909"/>
    <w:rsid w:val="00241C6C"/>
    <w:rsid w:val="002431B0"/>
    <w:rsid w:val="002447F6"/>
    <w:rsid w:val="00244E57"/>
    <w:rsid w:val="00246A11"/>
    <w:rsid w:val="00252051"/>
    <w:rsid w:val="00255734"/>
    <w:rsid w:val="00256EDD"/>
    <w:rsid w:val="00257369"/>
    <w:rsid w:val="00261B89"/>
    <w:rsid w:val="002632F5"/>
    <w:rsid w:val="00264890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9217F"/>
    <w:rsid w:val="002953C0"/>
    <w:rsid w:val="002A2237"/>
    <w:rsid w:val="002A2640"/>
    <w:rsid w:val="002A4CEF"/>
    <w:rsid w:val="002A5876"/>
    <w:rsid w:val="002A7F4E"/>
    <w:rsid w:val="002B6740"/>
    <w:rsid w:val="002C2894"/>
    <w:rsid w:val="002C49D9"/>
    <w:rsid w:val="002C6255"/>
    <w:rsid w:val="002C6B65"/>
    <w:rsid w:val="002C75A5"/>
    <w:rsid w:val="002D201A"/>
    <w:rsid w:val="002D3840"/>
    <w:rsid w:val="002D394E"/>
    <w:rsid w:val="002D5F6D"/>
    <w:rsid w:val="002D645D"/>
    <w:rsid w:val="002D67E0"/>
    <w:rsid w:val="002D6BEA"/>
    <w:rsid w:val="002D74BE"/>
    <w:rsid w:val="002D7AED"/>
    <w:rsid w:val="002E0A89"/>
    <w:rsid w:val="002E27FD"/>
    <w:rsid w:val="002E3EB2"/>
    <w:rsid w:val="002F0291"/>
    <w:rsid w:val="002F168E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76F7"/>
    <w:rsid w:val="00350282"/>
    <w:rsid w:val="00351E47"/>
    <w:rsid w:val="00353E34"/>
    <w:rsid w:val="00354735"/>
    <w:rsid w:val="003563B4"/>
    <w:rsid w:val="003600E2"/>
    <w:rsid w:val="00362C90"/>
    <w:rsid w:val="003638E2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402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49F"/>
    <w:rsid w:val="003B6F73"/>
    <w:rsid w:val="003C48F1"/>
    <w:rsid w:val="003C4B19"/>
    <w:rsid w:val="003C659A"/>
    <w:rsid w:val="003C7514"/>
    <w:rsid w:val="003D1ED1"/>
    <w:rsid w:val="003D4FCB"/>
    <w:rsid w:val="003E134C"/>
    <w:rsid w:val="003E457B"/>
    <w:rsid w:val="003E464A"/>
    <w:rsid w:val="003E62AF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319B"/>
    <w:rsid w:val="00477ADD"/>
    <w:rsid w:val="00480774"/>
    <w:rsid w:val="004822B7"/>
    <w:rsid w:val="004825FF"/>
    <w:rsid w:val="00483B12"/>
    <w:rsid w:val="00485B52"/>
    <w:rsid w:val="00490F36"/>
    <w:rsid w:val="00491C34"/>
    <w:rsid w:val="004934C5"/>
    <w:rsid w:val="00494A82"/>
    <w:rsid w:val="00494BF8"/>
    <w:rsid w:val="0049543B"/>
    <w:rsid w:val="004A1963"/>
    <w:rsid w:val="004A25D2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870C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AF6"/>
    <w:rsid w:val="005A4EF6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0659"/>
    <w:rsid w:val="005F248D"/>
    <w:rsid w:val="005F3C52"/>
    <w:rsid w:val="005F51FC"/>
    <w:rsid w:val="005F53FF"/>
    <w:rsid w:val="005F5656"/>
    <w:rsid w:val="005F71D8"/>
    <w:rsid w:val="00600EB0"/>
    <w:rsid w:val="00601FA4"/>
    <w:rsid w:val="006042A2"/>
    <w:rsid w:val="00606915"/>
    <w:rsid w:val="00607529"/>
    <w:rsid w:val="00607E94"/>
    <w:rsid w:val="006111A3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04CC"/>
    <w:rsid w:val="006615B0"/>
    <w:rsid w:val="0066323E"/>
    <w:rsid w:val="00664AC0"/>
    <w:rsid w:val="006673AE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9C4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0D62"/>
    <w:rsid w:val="006F1B2F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0CE"/>
    <w:rsid w:val="00720FCE"/>
    <w:rsid w:val="00722911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80A2C"/>
    <w:rsid w:val="0078134F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92C"/>
    <w:rsid w:val="007A7C26"/>
    <w:rsid w:val="007B21B2"/>
    <w:rsid w:val="007B4461"/>
    <w:rsid w:val="007C0793"/>
    <w:rsid w:val="007C0CCF"/>
    <w:rsid w:val="007C4815"/>
    <w:rsid w:val="007C73C6"/>
    <w:rsid w:val="007D03F7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6F5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12DAD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75EC"/>
    <w:rsid w:val="00837925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46E7"/>
    <w:rsid w:val="008B4CF8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49E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07E13"/>
    <w:rsid w:val="00910F57"/>
    <w:rsid w:val="0091104C"/>
    <w:rsid w:val="00912731"/>
    <w:rsid w:val="009137CE"/>
    <w:rsid w:val="009150A9"/>
    <w:rsid w:val="00917F68"/>
    <w:rsid w:val="00920076"/>
    <w:rsid w:val="0092033A"/>
    <w:rsid w:val="0092052A"/>
    <w:rsid w:val="00920E67"/>
    <w:rsid w:val="009218A5"/>
    <w:rsid w:val="00921AA6"/>
    <w:rsid w:val="00921B5B"/>
    <w:rsid w:val="00922357"/>
    <w:rsid w:val="0092321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344"/>
    <w:rsid w:val="00963663"/>
    <w:rsid w:val="00964FD5"/>
    <w:rsid w:val="009660DD"/>
    <w:rsid w:val="00966BB2"/>
    <w:rsid w:val="009760DB"/>
    <w:rsid w:val="009829D9"/>
    <w:rsid w:val="00983423"/>
    <w:rsid w:val="00983D87"/>
    <w:rsid w:val="00985F22"/>
    <w:rsid w:val="0098603A"/>
    <w:rsid w:val="00990C28"/>
    <w:rsid w:val="00992258"/>
    <w:rsid w:val="009952C7"/>
    <w:rsid w:val="009970AA"/>
    <w:rsid w:val="009A0530"/>
    <w:rsid w:val="009A0A84"/>
    <w:rsid w:val="009A410D"/>
    <w:rsid w:val="009A45AA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3F30"/>
    <w:rsid w:val="00A45ED0"/>
    <w:rsid w:val="00A46408"/>
    <w:rsid w:val="00A46A06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33C4"/>
    <w:rsid w:val="00AA4266"/>
    <w:rsid w:val="00AA4731"/>
    <w:rsid w:val="00AB2527"/>
    <w:rsid w:val="00AB3D1E"/>
    <w:rsid w:val="00AC2D83"/>
    <w:rsid w:val="00AC4555"/>
    <w:rsid w:val="00AC4C9D"/>
    <w:rsid w:val="00AC5084"/>
    <w:rsid w:val="00AC5669"/>
    <w:rsid w:val="00AC754C"/>
    <w:rsid w:val="00AC780F"/>
    <w:rsid w:val="00AC7C81"/>
    <w:rsid w:val="00AD03C7"/>
    <w:rsid w:val="00AD1D8F"/>
    <w:rsid w:val="00AD2D6C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3E98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148D"/>
    <w:rsid w:val="00B325D8"/>
    <w:rsid w:val="00B333E3"/>
    <w:rsid w:val="00B3383A"/>
    <w:rsid w:val="00B36052"/>
    <w:rsid w:val="00B36246"/>
    <w:rsid w:val="00B36755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D6A"/>
    <w:rsid w:val="00B66F2C"/>
    <w:rsid w:val="00B71B9B"/>
    <w:rsid w:val="00B72784"/>
    <w:rsid w:val="00B736C3"/>
    <w:rsid w:val="00B73CB3"/>
    <w:rsid w:val="00B7769F"/>
    <w:rsid w:val="00B80942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63B5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0D44"/>
    <w:rsid w:val="00C31DF3"/>
    <w:rsid w:val="00C31EC8"/>
    <w:rsid w:val="00C34684"/>
    <w:rsid w:val="00C34DE1"/>
    <w:rsid w:val="00C353CF"/>
    <w:rsid w:val="00C359DA"/>
    <w:rsid w:val="00C3728D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187A"/>
    <w:rsid w:val="00C9266C"/>
    <w:rsid w:val="00C97C1D"/>
    <w:rsid w:val="00CA09A2"/>
    <w:rsid w:val="00CA152F"/>
    <w:rsid w:val="00CA391A"/>
    <w:rsid w:val="00CA420D"/>
    <w:rsid w:val="00CA4619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CF6AA5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277E0"/>
    <w:rsid w:val="00D323C0"/>
    <w:rsid w:val="00D32776"/>
    <w:rsid w:val="00D32BB1"/>
    <w:rsid w:val="00D334DF"/>
    <w:rsid w:val="00D34237"/>
    <w:rsid w:val="00D3459A"/>
    <w:rsid w:val="00D35DF6"/>
    <w:rsid w:val="00D37E9A"/>
    <w:rsid w:val="00D40B46"/>
    <w:rsid w:val="00D4235E"/>
    <w:rsid w:val="00D42743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1576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7DDD"/>
    <w:rsid w:val="00DB17AA"/>
    <w:rsid w:val="00DB1FC3"/>
    <w:rsid w:val="00DB2AC9"/>
    <w:rsid w:val="00DB2C6B"/>
    <w:rsid w:val="00DB394F"/>
    <w:rsid w:val="00DB3C30"/>
    <w:rsid w:val="00DB3D77"/>
    <w:rsid w:val="00DB4875"/>
    <w:rsid w:val="00DB4D3A"/>
    <w:rsid w:val="00DB6B37"/>
    <w:rsid w:val="00DB7F36"/>
    <w:rsid w:val="00DC067B"/>
    <w:rsid w:val="00DC08B6"/>
    <w:rsid w:val="00DC2739"/>
    <w:rsid w:val="00DC3754"/>
    <w:rsid w:val="00DC6FCE"/>
    <w:rsid w:val="00DD0167"/>
    <w:rsid w:val="00DD18F4"/>
    <w:rsid w:val="00DD2EAB"/>
    <w:rsid w:val="00DD3005"/>
    <w:rsid w:val="00DD3AAC"/>
    <w:rsid w:val="00DD4468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06F78"/>
    <w:rsid w:val="00E07C4C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284D"/>
    <w:rsid w:val="00E6447A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2C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27F1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6E0"/>
    <w:rsid w:val="00EF77D9"/>
    <w:rsid w:val="00F0084C"/>
    <w:rsid w:val="00F042DF"/>
    <w:rsid w:val="00F050B8"/>
    <w:rsid w:val="00F05877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57986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2AFA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0978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B32403"/>
  <w15:docId w15:val="{65524B56-F535-4BDE-BA60-42F08EF5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190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8007B3-5500-45CD-B298-42C99CC8AD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877399-4DBA-41B3-8F9C-667621CF617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ED0FDC5B-E307-49F5-8986-C2F51011B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Krzysztof Pawlik</cp:lastModifiedBy>
  <cp:revision>21</cp:revision>
  <cp:lastPrinted>2020-12-21T17:21:00Z</cp:lastPrinted>
  <dcterms:created xsi:type="dcterms:W3CDTF">2023-11-22T12:53:00Z</dcterms:created>
  <dcterms:modified xsi:type="dcterms:W3CDTF">2024-09-17T07:47:00Z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