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414DB" w14:textId="20F21FD2" w:rsidR="00C86324" w:rsidRPr="00EE3D47" w:rsidRDefault="00C86324" w:rsidP="00C86324">
      <w:pPr>
        <w:pageBreakBefore/>
        <w:jc w:val="right"/>
      </w:pPr>
      <w:r w:rsidRPr="00EE3D47">
        <w:rPr>
          <w:rFonts w:cs="Times New Roman"/>
          <w:b/>
          <w:bCs/>
          <w:sz w:val="22"/>
          <w:szCs w:val="22"/>
        </w:rPr>
        <w:t>Załącznik nr 1</w:t>
      </w:r>
      <w:r w:rsidR="00EE3D47">
        <w:rPr>
          <w:rFonts w:cs="Times New Roman"/>
          <w:b/>
          <w:bCs/>
          <w:sz w:val="22"/>
          <w:szCs w:val="22"/>
        </w:rPr>
        <w:t xml:space="preserve"> do SWZ</w:t>
      </w:r>
    </w:p>
    <w:p w14:paraId="019C3D2C" w14:textId="7B6F629D" w:rsidR="00EE3D47" w:rsidRPr="0060329A" w:rsidRDefault="001E34AE" w:rsidP="00EE3D47">
      <w:pPr>
        <w:ind w:right="-2"/>
        <w:rPr>
          <w:rFonts w:eastAsia="Times New Roman"/>
          <w:b/>
          <w:bCs/>
          <w:kern w:val="1"/>
        </w:rPr>
      </w:pPr>
      <w:r>
        <w:rPr>
          <w:rFonts w:eastAsia="Times New Roman"/>
          <w:b/>
          <w:bCs/>
          <w:kern w:val="1"/>
        </w:rPr>
        <w:t>GPiOŚ</w:t>
      </w:r>
      <w:r w:rsidR="00EE3D47" w:rsidRPr="0060329A">
        <w:rPr>
          <w:rFonts w:eastAsia="Times New Roman"/>
          <w:b/>
          <w:bCs/>
          <w:kern w:val="1"/>
        </w:rPr>
        <w:t>.271.</w:t>
      </w:r>
      <w:r w:rsidR="0060024A">
        <w:rPr>
          <w:rFonts w:eastAsia="Times New Roman"/>
          <w:b/>
          <w:bCs/>
          <w:kern w:val="1"/>
        </w:rPr>
        <w:t>8</w:t>
      </w:r>
      <w:r>
        <w:rPr>
          <w:rFonts w:eastAsia="Times New Roman"/>
          <w:b/>
          <w:bCs/>
          <w:kern w:val="1"/>
        </w:rPr>
        <w:t>.202</w:t>
      </w:r>
      <w:r w:rsidR="0060024A">
        <w:rPr>
          <w:rFonts w:eastAsia="Times New Roman"/>
          <w:b/>
          <w:bCs/>
          <w:kern w:val="1"/>
        </w:rPr>
        <w:t>4</w:t>
      </w:r>
    </w:p>
    <w:p w14:paraId="7870DCAA" w14:textId="61E37C7A" w:rsidR="00C86324" w:rsidRDefault="00C86324" w:rsidP="00EE3D47">
      <w:pPr>
        <w:rPr>
          <w:rFonts w:cs="Times New Roman"/>
          <w:b/>
          <w:bCs/>
          <w:i/>
          <w:iCs/>
          <w:sz w:val="22"/>
          <w:szCs w:val="22"/>
        </w:rPr>
      </w:pPr>
    </w:p>
    <w:p w14:paraId="6F2B36B3" w14:textId="77777777" w:rsidR="00EE3D47" w:rsidRDefault="00EE3D47" w:rsidP="00EE3D47">
      <w:pPr>
        <w:rPr>
          <w:rFonts w:cs="Times New Roman"/>
          <w:b/>
          <w:bCs/>
          <w:i/>
          <w:iCs/>
          <w:sz w:val="22"/>
          <w:szCs w:val="22"/>
        </w:rPr>
      </w:pPr>
    </w:p>
    <w:p w14:paraId="1CCE4E0F" w14:textId="77777777" w:rsidR="00C86324" w:rsidRDefault="00C86324" w:rsidP="00C86324">
      <w:pPr>
        <w:jc w:val="right"/>
      </w:pPr>
      <w:r>
        <w:rPr>
          <w:rFonts w:cs="Times New Roman"/>
          <w:sz w:val="22"/>
          <w:szCs w:val="22"/>
        </w:rPr>
        <w:t>……………………….</w:t>
      </w:r>
    </w:p>
    <w:p w14:paraId="3195694C" w14:textId="77777777" w:rsidR="00C86324" w:rsidRDefault="00C86324" w:rsidP="00C86324">
      <w:pPr>
        <w:jc w:val="right"/>
      </w:pPr>
      <w:r>
        <w:rPr>
          <w:rFonts w:cs="Times New Roman"/>
          <w:sz w:val="22"/>
          <w:szCs w:val="22"/>
        </w:rPr>
        <w:t>/miejscowość i data/</w:t>
      </w:r>
    </w:p>
    <w:p w14:paraId="4BF545E6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>…………………………………………………………</w:t>
      </w:r>
      <w:r>
        <w:rPr>
          <w:rFonts w:eastAsia="Times New Roman" w:cs="Times New Roman"/>
          <w:sz w:val="22"/>
          <w:szCs w:val="22"/>
        </w:rPr>
        <w:t xml:space="preserve"> </w:t>
      </w:r>
    </w:p>
    <w:p w14:paraId="1B8778BA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>…………………………………………………………</w:t>
      </w:r>
      <w:r>
        <w:rPr>
          <w:rFonts w:eastAsia="Times New Roman" w:cs="Times New Roman"/>
          <w:sz w:val="22"/>
          <w:szCs w:val="22"/>
        </w:rPr>
        <w:t xml:space="preserve"> </w:t>
      </w:r>
    </w:p>
    <w:p w14:paraId="372F27D3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>…………………………………………………………</w:t>
      </w:r>
      <w:r>
        <w:rPr>
          <w:rFonts w:eastAsia="Times New Roman" w:cs="Times New Roman"/>
          <w:sz w:val="22"/>
          <w:szCs w:val="22"/>
        </w:rPr>
        <w:t xml:space="preserve"> </w:t>
      </w:r>
    </w:p>
    <w:p w14:paraId="2717A298" w14:textId="77777777" w:rsidR="00C86324" w:rsidRDefault="00C86324" w:rsidP="00C86324">
      <w:pPr>
        <w:jc w:val="both"/>
      </w:pPr>
      <w:r>
        <w:rPr>
          <w:rFonts w:eastAsia="Times New Roman" w:cs="Times New Roman"/>
          <w:sz w:val="22"/>
          <w:szCs w:val="22"/>
        </w:rPr>
        <w:t xml:space="preserve">    </w:t>
      </w:r>
      <w:r>
        <w:rPr>
          <w:rFonts w:cs="Times New Roman"/>
          <w:sz w:val="22"/>
          <w:szCs w:val="22"/>
        </w:rPr>
        <w:t xml:space="preserve">/nazwa wykonawcy, adres, tel., fax./ </w:t>
      </w:r>
    </w:p>
    <w:p w14:paraId="50C56BFF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40CCFA1E" w14:textId="77777777" w:rsidR="00C86324" w:rsidRDefault="00C86324" w:rsidP="00C86324">
      <w:pPr>
        <w:jc w:val="both"/>
        <w:rPr>
          <w:rFonts w:cs="Times New Roman"/>
          <w:sz w:val="22"/>
          <w:szCs w:val="22"/>
        </w:rPr>
      </w:pPr>
    </w:p>
    <w:p w14:paraId="12A41AA2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Gmina Nowinka  </w:t>
      </w:r>
    </w:p>
    <w:p w14:paraId="3C9E6223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Nowinka 33 </w:t>
      </w:r>
    </w:p>
    <w:p w14:paraId="2327B5C7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16-304 Nowinka</w:t>
      </w:r>
    </w:p>
    <w:p w14:paraId="45755DB2" w14:textId="77777777" w:rsidR="00C86324" w:rsidRDefault="00C86324" w:rsidP="00C86324">
      <w:pPr>
        <w:jc w:val="both"/>
        <w:rPr>
          <w:rFonts w:cs="Times New Roman"/>
          <w:b/>
          <w:bCs/>
          <w:sz w:val="22"/>
          <w:szCs w:val="22"/>
        </w:rPr>
      </w:pPr>
    </w:p>
    <w:p w14:paraId="42985DAA" w14:textId="77777777" w:rsidR="00C86324" w:rsidRDefault="00C86324" w:rsidP="00C86324">
      <w:pPr>
        <w:jc w:val="center"/>
        <w:rPr>
          <w:rFonts w:cs="Times New Roman"/>
          <w:b/>
          <w:bCs/>
          <w:sz w:val="22"/>
          <w:szCs w:val="22"/>
        </w:rPr>
      </w:pPr>
    </w:p>
    <w:p w14:paraId="6A4E2117" w14:textId="77777777" w:rsidR="00C86324" w:rsidRDefault="00C86324" w:rsidP="00C86324">
      <w:pPr>
        <w:jc w:val="center"/>
        <w:rPr>
          <w:rFonts w:cs="Times New Roman"/>
          <w:b/>
          <w:bCs/>
          <w:sz w:val="22"/>
          <w:szCs w:val="22"/>
        </w:rPr>
      </w:pPr>
    </w:p>
    <w:p w14:paraId="5258637E" w14:textId="77777777" w:rsidR="00C86324" w:rsidRDefault="00C86324" w:rsidP="00C86324">
      <w:pPr>
        <w:jc w:val="center"/>
      </w:pPr>
      <w:r>
        <w:rPr>
          <w:rFonts w:cs="Times New Roman"/>
          <w:b/>
          <w:bCs/>
          <w:sz w:val="22"/>
          <w:szCs w:val="22"/>
        </w:rPr>
        <w:t>Oferta w sprawie wykonania zamówienia publicznego</w:t>
      </w:r>
    </w:p>
    <w:p w14:paraId="23EDC772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</w:p>
    <w:p w14:paraId="74091EC0" w14:textId="77777777" w:rsidR="00C86324" w:rsidRDefault="00C86324" w:rsidP="00C86324">
      <w:pPr>
        <w:pStyle w:val="Tekstpodstawowy"/>
        <w:tabs>
          <w:tab w:val="left" w:pos="180"/>
        </w:tabs>
      </w:pPr>
      <w:r>
        <w:rPr>
          <w:rFonts w:cs="Times New Roman"/>
          <w:sz w:val="22"/>
          <w:szCs w:val="22"/>
        </w:rPr>
        <w:tab/>
        <w:t xml:space="preserve">W odpowiedzi na zaproszenie do wzięcia udziału w przetargu nieograniczonym na wykonanie zadania </w:t>
      </w:r>
      <w:r>
        <w:rPr>
          <w:rFonts w:cs="Times New Roman"/>
          <w:b/>
          <w:bCs/>
          <w:sz w:val="22"/>
          <w:szCs w:val="22"/>
        </w:rPr>
        <w:t xml:space="preserve">„Dostawa oleju opałowego, węgla, pelletu do jednostek organizacyjnych Gminy Nowinka” </w:t>
      </w:r>
      <w:r>
        <w:rPr>
          <w:rFonts w:cs="Times New Roman"/>
          <w:sz w:val="22"/>
          <w:szCs w:val="22"/>
        </w:rPr>
        <w:t xml:space="preserve">proponuję wykonanie dostawy w cenie: </w:t>
      </w:r>
    </w:p>
    <w:p w14:paraId="1CEDB0C0" w14:textId="77777777" w:rsidR="00C86324" w:rsidRDefault="00C86324" w:rsidP="00C86324">
      <w:pPr>
        <w:pStyle w:val="Tekstpodstawowy"/>
        <w:tabs>
          <w:tab w:val="left" w:pos="180"/>
        </w:tabs>
        <w:rPr>
          <w:rFonts w:cs="Times New Roman"/>
          <w:b/>
          <w:bCs/>
          <w:sz w:val="22"/>
          <w:szCs w:val="22"/>
        </w:rPr>
      </w:pPr>
    </w:p>
    <w:p w14:paraId="65A2791C" w14:textId="77777777" w:rsidR="00C86324" w:rsidRDefault="00C86324" w:rsidP="00C86324">
      <w:pPr>
        <w:pStyle w:val="Tekstpodstawowy"/>
        <w:tabs>
          <w:tab w:val="left" w:pos="180"/>
        </w:tabs>
        <w:spacing w:line="360" w:lineRule="auto"/>
      </w:pPr>
      <w:r>
        <w:rPr>
          <w:rFonts w:cs="Times New Roman"/>
          <w:b/>
          <w:bCs/>
          <w:sz w:val="22"/>
          <w:szCs w:val="22"/>
        </w:rPr>
        <w:t xml:space="preserve">Część 1 – dostawa oleju opałowego </w:t>
      </w:r>
    </w:p>
    <w:p w14:paraId="250D0C54" w14:textId="29617992" w:rsidR="00C86324" w:rsidRDefault="00C86324" w:rsidP="00C86324">
      <w:pPr>
        <w:pStyle w:val="Tekstpodstawowy"/>
        <w:numPr>
          <w:ilvl w:val="0"/>
          <w:numId w:val="5"/>
        </w:numPr>
        <w:tabs>
          <w:tab w:val="left" w:pos="426"/>
        </w:tabs>
        <w:spacing w:line="480" w:lineRule="auto"/>
        <w:ind w:left="426" w:hanging="426"/>
      </w:pPr>
      <w:r>
        <w:rPr>
          <w:rFonts w:cs="Times New Roman"/>
          <w:sz w:val="22"/>
          <w:szCs w:val="22"/>
        </w:rPr>
        <w:t xml:space="preserve">W cenie: </w:t>
      </w:r>
      <w:r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……………………………. zł brutto /słownie …………..………………………….../ w tym VAT ……………………. zł za jeden litr oleju, którą należy odnieś</w:t>
      </w:r>
      <w:r w:rsidR="00F470DE">
        <w:rPr>
          <w:rFonts w:cs="Times New Roman"/>
          <w:sz w:val="22"/>
          <w:szCs w:val="22"/>
        </w:rPr>
        <w:t xml:space="preserve">ć do ceny </w:t>
      </w:r>
      <w:r w:rsidR="004E03E2">
        <w:rPr>
          <w:rFonts w:cs="Times New Roman"/>
          <w:sz w:val="22"/>
          <w:szCs w:val="22"/>
        </w:rPr>
        <w:t>producenta</w:t>
      </w:r>
      <w:r w:rsidR="00F470DE">
        <w:rPr>
          <w:rFonts w:cs="Times New Roman"/>
          <w:sz w:val="22"/>
          <w:szCs w:val="22"/>
        </w:rPr>
        <w:t xml:space="preserve"> z dnia </w:t>
      </w:r>
      <w:r w:rsidR="001A3487">
        <w:rPr>
          <w:rFonts w:cs="Times New Roman"/>
          <w:sz w:val="22"/>
          <w:szCs w:val="22"/>
        </w:rPr>
        <w:t>13</w:t>
      </w:r>
      <w:r w:rsidR="0081636B" w:rsidRPr="0081636B">
        <w:rPr>
          <w:rFonts w:cs="Times New Roman"/>
          <w:sz w:val="22"/>
          <w:szCs w:val="22"/>
        </w:rPr>
        <w:t>.0</w:t>
      </w:r>
      <w:r w:rsidR="001A3487">
        <w:rPr>
          <w:rFonts w:cs="Times New Roman"/>
          <w:sz w:val="22"/>
          <w:szCs w:val="22"/>
        </w:rPr>
        <w:t>9</w:t>
      </w:r>
      <w:r w:rsidR="0081636B" w:rsidRPr="0081636B">
        <w:rPr>
          <w:rFonts w:cs="Times New Roman"/>
          <w:sz w:val="22"/>
          <w:szCs w:val="22"/>
        </w:rPr>
        <w:t>.202</w:t>
      </w:r>
      <w:r w:rsidR="001A3487">
        <w:rPr>
          <w:rFonts w:cs="Times New Roman"/>
          <w:sz w:val="22"/>
          <w:szCs w:val="22"/>
        </w:rPr>
        <w:t>4</w:t>
      </w:r>
      <w:r w:rsidRPr="0081636B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r. </w:t>
      </w:r>
    </w:p>
    <w:p w14:paraId="23B4E748" w14:textId="77777777" w:rsidR="00C86324" w:rsidRDefault="00C86324" w:rsidP="00AD143C">
      <w:pPr>
        <w:pStyle w:val="Tekstpodstawowy"/>
        <w:numPr>
          <w:ilvl w:val="0"/>
          <w:numId w:val="5"/>
        </w:numPr>
        <w:tabs>
          <w:tab w:val="left" w:pos="426"/>
        </w:tabs>
        <w:spacing w:line="480" w:lineRule="auto"/>
        <w:ind w:left="426" w:hanging="426"/>
      </w:pPr>
      <w:r w:rsidRPr="00AD143C">
        <w:rPr>
          <w:rFonts w:cs="Times New Roman"/>
          <w:sz w:val="22"/>
          <w:szCs w:val="22"/>
        </w:rPr>
        <w:t xml:space="preserve">Stały i niezmienny upust odliczany od ceny za jeden litr oleju w kwocie ……………….. zł brutto. </w:t>
      </w:r>
    </w:p>
    <w:p w14:paraId="6E196B54" w14:textId="77777777" w:rsidR="00C86324" w:rsidRDefault="00C86324" w:rsidP="00C86324">
      <w:pPr>
        <w:pStyle w:val="Tekstpodstawowy"/>
        <w:numPr>
          <w:ilvl w:val="0"/>
          <w:numId w:val="5"/>
        </w:numPr>
        <w:tabs>
          <w:tab w:val="left" w:pos="426"/>
        </w:tabs>
        <w:spacing w:line="480" w:lineRule="auto"/>
        <w:ind w:left="426" w:hanging="426"/>
      </w:pPr>
      <w:r>
        <w:rPr>
          <w:rFonts w:cs="Times New Roman"/>
          <w:sz w:val="22"/>
          <w:szCs w:val="22"/>
        </w:rPr>
        <w:t>Termin dostawy oleju:   1  /  2  /  3 i więcej    dni* /słownie ………………………..………/</w:t>
      </w:r>
    </w:p>
    <w:p w14:paraId="60375BDE" w14:textId="77777777" w:rsidR="00C86324" w:rsidRDefault="00C86324" w:rsidP="00C86324">
      <w:pPr>
        <w:pStyle w:val="Tekstpodstawowy"/>
        <w:numPr>
          <w:ilvl w:val="0"/>
          <w:numId w:val="5"/>
        </w:numPr>
        <w:tabs>
          <w:tab w:val="left" w:pos="426"/>
        </w:tabs>
        <w:spacing w:line="480" w:lineRule="auto"/>
        <w:ind w:left="426" w:hanging="426"/>
      </w:pPr>
      <w:r>
        <w:rPr>
          <w:rFonts w:cs="Times New Roman"/>
          <w:sz w:val="22"/>
          <w:szCs w:val="22"/>
        </w:rPr>
        <w:t>Termin płatności faktury: 14 / 21 / 30 dni*  /słownie …………..……………………/</w:t>
      </w:r>
    </w:p>
    <w:p w14:paraId="46CC3248" w14:textId="77777777" w:rsidR="00C86324" w:rsidRDefault="00C86324" w:rsidP="00C86324">
      <w:pPr>
        <w:pStyle w:val="Tekstpodstawowy"/>
        <w:tabs>
          <w:tab w:val="left" w:pos="180"/>
        </w:tabs>
        <w:spacing w:line="360" w:lineRule="auto"/>
      </w:pPr>
      <w:r>
        <w:rPr>
          <w:rFonts w:cs="Times New Roman"/>
          <w:b/>
          <w:bCs/>
          <w:sz w:val="22"/>
          <w:szCs w:val="22"/>
        </w:rPr>
        <w:t xml:space="preserve">Część 2 – dostawa węgla </w:t>
      </w:r>
    </w:p>
    <w:p w14:paraId="22B1DDCF" w14:textId="77777777" w:rsidR="00C86324" w:rsidRDefault="00C86324" w:rsidP="00C86324">
      <w:pPr>
        <w:pStyle w:val="Tekstpodstawowy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</w:pPr>
      <w:r>
        <w:rPr>
          <w:rFonts w:cs="Times New Roman"/>
          <w:bCs/>
          <w:sz w:val="22"/>
          <w:szCs w:val="22"/>
        </w:rPr>
        <w:t xml:space="preserve">W cenie: </w:t>
      </w:r>
      <w:r>
        <w:rPr>
          <w:rFonts w:cs="Times New Roman"/>
          <w:sz w:val="22"/>
          <w:szCs w:val="22"/>
        </w:rPr>
        <w:t>………………………………. zł brutto /słownie …………..………………………….../ w tym VAT ……………………. zł za jedną tonę węgla</w:t>
      </w:r>
    </w:p>
    <w:p w14:paraId="1C970606" w14:textId="77777777" w:rsidR="00C86324" w:rsidRDefault="00C86324" w:rsidP="00C86324">
      <w:pPr>
        <w:pStyle w:val="Tekstpodstawowy"/>
        <w:numPr>
          <w:ilvl w:val="0"/>
          <w:numId w:val="6"/>
        </w:numPr>
        <w:tabs>
          <w:tab w:val="left" w:pos="426"/>
        </w:tabs>
        <w:spacing w:line="480" w:lineRule="auto"/>
        <w:ind w:hanging="1080"/>
      </w:pPr>
      <w:r>
        <w:rPr>
          <w:rFonts w:cs="Times New Roman"/>
          <w:sz w:val="22"/>
          <w:szCs w:val="22"/>
        </w:rPr>
        <w:t>Termin dostawy węgla:   1  /  2  /  3 i więcej    dni* /słownie ………………………..………/</w:t>
      </w:r>
    </w:p>
    <w:p w14:paraId="68CED404" w14:textId="77777777" w:rsidR="00C86324" w:rsidRDefault="00C86324" w:rsidP="00C86324">
      <w:pPr>
        <w:pStyle w:val="Tekstpodstawowy"/>
        <w:numPr>
          <w:ilvl w:val="0"/>
          <w:numId w:val="6"/>
        </w:numPr>
        <w:tabs>
          <w:tab w:val="left" w:pos="426"/>
        </w:tabs>
        <w:spacing w:line="480" w:lineRule="auto"/>
        <w:ind w:hanging="1080"/>
      </w:pPr>
      <w:r>
        <w:rPr>
          <w:rFonts w:cs="Times New Roman"/>
          <w:sz w:val="22"/>
          <w:szCs w:val="22"/>
        </w:rPr>
        <w:t>Termin płatności faktury: 14 / 21 / 30 dni*  /słownie …………..……………………/</w:t>
      </w:r>
    </w:p>
    <w:p w14:paraId="61A8945D" w14:textId="77777777" w:rsidR="00C86324" w:rsidRDefault="00C86324" w:rsidP="00C86324">
      <w:pPr>
        <w:pStyle w:val="Tekstpodstawowy"/>
        <w:tabs>
          <w:tab w:val="left" w:pos="180"/>
        </w:tabs>
        <w:spacing w:line="360" w:lineRule="auto"/>
      </w:pPr>
      <w:r>
        <w:rPr>
          <w:rFonts w:cs="Times New Roman"/>
          <w:b/>
          <w:bCs/>
          <w:sz w:val="22"/>
          <w:szCs w:val="22"/>
        </w:rPr>
        <w:t>Część 3 – dostawa pelletu</w:t>
      </w:r>
    </w:p>
    <w:p w14:paraId="1B5097BE" w14:textId="77777777" w:rsidR="00C86324" w:rsidRDefault="00C86324" w:rsidP="00C86324">
      <w:pPr>
        <w:pStyle w:val="Tekstpodstawowy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</w:pPr>
      <w:r>
        <w:rPr>
          <w:rFonts w:cs="Times New Roman"/>
          <w:bCs/>
          <w:sz w:val="22"/>
          <w:szCs w:val="22"/>
        </w:rPr>
        <w:t xml:space="preserve">W cenie: </w:t>
      </w:r>
      <w:r>
        <w:rPr>
          <w:rFonts w:cs="Times New Roman"/>
          <w:sz w:val="22"/>
          <w:szCs w:val="22"/>
        </w:rPr>
        <w:t>………………………………. zł brutto /słownie …………..………………………….../ w tym VAT ……………………. zł za jedną tonę pelletu</w:t>
      </w:r>
    </w:p>
    <w:p w14:paraId="7DDA1356" w14:textId="77777777" w:rsidR="00C86324" w:rsidRDefault="00C86324" w:rsidP="00C86324">
      <w:pPr>
        <w:pStyle w:val="Tekstpodstawowy"/>
        <w:numPr>
          <w:ilvl w:val="0"/>
          <w:numId w:val="3"/>
        </w:numPr>
        <w:tabs>
          <w:tab w:val="left" w:pos="426"/>
        </w:tabs>
        <w:spacing w:line="480" w:lineRule="auto"/>
        <w:ind w:hanging="1080"/>
      </w:pPr>
      <w:r>
        <w:rPr>
          <w:rFonts w:cs="Times New Roman"/>
          <w:sz w:val="22"/>
          <w:szCs w:val="22"/>
        </w:rPr>
        <w:t>Termin dostawy pelletu:   1  /  2  /  3 i więcej  dni* /słownie ………………………..………/</w:t>
      </w:r>
    </w:p>
    <w:p w14:paraId="3224B6BD" w14:textId="77777777" w:rsidR="00C86324" w:rsidRDefault="00C86324" w:rsidP="00C86324">
      <w:pPr>
        <w:pStyle w:val="Tekstpodstawowy"/>
        <w:numPr>
          <w:ilvl w:val="0"/>
          <w:numId w:val="3"/>
        </w:numPr>
        <w:tabs>
          <w:tab w:val="left" w:pos="426"/>
        </w:tabs>
        <w:spacing w:line="360" w:lineRule="auto"/>
        <w:ind w:hanging="1080"/>
      </w:pPr>
      <w:r>
        <w:rPr>
          <w:rFonts w:cs="Times New Roman"/>
          <w:sz w:val="22"/>
          <w:szCs w:val="22"/>
        </w:rPr>
        <w:t>Termin płatności faktury: 14 / 21 / 30 dni*  /słownie …………..……………………/</w:t>
      </w:r>
    </w:p>
    <w:p w14:paraId="45834B19" w14:textId="77777777" w:rsidR="00C86324" w:rsidRPr="00C86324" w:rsidRDefault="00C86324" w:rsidP="00C86324">
      <w:pPr>
        <w:pStyle w:val="Tekstpodstawowy"/>
        <w:tabs>
          <w:tab w:val="left" w:pos="426"/>
        </w:tabs>
        <w:spacing w:line="360" w:lineRule="auto"/>
        <w:ind w:left="1080"/>
      </w:pPr>
    </w:p>
    <w:p w14:paraId="58E4E123" w14:textId="77777777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cs="Times New Roman"/>
          <w:sz w:val="22"/>
          <w:szCs w:val="22"/>
        </w:rPr>
        <w:t xml:space="preserve">Dostawę stanowiącą przedmiot zamówienia wykonam w terminie określonym w specyfikacji istotnych warunków zamówienia. </w:t>
      </w:r>
    </w:p>
    <w:p w14:paraId="5F9DDA7F" w14:textId="5477681F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Oświadczam, że zapoznałem się ze specyfikacją warunków zamówienia i nie wnoszę do niej zastrzeżeń. </w:t>
      </w:r>
    </w:p>
    <w:p w14:paraId="45D431B9" w14:textId="77777777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Przedmiot zamówienia zamierzam wykonać osobiście /następujący zakres prac ……………………………………………………………………………………………………… powierzę do wykonania podwykonawcy – podmiotowi udostępniającemu swoje zasoby/. </w:t>
      </w:r>
    </w:p>
    <w:p w14:paraId="78845C26" w14:textId="255D9A18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że uważam się za związanego niniejs</w:t>
      </w:r>
      <w:r w:rsidR="00AD143C">
        <w:rPr>
          <w:rFonts w:cs="Times New Roman"/>
          <w:sz w:val="22"/>
          <w:szCs w:val="22"/>
        </w:rPr>
        <w:t>zą ofertą na czas określony w S</w:t>
      </w:r>
      <w:r>
        <w:rPr>
          <w:rFonts w:cs="Times New Roman"/>
          <w:sz w:val="22"/>
          <w:szCs w:val="22"/>
        </w:rPr>
        <w:t>WZ.</w:t>
      </w:r>
    </w:p>
    <w:p w14:paraId="08D004C3" w14:textId="77777777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eastAsia="Times New Roman"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Oświadczam, że zapoznałem się z projektem umowy i w przypadku uznania mojej oferty za najkorzystniejsza podpisze umowę na warunkach określonych w projekcie. </w:t>
      </w:r>
    </w:p>
    <w:p w14:paraId="2F535022" w14:textId="77777777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eastAsia="Times New Roman" w:cs="Times New Roman"/>
          <w:sz w:val="22"/>
          <w:szCs w:val="22"/>
        </w:rPr>
        <w:t xml:space="preserve">  </w:t>
      </w:r>
      <w:r>
        <w:rPr>
          <w:rFonts w:cs="Times New Roman"/>
          <w:sz w:val="22"/>
          <w:szCs w:val="22"/>
        </w:rPr>
        <w:t xml:space="preserve">Oferta wraz z oświadczeniami i dokumentami została złożona na …….. stronach kolejno ponumerowanych od 1 do ……………… . </w:t>
      </w:r>
    </w:p>
    <w:p w14:paraId="2A35F109" w14:textId="77777777" w:rsidR="00C86324" w:rsidRDefault="00C86324" w:rsidP="00C86324">
      <w:pPr>
        <w:pStyle w:val="Tekstpodstawowy"/>
        <w:numPr>
          <w:ilvl w:val="0"/>
          <w:numId w:val="4"/>
        </w:numPr>
        <w:tabs>
          <w:tab w:val="left" w:pos="180"/>
        </w:tabs>
        <w:ind w:left="284" w:hanging="284"/>
      </w:pPr>
      <w:r>
        <w:rPr>
          <w:rFonts w:eastAsia="Times New Roman" w:cs="Times New Roman"/>
          <w:sz w:val="22"/>
          <w:szCs w:val="22"/>
        </w:rPr>
        <w:t xml:space="preserve">  </w:t>
      </w:r>
      <w:r>
        <w:rPr>
          <w:rFonts w:cs="Times New Roman"/>
          <w:sz w:val="22"/>
          <w:szCs w:val="22"/>
        </w:rPr>
        <w:t xml:space="preserve">Do oferty załączam następujące dokumenty: </w:t>
      </w:r>
    </w:p>
    <w:p w14:paraId="726CA116" w14:textId="77777777" w:rsidR="00C86324" w:rsidRDefault="00C86324" w:rsidP="00C86324">
      <w:pPr>
        <w:pStyle w:val="Tekstpodstawowy"/>
        <w:numPr>
          <w:ilvl w:val="0"/>
          <w:numId w:val="2"/>
        </w:numPr>
        <w:tabs>
          <w:tab w:val="left" w:pos="180"/>
        </w:tabs>
      </w:pPr>
      <w:r>
        <w:rPr>
          <w:rFonts w:cs="Times New Roman"/>
          <w:sz w:val="22"/>
          <w:szCs w:val="22"/>
        </w:rPr>
        <w:t xml:space="preserve">……………………………………………….. </w:t>
      </w:r>
    </w:p>
    <w:p w14:paraId="4C6CB962" w14:textId="77777777" w:rsidR="00C86324" w:rsidRDefault="00C86324" w:rsidP="00C86324">
      <w:pPr>
        <w:pStyle w:val="Tekstpodstawowy"/>
        <w:numPr>
          <w:ilvl w:val="0"/>
          <w:numId w:val="2"/>
        </w:numPr>
        <w:tabs>
          <w:tab w:val="left" w:pos="180"/>
        </w:tabs>
      </w:pPr>
      <w:r>
        <w:rPr>
          <w:rFonts w:cs="Times New Roman"/>
          <w:sz w:val="22"/>
          <w:szCs w:val="22"/>
        </w:rPr>
        <w:t>………………………………………………..</w:t>
      </w:r>
    </w:p>
    <w:p w14:paraId="6E1FA38D" w14:textId="77777777" w:rsidR="002E0176" w:rsidRPr="002E0176" w:rsidRDefault="00C86324" w:rsidP="00C86324">
      <w:pPr>
        <w:pStyle w:val="Tekstpodstawowy"/>
        <w:numPr>
          <w:ilvl w:val="0"/>
          <w:numId w:val="2"/>
        </w:numPr>
        <w:tabs>
          <w:tab w:val="left" w:pos="180"/>
        </w:tabs>
      </w:pPr>
      <w:r>
        <w:rPr>
          <w:rFonts w:cs="Times New Roman"/>
          <w:sz w:val="22"/>
          <w:szCs w:val="22"/>
        </w:rPr>
        <w:t xml:space="preserve">………………………………………………..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0210D021" w14:textId="4C4F2E65" w:rsidR="00C86324" w:rsidRDefault="00C86324" w:rsidP="002E0176">
      <w:pPr>
        <w:pStyle w:val="Tekstpodstawowy"/>
        <w:tabs>
          <w:tab w:val="left" w:pos="180"/>
        </w:tabs>
        <w:ind w:left="284"/>
      </w:pPr>
    </w:p>
    <w:p w14:paraId="535357C3" w14:textId="3ED5BE41" w:rsidR="002E0176" w:rsidRDefault="0010292B" w:rsidP="002E0176">
      <w:pPr>
        <w:pStyle w:val="Tekstpodstawowy"/>
        <w:numPr>
          <w:ilvl w:val="0"/>
          <w:numId w:val="4"/>
        </w:numPr>
        <w:tabs>
          <w:tab w:val="left" w:pos="180"/>
        </w:tabs>
        <w:ind w:left="426"/>
      </w:pPr>
      <w:r>
        <w:t xml:space="preserve">Oświadczam, że </w:t>
      </w:r>
      <w:r w:rsidR="002E0176">
        <w:t>Wykonawca jest :</w:t>
      </w:r>
    </w:p>
    <w:p w14:paraId="587AAAB3" w14:textId="77777777" w:rsidR="002E0176" w:rsidRDefault="002E0176" w:rsidP="002E0176">
      <w:pPr>
        <w:pStyle w:val="Tekstpodstawowy"/>
        <w:tabs>
          <w:tab w:val="left" w:pos="180"/>
        </w:tabs>
        <w:ind w:left="426"/>
      </w:pPr>
    </w:p>
    <w:p w14:paraId="614DF100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0623894F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1C575C4A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5E7C4C63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618B5312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38FEC2F7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08A4703" w14:textId="77777777" w:rsidR="0010292B" w:rsidRDefault="0010292B" w:rsidP="0010292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FB03584" w14:textId="77777777" w:rsidR="0010292B" w:rsidRDefault="00C86324" w:rsidP="00C86324">
      <w:pPr>
        <w:pStyle w:val="Tekstpodstawowy"/>
        <w:tabs>
          <w:tab w:val="left" w:pos="180"/>
        </w:tabs>
        <w:ind w:left="284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14:paraId="5E8F1823" w14:textId="77777777" w:rsidR="0010292B" w:rsidRDefault="0010292B" w:rsidP="00C86324">
      <w:pPr>
        <w:pStyle w:val="Tekstpodstawowy"/>
        <w:tabs>
          <w:tab w:val="left" w:pos="180"/>
        </w:tabs>
        <w:ind w:left="284"/>
        <w:rPr>
          <w:rFonts w:cs="Times New Roman"/>
          <w:sz w:val="22"/>
          <w:szCs w:val="22"/>
        </w:rPr>
      </w:pPr>
    </w:p>
    <w:p w14:paraId="6C4AFE43" w14:textId="77777777" w:rsidR="0010292B" w:rsidRDefault="0010292B" w:rsidP="00C86324">
      <w:pPr>
        <w:pStyle w:val="Tekstpodstawowy"/>
        <w:tabs>
          <w:tab w:val="left" w:pos="180"/>
        </w:tabs>
        <w:ind w:left="284"/>
        <w:rPr>
          <w:rFonts w:cs="Times New Roman"/>
          <w:sz w:val="22"/>
          <w:szCs w:val="22"/>
        </w:rPr>
      </w:pPr>
    </w:p>
    <w:p w14:paraId="5A0D2833" w14:textId="3CF233A6" w:rsidR="00C86324" w:rsidRDefault="0010292B" w:rsidP="00C86324">
      <w:pPr>
        <w:pStyle w:val="Tekstpodstawowy"/>
        <w:tabs>
          <w:tab w:val="left" w:pos="180"/>
        </w:tabs>
        <w:ind w:left="284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="00C86324">
        <w:rPr>
          <w:rFonts w:cs="Times New Roman"/>
          <w:sz w:val="22"/>
          <w:szCs w:val="22"/>
        </w:rPr>
        <w:tab/>
      </w:r>
      <w:r w:rsidR="00C86324">
        <w:rPr>
          <w:rFonts w:cs="Times New Roman"/>
          <w:sz w:val="22"/>
          <w:szCs w:val="22"/>
        </w:rPr>
        <w:tab/>
        <w:t>Podpisano:</w:t>
      </w:r>
    </w:p>
    <w:p w14:paraId="45CC1ECC" w14:textId="77777777" w:rsidR="00C86324" w:rsidRDefault="00C86324" w:rsidP="00C86324">
      <w:pPr>
        <w:spacing w:before="120"/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 </w:t>
      </w:r>
    </w:p>
    <w:p w14:paraId="42C642AA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…………………………………………………. …</w:t>
      </w:r>
    </w:p>
    <w:p w14:paraId="4AF84355" w14:textId="77777777" w:rsidR="00C86324" w:rsidRDefault="00C86324" w:rsidP="00C86324">
      <w:pPr>
        <w:jc w:val="both"/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/osoby uprawnione do reprezentowania wykonawcy/ </w:t>
      </w:r>
    </w:p>
    <w:p w14:paraId="313BE9F9" w14:textId="77777777" w:rsidR="00C86324" w:rsidRDefault="00C86324" w:rsidP="00C86324">
      <w:pPr>
        <w:pStyle w:val="Nagwek3"/>
        <w:jc w:val="both"/>
      </w:pPr>
      <w:r>
        <w:rPr>
          <w:rFonts w:ascii="Times New Roman" w:eastAsia="Times New Roman" w:hAnsi="Times New Roman" w:cs="Times New Roman"/>
          <w:bCs/>
          <w:i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i w:val="0"/>
          <w:sz w:val="22"/>
          <w:szCs w:val="22"/>
        </w:rPr>
        <w:t>*    niepotrzebne skreślić</w:t>
      </w:r>
    </w:p>
    <w:p w14:paraId="628BC3FB" w14:textId="77777777" w:rsidR="00C12331" w:rsidRDefault="00C12331"/>
    <w:sectPr w:rsidR="00C12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27"/>
      </w:pPr>
      <w:rPr>
        <w:rFonts w:cs="Times New Roman"/>
        <w:sz w:val="22"/>
        <w:szCs w:val="22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3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4" w15:restartNumberingAfterBreak="0">
    <w:nsid w:val="0000002D"/>
    <w:multiLevelType w:val="singleLevel"/>
    <w:tmpl w:val="0000002D"/>
    <w:name w:val="WW8Num4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5" w15:restartNumberingAfterBreak="0">
    <w:nsid w:val="00000031"/>
    <w:multiLevelType w:val="singleLevel"/>
    <w:tmpl w:val="00000031"/>
    <w:name w:val="WW8Num49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6" w15:restartNumberingAfterBreak="0">
    <w:nsid w:val="00000032"/>
    <w:multiLevelType w:val="singleLevel"/>
    <w:tmpl w:val="00000032"/>
    <w:name w:val="WW8Num50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cs="Times New Roman"/>
        <w:b/>
        <w:sz w:val="22"/>
        <w:szCs w:val="22"/>
      </w:rPr>
    </w:lvl>
  </w:abstractNum>
  <w:abstractNum w:abstractNumId="7" w15:restartNumberingAfterBreak="0">
    <w:nsid w:val="6D07778E"/>
    <w:multiLevelType w:val="hybridMultilevel"/>
    <w:tmpl w:val="9A460CE2"/>
    <w:lvl w:ilvl="0" w:tplc="0415000F">
      <w:start w:val="1"/>
      <w:numFmt w:val="decimal"/>
      <w:lvlText w:val="%1."/>
      <w:lvlJc w:val="left"/>
      <w:pPr>
        <w:ind w:left="1231" w:hanging="360"/>
      </w:pPr>
    </w:lvl>
    <w:lvl w:ilvl="1" w:tplc="04150019" w:tentative="1">
      <w:start w:val="1"/>
      <w:numFmt w:val="lowerLetter"/>
      <w:lvlText w:val="%2."/>
      <w:lvlJc w:val="left"/>
      <w:pPr>
        <w:ind w:left="1951" w:hanging="360"/>
      </w:pPr>
    </w:lvl>
    <w:lvl w:ilvl="2" w:tplc="0415001B" w:tentative="1">
      <w:start w:val="1"/>
      <w:numFmt w:val="lowerRoman"/>
      <w:lvlText w:val="%3."/>
      <w:lvlJc w:val="right"/>
      <w:pPr>
        <w:ind w:left="2671" w:hanging="180"/>
      </w:pPr>
    </w:lvl>
    <w:lvl w:ilvl="3" w:tplc="0415000F" w:tentative="1">
      <w:start w:val="1"/>
      <w:numFmt w:val="decimal"/>
      <w:lvlText w:val="%4."/>
      <w:lvlJc w:val="left"/>
      <w:pPr>
        <w:ind w:left="3391" w:hanging="360"/>
      </w:pPr>
    </w:lvl>
    <w:lvl w:ilvl="4" w:tplc="04150019" w:tentative="1">
      <w:start w:val="1"/>
      <w:numFmt w:val="lowerLetter"/>
      <w:lvlText w:val="%5."/>
      <w:lvlJc w:val="left"/>
      <w:pPr>
        <w:ind w:left="4111" w:hanging="360"/>
      </w:pPr>
    </w:lvl>
    <w:lvl w:ilvl="5" w:tplc="0415001B" w:tentative="1">
      <w:start w:val="1"/>
      <w:numFmt w:val="lowerRoman"/>
      <w:lvlText w:val="%6."/>
      <w:lvlJc w:val="right"/>
      <w:pPr>
        <w:ind w:left="4831" w:hanging="180"/>
      </w:pPr>
    </w:lvl>
    <w:lvl w:ilvl="6" w:tplc="0415000F" w:tentative="1">
      <w:start w:val="1"/>
      <w:numFmt w:val="decimal"/>
      <w:lvlText w:val="%7."/>
      <w:lvlJc w:val="left"/>
      <w:pPr>
        <w:ind w:left="5551" w:hanging="360"/>
      </w:pPr>
    </w:lvl>
    <w:lvl w:ilvl="7" w:tplc="04150019" w:tentative="1">
      <w:start w:val="1"/>
      <w:numFmt w:val="lowerLetter"/>
      <w:lvlText w:val="%8."/>
      <w:lvlJc w:val="left"/>
      <w:pPr>
        <w:ind w:left="6271" w:hanging="360"/>
      </w:pPr>
    </w:lvl>
    <w:lvl w:ilvl="8" w:tplc="0415001B" w:tentative="1">
      <w:start w:val="1"/>
      <w:numFmt w:val="lowerRoman"/>
      <w:lvlText w:val="%9."/>
      <w:lvlJc w:val="right"/>
      <w:pPr>
        <w:ind w:left="6991" w:hanging="180"/>
      </w:pPr>
    </w:lvl>
  </w:abstractNum>
  <w:num w:numId="1" w16cid:durableId="311447634">
    <w:abstractNumId w:val="0"/>
  </w:num>
  <w:num w:numId="2" w16cid:durableId="409625307">
    <w:abstractNumId w:val="1"/>
  </w:num>
  <w:num w:numId="3" w16cid:durableId="2140998618">
    <w:abstractNumId w:val="2"/>
  </w:num>
  <w:num w:numId="4" w16cid:durableId="1754164788">
    <w:abstractNumId w:val="3"/>
  </w:num>
  <w:num w:numId="5" w16cid:durableId="17051883">
    <w:abstractNumId w:val="4"/>
  </w:num>
  <w:num w:numId="6" w16cid:durableId="1584797455">
    <w:abstractNumId w:val="5"/>
  </w:num>
  <w:num w:numId="7" w16cid:durableId="1667518602">
    <w:abstractNumId w:val="6"/>
  </w:num>
  <w:num w:numId="8" w16cid:durableId="2119254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24"/>
    <w:rsid w:val="0010292B"/>
    <w:rsid w:val="001852BD"/>
    <w:rsid w:val="001A3487"/>
    <w:rsid w:val="001E34AE"/>
    <w:rsid w:val="002E0176"/>
    <w:rsid w:val="004E03E2"/>
    <w:rsid w:val="004F32B9"/>
    <w:rsid w:val="0060024A"/>
    <w:rsid w:val="0081636B"/>
    <w:rsid w:val="00AD143C"/>
    <w:rsid w:val="00C12331"/>
    <w:rsid w:val="00C86324"/>
    <w:rsid w:val="00E6590E"/>
    <w:rsid w:val="00EE3D47"/>
    <w:rsid w:val="00F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F60F"/>
  <w15:chartTrackingRefBased/>
  <w15:docId w15:val="{B1975CFB-C151-432F-9135-0D99AB97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324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86324"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86324"/>
    <w:rPr>
      <w:rFonts w:ascii="Arial" w:eastAsia="Calibri" w:hAnsi="Arial" w:cs="Arial"/>
      <w:i/>
      <w:i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C8632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86324"/>
    <w:rPr>
      <w:rFonts w:ascii="Times New Roman" w:eastAsia="Calibri" w:hAnsi="Times New Roman" w:cs="Calibri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0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0D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Milewska</dc:creator>
  <cp:keywords/>
  <dc:description/>
  <cp:lastModifiedBy>Paulina Żuchowska</cp:lastModifiedBy>
  <cp:revision>3</cp:revision>
  <cp:lastPrinted>2022-08-10T10:48:00Z</cp:lastPrinted>
  <dcterms:created xsi:type="dcterms:W3CDTF">2024-09-11T06:32:00Z</dcterms:created>
  <dcterms:modified xsi:type="dcterms:W3CDTF">2024-09-13T11:25:00Z</dcterms:modified>
</cp:coreProperties>
</file>