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10522" w14:textId="35FFC159" w:rsidR="008776C0" w:rsidRPr="002E6F75" w:rsidRDefault="007F62C8" w:rsidP="007F62C8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F62C8">
        <w:rPr>
          <w:rFonts w:ascii="Arial" w:eastAsia="Cambria" w:hAnsi="Arial" w:cs="Arial"/>
          <w:smallCaps/>
          <w:lang w:eastAsia="pl-PL"/>
        </w:rPr>
        <w:t xml:space="preserve">ZNAK SPRAWY: </w:t>
      </w:r>
      <w:r w:rsidRPr="007F62C8">
        <w:rPr>
          <w:rFonts w:ascii="Arial" w:eastAsia="Cambria" w:hAnsi="Arial" w:cs="Arial"/>
          <w:smallCaps/>
        </w:rPr>
        <w:t>RLIŚ.271.16.2024</w:t>
      </w:r>
      <w:r>
        <w:rPr>
          <w:rFonts w:ascii="Arial" w:eastAsia="Cambria" w:hAnsi="Arial" w:cs="Arial"/>
          <w:smallCaps/>
          <w:color w:val="622423"/>
        </w:rPr>
        <w:t xml:space="preserve">                                                                     </w:t>
      </w:r>
      <w:r w:rsidR="008776C0" w:rsidRPr="002E6F75">
        <w:rPr>
          <w:rFonts w:ascii="Arial" w:hAnsi="Arial" w:cs="Arial"/>
          <w:b/>
          <w:sz w:val="20"/>
          <w:szCs w:val="20"/>
        </w:rPr>
        <w:t xml:space="preserve">Załącznik nr </w:t>
      </w:r>
      <w:r w:rsidR="0008768C">
        <w:rPr>
          <w:rFonts w:ascii="Arial" w:hAnsi="Arial" w:cs="Arial"/>
          <w:b/>
          <w:sz w:val="20"/>
          <w:szCs w:val="20"/>
        </w:rPr>
        <w:t>5</w:t>
      </w:r>
      <w:r w:rsidR="008776C0" w:rsidRPr="002E6F75">
        <w:rPr>
          <w:rFonts w:ascii="Arial" w:hAnsi="Arial" w:cs="Arial"/>
          <w:b/>
          <w:sz w:val="20"/>
          <w:szCs w:val="20"/>
        </w:rPr>
        <w:t xml:space="preserve"> do SWZ</w:t>
      </w:r>
    </w:p>
    <w:p w14:paraId="4E910523" w14:textId="77777777" w:rsidR="008776C0" w:rsidRPr="002E6F75" w:rsidRDefault="008776C0" w:rsidP="008776C0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795E1C2A" w14:textId="77777777" w:rsidR="00EA43B2" w:rsidRPr="00105DED" w:rsidRDefault="00EA43B2" w:rsidP="00EA43B2">
      <w:pPr>
        <w:spacing w:after="0" w:line="276" w:lineRule="auto"/>
        <w:ind w:left="6946"/>
        <w:jc w:val="right"/>
        <w:rPr>
          <w:rFonts w:ascii="Arial" w:hAnsi="Arial" w:cs="Arial"/>
          <w:b/>
          <w:sz w:val="20"/>
          <w:szCs w:val="20"/>
        </w:rPr>
      </w:pPr>
      <w:r w:rsidRPr="00105DED">
        <w:rPr>
          <w:rFonts w:ascii="Arial" w:hAnsi="Arial" w:cs="Arial"/>
          <w:b/>
          <w:sz w:val="20"/>
          <w:szCs w:val="20"/>
        </w:rPr>
        <w:t>Zamawiający:</w:t>
      </w:r>
    </w:p>
    <w:p w14:paraId="2A6B6DB9" w14:textId="77777777" w:rsidR="00EA43B2" w:rsidRPr="00CA4125" w:rsidRDefault="00EA43B2" w:rsidP="00EA43B2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2993638"/>
      <w:r w:rsidRPr="00CA4125">
        <w:rPr>
          <w:rFonts w:ascii="Arial" w:hAnsi="Arial" w:cs="Arial"/>
          <w:b/>
          <w:bCs/>
          <w:sz w:val="20"/>
          <w:szCs w:val="20"/>
        </w:rPr>
        <w:t>Gmina</w:t>
      </w:r>
      <w:r>
        <w:rPr>
          <w:rFonts w:ascii="Arial" w:hAnsi="Arial" w:cs="Arial"/>
          <w:b/>
          <w:bCs/>
          <w:sz w:val="20"/>
          <w:szCs w:val="20"/>
        </w:rPr>
        <w:t xml:space="preserve"> Ropa</w:t>
      </w:r>
    </w:p>
    <w:p w14:paraId="765D0C6C" w14:textId="77777777" w:rsidR="00EA43B2" w:rsidRPr="00CA4125" w:rsidRDefault="00EA43B2" w:rsidP="00EA43B2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Ropa 733</w:t>
      </w:r>
    </w:p>
    <w:p w14:paraId="6AB2909B" w14:textId="77777777" w:rsidR="00EA43B2" w:rsidRPr="00CA4125" w:rsidRDefault="00EA43B2" w:rsidP="00EA43B2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38-312 Ropa</w:t>
      </w:r>
    </w:p>
    <w:bookmarkEnd w:id="0"/>
    <w:p w14:paraId="4E910528" w14:textId="77777777" w:rsidR="00D45BC9" w:rsidRPr="002E6F75" w:rsidRDefault="00D45BC9" w:rsidP="00A81656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2E6F75">
        <w:rPr>
          <w:rFonts w:ascii="Arial" w:hAnsi="Arial" w:cs="Arial"/>
          <w:b/>
          <w:sz w:val="20"/>
          <w:szCs w:val="20"/>
        </w:rPr>
        <w:t>Wykonawca:</w:t>
      </w:r>
    </w:p>
    <w:p w14:paraId="4E910529" w14:textId="77777777" w:rsidR="00D45BC9" w:rsidRPr="002E6F75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</w:t>
      </w:r>
    </w:p>
    <w:p w14:paraId="4E91052A" w14:textId="77777777" w:rsidR="00D45BC9" w:rsidRPr="002E6F75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E6F75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E91052B" w14:textId="77777777" w:rsidR="00D45BC9" w:rsidRPr="002E6F75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2E6F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E91052C" w14:textId="77777777" w:rsidR="00D45BC9" w:rsidRPr="002E6F75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</w:t>
      </w:r>
    </w:p>
    <w:p w14:paraId="4E91052D" w14:textId="77777777" w:rsidR="00D45BC9" w:rsidRPr="002E6F75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E6F7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E91052E" w14:textId="77777777" w:rsidR="00222650" w:rsidRPr="002E6F75" w:rsidRDefault="00222650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E91052F" w14:textId="77777777" w:rsidR="00D45BC9" w:rsidRPr="002E6F75" w:rsidRDefault="00D45BC9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E6F75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4839FC" w:rsidRPr="002E6F75">
        <w:rPr>
          <w:rFonts w:ascii="Arial" w:hAnsi="Arial" w:cs="Arial"/>
          <w:b/>
          <w:sz w:val="20"/>
          <w:szCs w:val="20"/>
          <w:u w:val="single"/>
        </w:rPr>
        <w:t>Wykonawców wspólnie ubiegających się o udzielenie zamówienia</w:t>
      </w:r>
    </w:p>
    <w:p w14:paraId="4E910530" w14:textId="77777777" w:rsidR="00D45BC9" w:rsidRPr="002E6F75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E6F75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2E6F75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2E6F75">
        <w:rPr>
          <w:rFonts w:ascii="Arial" w:hAnsi="Arial" w:cs="Arial"/>
          <w:b/>
          <w:sz w:val="20"/>
          <w:szCs w:val="20"/>
        </w:rPr>
        <w:t>117</w:t>
      </w:r>
      <w:r w:rsidRPr="002E6F75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2E6F75">
        <w:rPr>
          <w:rFonts w:ascii="Arial" w:hAnsi="Arial" w:cs="Arial"/>
          <w:b/>
          <w:sz w:val="20"/>
          <w:szCs w:val="20"/>
        </w:rPr>
        <w:t>4</w:t>
      </w:r>
      <w:r w:rsidRPr="002E6F75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2E6F75">
        <w:rPr>
          <w:rFonts w:ascii="Arial" w:hAnsi="Arial" w:cs="Arial"/>
          <w:b/>
          <w:sz w:val="20"/>
          <w:szCs w:val="20"/>
        </w:rPr>
        <w:t>11.09.2019</w:t>
      </w:r>
      <w:r w:rsidRPr="002E6F75">
        <w:rPr>
          <w:rFonts w:ascii="Arial" w:hAnsi="Arial" w:cs="Arial"/>
          <w:b/>
          <w:sz w:val="20"/>
          <w:szCs w:val="20"/>
        </w:rPr>
        <w:t xml:space="preserve"> r. </w:t>
      </w:r>
    </w:p>
    <w:p w14:paraId="4E910531" w14:textId="77777777" w:rsidR="00D45BC9" w:rsidRPr="002E6F75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E6F75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4E910532" w14:textId="77777777" w:rsidR="00D45BC9" w:rsidRPr="002E6F75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E6F75">
        <w:rPr>
          <w:rFonts w:ascii="Arial" w:hAnsi="Arial" w:cs="Arial"/>
          <w:b/>
          <w:sz w:val="20"/>
          <w:szCs w:val="20"/>
          <w:u w:val="single"/>
        </w:rPr>
        <w:t>DOTYCZĄCE REALIZACJI ZAKRESU PRZEDMIOTU ZAMÓWIENIA PRZEZ POSZCZEGÓLYCH WYKONAWCÓW</w:t>
      </w:r>
    </w:p>
    <w:p w14:paraId="4E910533" w14:textId="249520B8" w:rsidR="00D45BC9" w:rsidRPr="002E6F75" w:rsidRDefault="00D45BC9" w:rsidP="00B94D58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274D28" w:rsidRPr="00105DED">
        <w:rPr>
          <w:rFonts w:ascii="Arial" w:hAnsi="Arial" w:cs="Arial"/>
          <w:b/>
          <w:bCs/>
          <w:sz w:val="20"/>
          <w:szCs w:val="20"/>
        </w:rPr>
        <w:t xml:space="preserve">„Modernizacja oświetlenia </w:t>
      </w:r>
      <w:r w:rsidR="00274D28">
        <w:rPr>
          <w:rFonts w:ascii="Arial" w:hAnsi="Arial" w:cs="Arial"/>
          <w:b/>
          <w:bCs/>
          <w:sz w:val="20"/>
          <w:szCs w:val="20"/>
        </w:rPr>
        <w:t xml:space="preserve">zewnętrznego polegająca na wymianie opraw na energooszczędne oraz przystosowane do zdalnego sterowania oświetleniem” </w:t>
      </w:r>
      <w:r w:rsidR="002B1DA5" w:rsidRPr="002E6F75">
        <w:rPr>
          <w:rFonts w:ascii="Arial" w:hAnsi="Arial" w:cs="Arial"/>
          <w:sz w:val="20"/>
          <w:szCs w:val="20"/>
        </w:rPr>
        <w:t>oświadczam, co następuje:</w:t>
      </w:r>
    </w:p>
    <w:p w14:paraId="4E910534" w14:textId="77777777" w:rsidR="00FB2239" w:rsidRPr="002E6F75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E910535" w14:textId="77777777" w:rsidR="00FB2239" w:rsidRPr="002E6F75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4E910536" w14:textId="77777777" w:rsidR="00FB2239" w:rsidRPr="002E6F75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2E6F75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4E910537" w14:textId="77777777" w:rsidR="002E6F75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zrealizuje następujący</w:t>
      </w:r>
      <w:r w:rsidR="00FE2AE0" w:rsidRPr="002E6F75">
        <w:rPr>
          <w:rFonts w:ascii="Arial" w:hAnsi="Arial" w:cs="Arial"/>
          <w:sz w:val="20"/>
          <w:szCs w:val="20"/>
        </w:rPr>
        <w:t xml:space="preserve"> kluczowy</w:t>
      </w:r>
      <w:r w:rsidRPr="002E6F75">
        <w:rPr>
          <w:rFonts w:ascii="Arial" w:hAnsi="Arial" w:cs="Arial"/>
          <w:sz w:val="20"/>
          <w:szCs w:val="20"/>
        </w:rPr>
        <w:t xml:space="preserve"> zakres przedmiotu zamówienia:</w:t>
      </w:r>
    </w:p>
    <w:p w14:paraId="4E910538" w14:textId="77777777" w:rsidR="00FB2239" w:rsidRPr="002E6F75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</w:t>
      </w:r>
      <w:r w:rsidR="00C95278" w:rsidRPr="002E6F75">
        <w:rPr>
          <w:rFonts w:ascii="Arial" w:hAnsi="Arial" w:cs="Arial"/>
          <w:sz w:val="20"/>
          <w:szCs w:val="20"/>
        </w:rPr>
        <w:t>………………………</w:t>
      </w:r>
      <w:r w:rsidR="002E6F75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4E910539" w14:textId="77777777" w:rsidR="00C95278" w:rsidRPr="002E6F75" w:rsidRDefault="00C95278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2E6F75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14:paraId="4E91053A" w14:textId="77777777" w:rsidR="00FB2239" w:rsidRPr="002E6F75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E91053B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4E91053C" w14:textId="77777777" w:rsidR="002E6F75" w:rsidRPr="002E6F75" w:rsidRDefault="002E6F75" w:rsidP="002E6F7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2E6F75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4E91053D" w14:textId="77777777" w:rsid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zrealizuje następujący kluczowy zakres przedmiotu zamówienia:</w:t>
      </w:r>
    </w:p>
    <w:p w14:paraId="4E91053E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4E91053F" w14:textId="77777777" w:rsid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14:paraId="4E910540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E910541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4E910542" w14:textId="77777777" w:rsidR="002E6F75" w:rsidRPr="002E6F75" w:rsidRDefault="002E6F75" w:rsidP="002E6F7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2E6F75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4E910543" w14:textId="77777777" w:rsid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zrealizuje następujący kluczowy zakres przedmiotu zamówienia:</w:t>
      </w:r>
    </w:p>
    <w:p w14:paraId="4E910544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4E910545" w14:textId="77777777" w:rsidR="002E6F75" w:rsidRPr="002E6F75" w:rsidRDefault="002E6F75" w:rsidP="002E6F7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14:paraId="4E910546" w14:textId="77777777" w:rsidR="00FB2239" w:rsidRPr="002E6F75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910547" w14:textId="77777777" w:rsidR="004839FC" w:rsidRPr="002E6F75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E6F75">
        <w:rPr>
          <w:rFonts w:ascii="Arial" w:hAnsi="Arial" w:cs="Arial"/>
          <w:sz w:val="20"/>
          <w:szCs w:val="20"/>
        </w:rPr>
        <w:t>…………….…….</w:t>
      </w:r>
      <w:r w:rsidR="002E6F75">
        <w:rPr>
          <w:rFonts w:ascii="Arial" w:hAnsi="Arial" w:cs="Arial"/>
          <w:sz w:val="20"/>
          <w:szCs w:val="20"/>
        </w:rPr>
        <w:t xml:space="preserve"> </w:t>
      </w:r>
      <w:r w:rsidRPr="002E6F75">
        <w:rPr>
          <w:rFonts w:ascii="Arial" w:hAnsi="Arial" w:cs="Arial"/>
          <w:i/>
          <w:iCs/>
          <w:sz w:val="20"/>
          <w:szCs w:val="20"/>
        </w:rPr>
        <w:t>(miejscowość),</w:t>
      </w:r>
      <w:r w:rsidRPr="002E6F75">
        <w:rPr>
          <w:rFonts w:ascii="Arial" w:hAnsi="Arial" w:cs="Arial"/>
          <w:sz w:val="20"/>
          <w:szCs w:val="20"/>
        </w:rPr>
        <w:t>dnia</w:t>
      </w:r>
      <w:r w:rsidR="001B7BD4">
        <w:rPr>
          <w:rFonts w:ascii="Arial" w:hAnsi="Arial" w:cs="Arial"/>
          <w:sz w:val="20"/>
          <w:szCs w:val="20"/>
        </w:rPr>
        <w:t xml:space="preserve"> </w:t>
      </w:r>
      <w:r w:rsidRPr="002E6F75">
        <w:rPr>
          <w:rFonts w:ascii="Arial" w:hAnsi="Arial" w:cs="Arial"/>
          <w:sz w:val="20"/>
          <w:szCs w:val="20"/>
        </w:rPr>
        <w:t>………….…….r.</w:t>
      </w:r>
    </w:p>
    <w:sectPr w:rsidR="004839FC" w:rsidRPr="002E6F75" w:rsidSect="007F62C8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1054A" w14:textId="77777777" w:rsidR="004E6FC3" w:rsidRDefault="004E6FC3" w:rsidP="0038231F">
      <w:pPr>
        <w:spacing w:after="0" w:line="240" w:lineRule="auto"/>
      </w:pPr>
      <w:r>
        <w:separator/>
      </w:r>
    </w:p>
  </w:endnote>
  <w:endnote w:type="continuationSeparator" w:id="0">
    <w:p w14:paraId="4E91054B" w14:textId="77777777" w:rsidR="004E6FC3" w:rsidRDefault="004E6F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10550" w14:textId="77777777" w:rsidR="00FE2AE0" w:rsidRPr="002E6F75" w:rsidRDefault="00FE2AE0" w:rsidP="00FE2AE0">
    <w:pPr>
      <w:tabs>
        <w:tab w:val="left" w:pos="540"/>
        <w:tab w:val="left" w:pos="780"/>
      </w:tabs>
      <w:jc w:val="center"/>
      <w:rPr>
        <w:rFonts w:ascii="Arial" w:hAnsi="Arial" w:cs="Arial"/>
        <w:sz w:val="18"/>
        <w:szCs w:val="18"/>
        <w:lang w:eastAsia="pl-PL"/>
      </w:rPr>
    </w:pPr>
    <w:bookmarkStart w:id="1" w:name="_Hlk67762522"/>
    <w:r w:rsidRPr="002E6F75">
      <w:rPr>
        <w:rFonts w:ascii="Arial" w:hAnsi="Arial" w:cs="Arial"/>
        <w:b/>
        <w:sz w:val="18"/>
        <w:szCs w:val="18"/>
      </w:rPr>
      <w:t xml:space="preserve">Dokument musi być </w:t>
    </w:r>
    <w:bookmarkStart w:id="2" w:name="_Hlk67762173"/>
    <w:r w:rsidRPr="002E6F75">
      <w:rPr>
        <w:rFonts w:ascii="Arial" w:hAnsi="Arial" w:cs="Arial"/>
        <w:b/>
        <w:sz w:val="18"/>
        <w:szCs w:val="18"/>
      </w:rPr>
      <w:t xml:space="preserve">podpisany </w:t>
    </w:r>
    <w:bookmarkStart w:id="3" w:name="_Hlk67762143"/>
    <w:r w:rsidRPr="002E6F75">
      <w:rPr>
        <w:rFonts w:ascii="Arial" w:hAnsi="Arial" w:cs="Arial"/>
        <w:b/>
        <w:sz w:val="18"/>
        <w:szCs w:val="18"/>
      </w:rPr>
      <w:t>kwalifikowanym podpisem elektronicznym lub podpisem zaufanym lub podpisem osobistym</w:t>
    </w:r>
    <w:r w:rsidRPr="002E6F75">
      <w:rPr>
        <w:rFonts w:ascii="Arial" w:hAnsi="Arial" w:cs="Arial"/>
        <w:sz w:val="18"/>
        <w:szCs w:val="18"/>
      </w:rPr>
      <w:t>.</w:t>
    </w:r>
    <w:bookmarkEnd w:id="1"/>
    <w:bookmarkEnd w:id="2"/>
    <w:bookmarkEnd w:id="3"/>
  </w:p>
  <w:p w14:paraId="4E91055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10548" w14:textId="77777777" w:rsidR="004E6FC3" w:rsidRDefault="004E6FC3" w:rsidP="0038231F">
      <w:pPr>
        <w:spacing w:after="0" w:line="240" w:lineRule="auto"/>
      </w:pPr>
      <w:r>
        <w:separator/>
      </w:r>
    </w:p>
  </w:footnote>
  <w:footnote w:type="continuationSeparator" w:id="0">
    <w:p w14:paraId="4E910549" w14:textId="77777777" w:rsidR="004E6FC3" w:rsidRDefault="004E6F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F5EF7" w14:textId="77777777" w:rsidR="007F62C8" w:rsidRDefault="007F62C8" w:rsidP="00080374">
    <w:pPr>
      <w:pStyle w:val="Nagwek"/>
      <w:rPr>
        <w:rFonts w:ascii="Cambria" w:hAnsi="Cambria" w:cs="Arial"/>
      </w:rPr>
    </w:pPr>
  </w:p>
  <w:p w14:paraId="4E91054E" w14:textId="099535A6" w:rsidR="002E6F75" w:rsidRPr="002E6F75" w:rsidRDefault="007F62C8" w:rsidP="002E6F75">
    <w:pPr>
      <w:pBdr>
        <w:bottom w:val="single" w:sz="12" w:space="1" w:color="943734"/>
      </w:pBdr>
      <w:spacing w:before="400" w:after="200" w:line="249" w:lineRule="auto"/>
      <w:jc w:val="center"/>
      <w:rPr>
        <w:rFonts w:ascii="Arial" w:eastAsia="Cambria" w:hAnsi="Arial" w:cs="Arial"/>
        <w:smallCaps/>
        <w:color w:val="622423"/>
        <w:lang w:eastAsia="pl-PL"/>
      </w:rPr>
    </w:pPr>
    <w:r w:rsidRPr="008408A4">
      <w:rPr>
        <w:rFonts w:cs="Arial"/>
        <w:noProof/>
      </w:rPr>
      <w:drawing>
        <wp:inline distT="0" distB="0" distL="0" distR="0" wp14:anchorId="19726F4F" wp14:editId="5624F4C7">
          <wp:extent cx="1367790" cy="572770"/>
          <wp:effectExtent l="0" t="0" r="0" b="0"/>
          <wp:docPr id="7310094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8A4">
      <w:rPr>
        <w:rFonts w:cs="Arial"/>
        <w:noProof/>
      </w:rPr>
      <w:drawing>
        <wp:inline distT="0" distB="0" distL="0" distR="0" wp14:anchorId="3C37D0E2" wp14:editId="4455550E">
          <wp:extent cx="1097280" cy="819150"/>
          <wp:effectExtent l="0" t="0" r="0" b="0"/>
          <wp:docPr id="1618188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8245728">
    <w:abstractNumId w:val="4"/>
  </w:num>
  <w:num w:numId="2" w16cid:durableId="1501581499">
    <w:abstractNumId w:val="0"/>
  </w:num>
  <w:num w:numId="3" w16cid:durableId="1012419589">
    <w:abstractNumId w:val="3"/>
  </w:num>
  <w:num w:numId="4" w16cid:durableId="1776051730">
    <w:abstractNumId w:val="6"/>
  </w:num>
  <w:num w:numId="5" w16cid:durableId="1069500894">
    <w:abstractNumId w:val="5"/>
  </w:num>
  <w:num w:numId="6" w16cid:durableId="2111774343">
    <w:abstractNumId w:val="2"/>
  </w:num>
  <w:num w:numId="7" w16cid:durableId="2123306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0CAA"/>
    <w:rsid w:val="00031A67"/>
    <w:rsid w:val="00031D82"/>
    <w:rsid w:val="00034897"/>
    <w:rsid w:val="000613EB"/>
    <w:rsid w:val="00066AAF"/>
    <w:rsid w:val="00080374"/>
    <w:rsid w:val="000809B6"/>
    <w:rsid w:val="000817F4"/>
    <w:rsid w:val="00083212"/>
    <w:rsid w:val="0008768C"/>
    <w:rsid w:val="000A07F4"/>
    <w:rsid w:val="000A0FD0"/>
    <w:rsid w:val="000B1025"/>
    <w:rsid w:val="000B1F47"/>
    <w:rsid w:val="000C021E"/>
    <w:rsid w:val="000C6844"/>
    <w:rsid w:val="000D03AF"/>
    <w:rsid w:val="000D73C4"/>
    <w:rsid w:val="000E4D37"/>
    <w:rsid w:val="000F1049"/>
    <w:rsid w:val="000F1229"/>
    <w:rsid w:val="000F2452"/>
    <w:rsid w:val="000F4C8A"/>
    <w:rsid w:val="00100DB3"/>
    <w:rsid w:val="0010384A"/>
    <w:rsid w:val="00103B61"/>
    <w:rsid w:val="00105F44"/>
    <w:rsid w:val="0011121A"/>
    <w:rsid w:val="0013439E"/>
    <w:rsid w:val="00136B8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7BD4"/>
    <w:rsid w:val="001C6945"/>
    <w:rsid w:val="001D3A19"/>
    <w:rsid w:val="001D3D60"/>
    <w:rsid w:val="001D4C90"/>
    <w:rsid w:val="001E078A"/>
    <w:rsid w:val="001F4C82"/>
    <w:rsid w:val="00210192"/>
    <w:rsid w:val="002167D3"/>
    <w:rsid w:val="00222650"/>
    <w:rsid w:val="00227557"/>
    <w:rsid w:val="00236ECE"/>
    <w:rsid w:val="0024732C"/>
    <w:rsid w:val="0025263C"/>
    <w:rsid w:val="0025358A"/>
    <w:rsid w:val="00255142"/>
    <w:rsid w:val="002600E8"/>
    <w:rsid w:val="00267089"/>
    <w:rsid w:val="00274D28"/>
    <w:rsid w:val="0027560C"/>
    <w:rsid w:val="00287BCD"/>
    <w:rsid w:val="002B1DA5"/>
    <w:rsid w:val="002B29A0"/>
    <w:rsid w:val="002C42F8"/>
    <w:rsid w:val="002C4948"/>
    <w:rsid w:val="002D256C"/>
    <w:rsid w:val="002E641A"/>
    <w:rsid w:val="002E6F75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4083"/>
    <w:rsid w:val="0035282E"/>
    <w:rsid w:val="003636E7"/>
    <w:rsid w:val="003761EA"/>
    <w:rsid w:val="00380AA7"/>
    <w:rsid w:val="0038231F"/>
    <w:rsid w:val="00392EC7"/>
    <w:rsid w:val="003937E8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99F"/>
    <w:rsid w:val="00410F0A"/>
    <w:rsid w:val="00411EF6"/>
    <w:rsid w:val="004124C6"/>
    <w:rsid w:val="0041258F"/>
    <w:rsid w:val="00434034"/>
    <w:rsid w:val="00434CC2"/>
    <w:rsid w:val="00441848"/>
    <w:rsid w:val="00450685"/>
    <w:rsid w:val="00451D6A"/>
    <w:rsid w:val="00456346"/>
    <w:rsid w:val="00460137"/>
    <w:rsid w:val="00466838"/>
    <w:rsid w:val="00467B50"/>
    <w:rsid w:val="004761C6"/>
    <w:rsid w:val="00482109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E6FC3"/>
    <w:rsid w:val="004F23F7"/>
    <w:rsid w:val="004F3005"/>
    <w:rsid w:val="00500358"/>
    <w:rsid w:val="0050185B"/>
    <w:rsid w:val="00501F61"/>
    <w:rsid w:val="005031A7"/>
    <w:rsid w:val="00520174"/>
    <w:rsid w:val="00520592"/>
    <w:rsid w:val="005245DD"/>
    <w:rsid w:val="00525621"/>
    <w:rsid w:val="0053130C"/>
    <w:rsid w:val="005319CA"/>
    <w:rsid w:val="00534961"/>
    <w:rsid w:val="005461D5"/>
    <w:rsid w:val="00551896"/>
    <w:rsid w:val="00553D3E"/>
    <w:rsid w:val="005548F0"/>
    <w:rsid w:val="005641F0"/>
    <w:rsid w:val="00571F90"/>
    <w:rsid w:val="00585EA9"/>
    <w:rsid w:val="0059323B"/>
    <w:rsid w:val="00594FA9"/>
    <w:rsid w:val="005A0D81"/>
    <w:rsid w:val="005A4844"/>
    <w:rsid w:val="005A73FB"/>
    <w:rsid w:val="005B3D33"/>
    <w:rsid w:val="005C2B37"/>
    <w:rsid w:val="005D4441"/>
    <w:rsid w:val="005E0A23"/>
    <w:rsid w:val="005E176A"/>
    <w:rsid w:val="005E453C"/>
    <w:rsid w:val="005E6E68"/>
    <w:rsid w:val="005F05FC"/>
    <w:rsid w:val="00603848"/>
    <w:rsid w:val="00605DF6"/>
    <w:rsid w:val="006079F8"/>
    <w:rsid w:val="00611D2C"/>
    <w:rsid w:val="006440B0"/>
    <w:rsid w:val="0064500B"/>
    <w:rsid w:val="00655635"/>
    <w:rsid w:val="00661EC9"/>
    <w:rsid w:val="0066264F"/>
    <w:rsid w:val="00676AC4"/>
    <w:rsid w:val="00677C66"/>
    <w:rsid w:val="00682BAC"/>
    <w:rsid w:val="00687919"/>
    <w:rsid w:val="00692DF3"/>
    <w:rsid w:val="006A377A"/>
    <w:rsid w:val="006A52B6"/>
    <w:rsid w:val="006B6807"/>
    <w:rsid w:val="006E16A6"/>
    <w:rsid w:val="006F3D32"/>
    <w:rsid w:val="007002B5"/>
    <w:rsid w:val="00705D01"/>
    <w:rsid w:val="007118F0"/>
    <w:rsid w:val="0072116C"/>
    <w:rsid w:val="007229C5"/>
    <w:rsid w:val="00746532"/>
    <w:rsid w:val="00757179"/>
    <w:rsid w:val="007622E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7F62C8"/>
    <w:rsid w:val="008030FB"/>
    <w:rsid w:val="00804F07"/>
    <w:rsid w:val="00816DCC"/>
    <w:rsid w:val="00830AB1"/>
    <w:rsid w:val="008429DD"/>
    <w:rsid w:val="00850401"/>
    <w:rsid w:val="008560CF"/>
    <w:rsid w:val="00856FC6"/>
    <w:rsid w:val="00861C39"/>
    <w:rsid w:val="00861EA9"/>
    <w:rsid w:val="00874044"/>
    <w:rsid w:val="00875011"/>
    <w:rsid w:val="008776C0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4E7"/>
    <w:rsid w:val="009129F3"/>
    <w:rsid w:val="00917303"/>
    <w:rsid w:val="00920F98"/>
    <w:rsid w:val="009301A2"/>
    <w:rsid w:val="009375EB"/>
    <w:rsid w:val="009408C7"/>
    <w:rsid w:val="009469C7"/>
    <w:rsid w:val="00956C26"/>
    <w:rsid w:val="00971922"/>
    <w:rsid w:val="00975C49"/>
    <w:rsid w:val="0098137F"/>
    <w:rsid w:val="00984B47"/>
    <w:rsid w:val="009A397D"/>
    <w:rsid w:val="009C0C6C"/>
    <w:rsid w:val="009C6DDE"/>
    <w:rsid w:val="009D215A"/>
    <w:rsid w:val="009D2E98"/>
    <w:rsid w:val="009D314C"/>
    <w:rsid w:val="009D4272"/>
    <w:rsid w:val="009F33C1"/>
    <w:rsid w:val="00A04F60"/>
    <w:rsid w:val="00A058AD"/>
    <w:rsid w:val="00A0658E"/>
    <w:rsid w:val="00A1401D"/>
    <w:rsid w:val="00A1471A"/>
    <w:rsid w:val="00A14A60"/>
    <w:rsid w:val="00A1685D"/>
    <w:rsid w:val="00A22F1D"/>
    <w:rsid w:val="00A23A96"/>
    <w:rsid w:val="00A24DE5"/>
    <w:rsid w:val="00A3431A"/>
    <w:rsid w:val="00A347DE"/>
    <w:rsid w:val="00A36C5E"/>
    <w:rsid w:val="00A36E95"/>
    <w:rsid w:val="00A37911"/>
    <w:rsid w:val="00A40449"/>
    <w:rsid w:val="00A428B2"/>
    <w:rsid w:val="00A56074"/>
    <w:rsid w:val="00A56607"/>
    <w:rsid w:val="00A62399"/>
    <w:rsid w:val="00A62798"/>
    <w:rsid w:val="00A65829"/>
    <w:rsid w:val="00A72891"/>
    <w:rsid w:val="00A776FE"/>
    <w:rsid w:val="00A81656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4D58"/>
    <w:rsid w:val="00BD06C3"/>
    <w:rsid w:val="00BD668B"/>
    <w:rsid w:val="00BF1F3F"/>
    <w:rsid w:val="00C00C2E"/>
    <w:rsid w:val="00C06D15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B51D9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B82"/>
    <w:rsid w:val="00D47D38"/>
    <w:rsid w:val="00D6490E"/>
    <w:rsid w:val="00D650AC"/>
    <w:rsid w:val="00D7532C"/>
    <w:rsid w:val="00DC33B8"/>
    <w:rsid w:val="00DC3F44"/>
    <w:rsid w:val="00DC7647"/>
    <w:rsid w:val="00DD146A"/>
    <w:rsid w:val="00DD3E9D"/>
    <w:rsid w:val="00DE4EB6"/>
    <w:rsid w:val="00DE73EE"/>
    <w:rsid w:val="00DF1550"/>
    <w:rsid w:val="00E023ED"/>
    <w:rsid w:val="00E14552"/>
    <w:rsid w:val="00E15D59"/>
    <w:rsid w:val="00E21B42"/>
    <w:rsid w:val="00E23C0E"/>
    <w:rsid w:val="00E26987"/>
    <w:rsid w:val="00E30517"/>
    <w:rsid w:val="00E42CC3"/>
    <w:rsid w:val="00E55512"/>
    <w:rsid w:val="00E62B1B"/>
    <w:rsid w:val="00E86A2B"/>
    <w:rsid w:val="00E90D1D"/>
    <w:rsid w:val="00E92177"/>
    <w:rsid w:val="00EA4275"/>
    <w:rsid w:val="00EA43B2"/>
    <w:rsid w:val="00EA74CD"/>
    <w:rsid w:val="00EB3286"/>
    <w:rsid w:val="00EC1310"/>
    <w:rsid w:val="00EE4535"/>
    <w:rsid w:val="00EE7394"/>
    <w:rsid w:val="00EE7725"/>
    <w:rsid w:val="00EF736D"/>
    <w:rsid w:val="00EF741B"/>
    <w:rsid w:val="00EF74CA"/>
    <w:rsid w:val="00F014B6"/>
    <w:rsid w:val="00F053EC"/>
    <w:rsid w:val="00F05ADB"/>
    <w:rsid w:val="00F2074D"/>
    <w:rsid w:val="00F21456"/>
    <w:rsid w:val="00F30162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910522"/>
  <w15:docId w15:val="{8C82A51E-4958-4FEB-AE92-FB021927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04A90687D132459FF4986A1A704E5A" ma:contentTypeVersion="15" ma:contentTypeDescription="Utwórz nowy dokument." ma:contentTypeScope="" ma:versionID="650c371cc34942a1cffde59a2fde61be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b69e7d6306bdeb400f971eaa29c1823c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A1724-686A-4D23-9BCC-9DD9A1F1145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  <ds:schemaRef ds:uri="8e154790-7386-4ce3-89df-7c9f5d77d905"/>
    <ds:schemaRef ds:uri="ebd95f6a-fe55-4339-9cc5-0c023068e3f3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384A1A-68B0-4216-AC62-64BB111D7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rgruca</cp:lastModifiedBy>
  <cp:revision>9</cp:revision>
  <cp:lastPrinted>2016-07-26T08:32:00Z</cp:lastPrinted>
  <dcterms:created xsi:type="dcterms:W3CDTF">2024-07-23T07:21:00Z</dcterms:created>
  <dcterms:modified xsi:type="dcterms:W3CDTF">2024-09-12T05:51:00Z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