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7B744" w14:textId="77777777" w:rsidR="00844503" w:rsidRPr="00844503" w:rsidRDefault="00844503" w:rsidP="00844503">
      <w:pPr>
        <w:pageBreakBefore/>
        <w:suppressAutoHyphens/>
        <w:overflowPunct w:val="0"/>
        <w:autoSpaceDE w:val="0"/>
        <w:spacing w:after="0" w:line="240" w:lineRule="auto"/>
        <w:ind w:left="284"/>
        <w:jc w:val="right"/>
        <w:rPr>
          <w:rFonts w:ascii="Cambria" w:eastAsia="Tahoma" w:hAnsi="Cambria" w:cs="Calibri"/>
          <w:b/>
          <w:bCs/>
          <w:i/>
          <w:iCs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b/>
          <w:bCs/>
          <w:i/>
          <w:iCs/>
          <w:kern w:val="0"/>
          <w:lang w:eastAsia="zh-CN"/>
          <w14:ligatures w14:val="none"/>
        </w:rPr>
        <w:t>Załącznik</w:t>
      </w:r>
      <w:r w:rsidRPr="00844503">
        <w:rPr>
          <w:rFonts w:ascii="Cambria" w:eastAsia="Tahoma" w:hAnsi="Cambria" w:cs="Calibri"/>
          <w:b/>
          <w:bCs/>
          <w:i/>
          <w:i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i/>
          <w:iCs/>
          <w:kern w:val="0"/>
          <w:lang w:eastAsia="zh-CN"/>
          <w14:ligatures w14:val="none"/>
        </w:rPr>
        <w:t>nr</w:t>
      </w:r>
      <w:r w:rsidRPr="00844503">
        <w:rPr>
          <w:rFonts w:ascii="Cambria" w:eastAsia="Tahoma" w:hAnsi="Cambria" w:cs="Calibri"/>
          <w:b/>
          <w:bCs/>
          <w:i/>
          <w:iCs/>
          <w:kern w:val="0"/>
          <w:lang w:eastAsia="zh-CN"/>
          <w14:ligatures w14:val="none"/>
        </w:rPr>
        <w:t xml:space="preserve"> 1 </w:t>
      </w:r>
      <w:r w:rsidRPr="00844503">
        <w:rPr>
          <w:rFonts w:ascii="Cambria" w:eastAsia="Times New Roman" w:hAnsi="Cambria" w:cs="Calibri"/>
          <w:b/>
          <w:bCs/>
          <w:i/>
          <w:iCs/>
          <w:kern w:val="0"/>
          <w:lang w:eastAsia="zh-CN"/>
          <w14:ligatures w14:val="none"/>
        </w:rPr>
        <w:t>SWZ</w:t>
      </w:r>
      <w:r w:rsidRPr="00844503">
        <w:rPr>
          <w:rFonts w:ascii="Cambria" w:eastAsia="Tahoma" w:hAnsi="Cambria" w:cs="Calibri"/>
          <w:b/>
          <w:bCs/>
          <w:i/>
          <w:iCs/>
          <w:kern w:val="0"/>
          <w:lang w:eastAsia="zh-CN"/>
          <w14:ligatures w14:val="none"/>
        </w:rPr>
        <w:t xml:space="preserve"> </w:t>
      </w:r>
    </w:p>
    <w:p w14:paraId="3C7EABFB" w14:textId="77777777" w:rsidR="00844503" w:rsidRPr="00844503" w:rsidRDefault="00844503" w:rsidP="00844503">
      <w:pPr>
        <w:suppressAutoHyphens/>
        <w:overflowPunct w:val="0"/>
        <w:autoSpaceDE w:val="0"/>
        <w:spacing w:after="0" w:line="240" w:lineRule="auto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Pieczęć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wykonawcy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ab/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ab/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ab/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ab/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ab/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ab/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dnia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:</w:t>
      </w:r>
    </w:p>
    <w:p w14:paraId="629894D2" w14:textId="77777777" w:rsidR="00844503" w:rsidRPr="00844503" w:rsidRDefault="00844503" w:rsidP="00844503">
      <w:pPr>
        <w:suppressAutoHyphens/>
        <w:overflowPunct w:val="0"/>
        <w:autoSpaceDE w:val="0"/>
        <w:spacing w:after="0" w:line="240" w:lineRule="auto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Nazwa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i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adres</w:t>
      </w:r>
    </w:p>
    <w:p w14:paraId="129237ED" w14:textId="77777777" w:rsidR="00844503" w:rsidRPr="00844503" w:rsidRDefault="00844503" w:rsidP="00844503">
      <w:pPr>
        <w:suppressAutoHyphens/>
        <w:overflowPunct w:val="0"/>
        <w:autoSpaceDE w:val="0"/>
        <w:spacing w:after="0" w:line="240" w:lineRule="auto"/>
        <w:ind w:left="2124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0E782756" w14:textId="77777777" w:rsidR="00844503" w:rsidRPr="00844503" w:rsidRDefault="00844503" w:rsidP="00844503">
      <w:pPr>
        <w:suppressAutoHyphens/>
        <w:overflowPunct w:val="0"/>
        <w:autoSpaceDE w:val="0"/>
        <w:spacing w:after="0" w:line="240" w:lineRule="auto"/>
        <w:ind w:left="3540" w:firstLine="708"/>
        <w:jc w:val="both"/>
        <w:rPr>
          <w:rFonts w:ascii="Cambria" w:eastAsia="Tahoma" w:hAnsi="Cambria" w:cs="Calibri"/>
          <w:b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b/>
          <w:kern w:val="0"/>
          <w:lang w:eastAsia="zh-CN"/>
          <w14:ligatures w14:val="none"/>
        </w:rPr>
        <w:t>OFERTA</w:t>
      </w:r>
      <w:r w:rsidRPr="00844503">
        <w:rPr>
          <w:rFonts w:ascii="Cambria" w:eastAsia="Tahoma" w:hAnsi="Cambria" w:cs="Calibri"/>
          <w:b/>
          <w:kern w:val="0"/>
          <w:lang w:eastAsia="zh-CN"/>
          <w14:ligatures w14:val="none"/>
        </w:rPr>
        <w:t xml:space="preserve"> </w:t>
      </w:r>
    </w:p>
    <w:p w14:paraId="3289D679" w14:textId="495E4E78" w:rsidR="00844503" w:rsidRPr="00844503" w:rsidRDefault="00844503" w:rsidP="00844503">
      <w:pPr>
        <w:keepNext/>
        <w:suppressAutoHyphens/>
        <w:spacing w:before="240" w:after="60" w:line="240" w:lineRule="auto"/>
        <w:ind w:left="2124"/>
        <w:outlineLvl w:val="0"/>
        <w:rPr>
          <w:rFonts w:ascii="Cambria" w:eastAsia="Tahoma" w:hAnsi="Cambria" w:cs="Calibri"/>
          <w:bCs/>
          <w:lang w:eastAsia="zh-CN"/>
          <w14:ligatures w14:val="none"/>
        </w:rPr>
      </w:pPr>
      <w:r>
        <w:rPr>
          <w:rFonts w:ascii="Cambria" w:eastAsia="Times New Roman" w:hAnsi="Cambria" w:cs="Calibri"/>
          <w:bCs/>
          <w:lang w:eastAsia="zh-CN"/>
          <w14:ligatures w14:val="none"/>
        </w:rPr>
        <w:t>Do:</w:t>
      </w:r>
    </w:p>
    <w:p w14:paraId="6CF5BDB1" w14:textId="77777777" w:rsidR="00844503" w:rsidRPr="00844503" w:rsidRDefault="00844503" w:rsidP="00844503">
      <w:pPr>
        <w:suppressAutoHyphens/>
        <w:spacing w:after="120" w:line="240" w:lineRule="auto"/>
        <w:ind w:left="2124" w:right="-753"/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</w:pPr>
      <w:r w:rsidRPr="00844503"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  <w:t>Fundacja</w:t>
      </w:r>
      <w:r w:rsidRPr="00844503">
        <w:rPr>
          <w:rFonts w:ascii="Cambria" w:eastAsia="Tahoma" w:hAnsi="Cambria" w:cs="Calibri"/>
          <w:bCs/>
          <w:kern w:val="0"/>
          <w:lang w:val="x-none" w:eastAsia="zh-CN"/>
          <w14:ligatures w14:val="none"/>
        </w:rPr>
        <w:t xml:space="preserve"> „</w:t>
      </w:r>
      <w:r w:rsidRPr="00844503"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  <w:t>Miejski</w:t>
      </w:r>
      <w:r w:rsidRPr="00844503">
        <w:rPr>
          <w:rFonts w:ascii="Cambria" w:eastAsia="Tahoma" w:hAnsi="Cambria" w:cs="Calibri"/>
          <w:bCs/>
          <w:kern w:val="0"/>
          <w:lang w:val="x-none"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  <w:t>Park</w:t>
      </w:r>
      <w:r w:rsidRPr="00844503">
        <w:rPr>
          <w:rFonts w:ascii="Cambria" w:eastAsia="Tahoma" w:hAnsi="Cambria" w:cs="Calibri"/>
          <w:bCs/>
          <w:kern w:val="0"/>
          <w:lang w:val="x-none"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  <w:t>i</w:t>
      </w:r>
      <w:r w:rsidRPr="00844503">
        <w:rPr>
          <w:rFonts w:ascii="Cambria" w:eastAsia="Tahoma" w:hAnsi="Cambria" w:cs="Calibri"/>
          <w:bCs/>
          <w:kern w:val="0"/>
          <w:lang w:val="x-none"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  <w:t>Ogród</w:t>
      </w:r>
      <w:r w:rsidRPr="00844503">
        <w:rPr>
          <w:rFonts w:ascii="Cambria" w:eastAsia="Tahoma" w:hAnsi="Cambria" w:cs="Calibri"/>
          <w:bCs/>
          <w:kern w:val="0"/>
          <w:lang w:val="x-none"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  <w:t>Zoologiczny</w:t>
      </w:r>
      <w:r w:rsidRPr="00844503">
        <w:rPr>
          <w:rFonts w:ascii="Cambria" w:eastAsia="Tahoma" w:hAnsi="Cambria" w:cs="Calibri"/>
          <w:bCs/>
          <w:kern w:val="0"/>
          <w:lang w:val="x-none"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  <w:t>w</w:t>
      </w:r>
      <w:r w:rsidRPr="00844503">
        <w:rPr>
          <w:rFonts w:ascii="Cambria" w:eastAsia="Tahoma" w:hAnsi="Cambria" w:cs="Calibri"/>
          <w:bCs/>
          <w:kern w:val="0"/>
          <w:lang w:val="x-none"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  <w:t>Krakowie</w:t>
      </w:r>
      <w:r w:rsidRPr="00844503">
        <w:rPr>
          <w:rFonts w:ascii="Cambria" w:eastAsia="Tahoma" w:hAnsi="Cambria" w:cs="Calibri"/>
          <w:bCs/>
          <w:kern w:val="0"/>
          <w:lang w:val="x-none" w:eastAsia="zh-CN"/>
          <w14:ligatures w14:val="none"/>
        </w:rPr>
        <w:t>”,</w:t>
      </w:r>
      <w:r w:rsidRPr="00844503">
        <w:rPr>
          <w:rFonts w:ascii="Cambria" w:eastAsia="Tahoma" w:hAnsi="Cambria" w:cs="Calibri"/>
          <w:bCs/>
          <w:kern w:val="0"/>
          <w:lang w:val="x-none" w:eastAsia="zh-CN"/>
          <w14:ligatures w14:val="none"/>
        </w:rPr>
        <w:br/>
      </w:r>
      <w:r w:rsidRPr="00844503"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  <w:t>ul</w:t>
      </w:r>
      <w:r w:rsidRPr="00844503">
        <w:rPr>
          <w:rFonts w:ascii="Cambria" w:eastAsia="Tahoma" w:hAnsi="Cambria" w:cs="Calibri"/>
          <w:bCs/>
          <w:kern w:val="0"/>
          <w:lang w:val="x-none" w:eastAsia="zh-CN"/>
          <w14:ligatures w14:val="none"/>
        </w:rPr>
        <w:t xml:space="preserve">. </w:t>
      </w:r>
      <w:r w:rsidRPr="00844503"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  <w:t>Kasy</w:t>
      </w:r>
      <w:r w:rsidRPr="00844503">
        <w:rPr>
          <w:rFonts w:ascii="Cambria" w:eastAsia="Tahoma" w:hAnsi="Cambria" w:cs="Calibri"/>
          <w:bCs/>
          <w:kern w:val="0"/>
          <w:lang w:val="x-none"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  <w:t>Oszczędności</w:t>
      </w:r>
      <w:r w:rsidRPr="00844503">
        <w:rPr>
          <w:rFonts w:ascii="Cambria" w:eastAsia="Tahoma" w:hAnsi="Cambria" w:cs="Calibri"/>
          <w:bCs/>
          <w:kern w:val="0"/>
          <w:lang w:val="x-none"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  <w:t>Miasta</w:t>
      </w:r>
      <w:r w:rsidRPr="00844503">
        <w:rPr>
          <w:rFonts w:ascii="Cambria" w:eastAsia="Tahoma" w:hAnsi="Cambria" w:cs="Calibri"/>
          <w:bCs/>
          <w:kern w:val="0"/>
          <w:lang w:val="x-none"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  <w:t>Krakowa</w:t>
      </w:r>
      <w:r w:rsidRPr="00844503">
        <w:rPr>
          <w:rFonts w:ascii="Cambria" w:eastAsia="Tahoma" w:hAnsi="Cambria" w:cs="Calibri"/>
          <w:bCs/>
          <w:kern w:val="0"/>
          <w:lang w:val="x-none" w:eastAsia="zh-CN"/>
          <w14:ligatures w14:val="none"/>
        </w:rPr>
        <w:t xml:space="preserve"> 14, 30-232 </w:t>
      </w:r>
      <w:r w:rsidRPr="00844503">
        <w:rPr>
          <w:rFonts w:ascii="Cambria" w:eastAsia="Times New Roman" w:hAnsi="Cambria" w:cs="Calibri"/>
          <w:bCs/>
          <w:kern w:val="0"/>
          <w:lang w:val="x-none" w:eastAsia="zh-CN"/>
          <w14:ligatures w14:val="none"/>
        </w:rPr>
        <w:t>Kraków</w:t>
      </w:r>
    </w:p>
    <w:p w14:paraId="2A7B120F" w14:textId="77777777" w:rsidR="00844503" w:rsidRPr="00844503" w:rsidRDefault="00844503" w:rsidP="00844503">
      <w:pPr>
        <w:suppressAutoHyphens/>
        <w:overflowPunct w:val="0"/>
        <w:autoSpaceDE w:val="0"/>
        <w:spacing w:after="0" w:line="240" w:lineRule="auto"/>
        <w:ind w:left="555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4E708C82" w14:textId="77777777" w:rsidR="00844503" w:rsidRPr="00844503" w:rsidRDefault="00844503" w:rsidP="00844503">
      <w:pPr>
        <w:widowControl w:val="0"/>
        <w:suppressAutoHyphens/>
        <w:spacing w:after="0" w:line="240" w:lineRule="auto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Nawiązując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do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ogłoszenia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postępowaniu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udzielenie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zamówienia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publicznego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prowadzonego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br/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w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trybie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przetargu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nieograniczonego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na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: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dostawę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oleju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opałowego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w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sezonie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grzewczym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2024/2025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r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.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dla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potrzeb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Fundacji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Miejski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Park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i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Ogród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Zoologiczny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w</w:t>
      </w:r>
      <w:r w:rsidRPr="00844503">
        <w:rPr>
          <w:rFonts w:ascii="Cambria" w:eastAsia="Tahoma" w:hAnsi="Cambria" w:cs="Calibri"/>
          <w:b/>
          <w:bCs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b/>
          <w:bCs/>
          <w:kern w:val="0"/>
          <w:lang w:eastAsia="zh-CN"/>
          <w14:ligatures w14:val="none"/>
        </w:rPr>
        <w:t>Krakowie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,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oferujemy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realizację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zamówienia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,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w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pełnym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rzeczowym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zakresie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objętym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SWZ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.</w:t>
      </w:r>
    </w:p>
    <w:p w14:paraId="4ECB46DE" w14:textId="77777777" w:rsidR="00844503" w:rsidRPr="00844503" w:rsidRDefault="00844503" w:rsidP="00844503">
      <w:pPr>
        <w:numPr>
          <w:ilvl w:val="0"/>
          <w:numId w:val="3"/>
        </w:numPr>
        <w:suppressAutoHyphens/>
        <w:overflowPunct w:val="0"/>
        <w:autoSpaceDE w:val="0"/>
        <w:spacing w:before="240" w:after="240" w:line="240" w:lineRule="auto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Nazwa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oferowanego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produktu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: ..........................................................…………....</w:t>
      </w:r>
    </w:p>
    <w:p w14:paraId="676AA536" w14:textId="77777777" w:rsidR="00844503" w:rsidRPr="00844503" w:rsidRDefault="00844503" w:rsidP="00844503">
      <w:pPr>
        <w:suppressAutoHyphens/>
        <w:overflowPunct w:val="0"/>
        <w:autoSpaceDE w:val="0"/>
        <w:spacing w:before="240" w:after="240" w:line="240" w:lineRule="auto"/>
        <w:ind w:left="360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..............................................................................................................................................</w:t>
      </w:r>
    </w:p>
    <w:p w14:paraId="0150FE69" w14:textId="77777777" w:rsidR="00844503" w:rsidRPr="00844503" w:rsidRDefault="00844503" w:rsidP="00844503">
      <w:pPr>
        <w:numPr>
          <w:ilvl w:val="0"/>
          <w:numId w:val="3"/>
        </w:numPr>
        <w:suppressAutoHyphens/>
        <w:overflowPunct w:val="0"/>
        <w:autoSpaceDE w:val="0"/>
        <w:spacing w:before="240" w:after="240" w:line="240" w:lineRule="auto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Cena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producenta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(1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l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):</w:t>
      </w:r>
    </w:p>
    <w:p w14:paraId="1B3CA3F1" w14:textId="77777777" w:rsidR="00844503" w:rsidRPr="00844503" w:rsidRDefault="00844503" w:rsidP="00844503">
      <w:pPr>
        <w:suppressAutoHyphens/>
        <w:overflowPunct w:val="0"/>
        <w:autoSpaceDE w:val="0"/>
        <w:spacing w:before="240" w:after="240" w:line="240" w:lineRule="auto"/>
        <w:ind w:firstLine="284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netto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..................................................................................................................................................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PLN</w:t>
      </w:r>
    </w:p>
    <w:p w14:paraId="006A04F6" w14:textId="77777777" w:rsidR="00844503" w:rsidRPr="00844503" w:rsidRDefault="00844503" w:rsidP="00844503">
      <w:pPr>
        <w:suppressAutoHyphens/>
        <w:overflowPunct w:val="0"/>
        <w:autoSpaceDE w:val="0"/>
        <w:spacing w:before="240" w:after="240" w:line="240" w:lineRule="auto"/>
        <w:ind w:firstLine="284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słownie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...................................................................................................................................................</w:t>
      </w:r>
    </w:p>
    <w:p w14:paraId="7E4CF704" w14:textId="77777777" w:rsidR="00844503" w:rsidRPr="00844503" w:rsidRDefault="00844503" w:rsidP="00844503">
      <w:pPr>
        <w:suppressAutoHyphens/>
        <w:overflowPunct w:val="0"/>
        <w:autoSpaceDE w:val="0"/>
        <w:spacing w:before="240" w:after="240" w:line="240" w:lineRule="auto"/>
        <w:ind w:firstLine="284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…………………………………………………….……………………………………………………..…...........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PLN</w:t>
      </w:r>
    </w:p>
    <w:p w14:paraId="69AD4C00" w14:textId="77777777" w:rsidR="00844503" w:rsidRPr="00844503" w:rsidRDefault="00844503" w:rsidP="00844503">
      <w:pPr>
        <w:suppressAutoHyphens/>
        <w:overflowPunct w:val="0"/>
        <w:autoSpaceDE w:val="0"/>
        <w:spacing w:before="240" w:after="240" w:line="240" w:lineRule="auto"/>
        <w:ind w:firstLine="284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brutto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.......................................................................................................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PLN</w:t>
      </w:r>
    </w:p>
    <w:p w14:paraId="38499011" w14:textId="77777777" w:rsidR="00844503" w:rsidRPr="00844503" w:rsidRDefault="00844503" w:rsidP="00844503">
      <w:pPr>
        <w:suppressAutoHyphens/>
        <w:overflowPunct w:val="0"/>
        <w:autoSpaceDE w:val="0"/>
        <w:spacing w:before="240" w:after="240" w:line="240" w:lineRule="auto"/>
        <w:ind w:firstLine="284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słownie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....................................................................................................................................................</w:t>
      </w:r>
    </w:p>
    <w:p w14:paraId="79289D83" w14:textId="77777777" w:rsidR="00844503" w:rsidRPr="00844503" w:rsidRDefault="00844503" w:rsidP="00844503">
      <w:pPr>
        <w:suppressAutoHyphens/>
        <w:overflowPunct w:val="0"/>
        <w:autoSpaceDE w:val="0"/>
        <w:spacing w:before="240" w:after="240" w:line="240" w:lineRule="auto"/>
        <w:ind w:firstLine="284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…………………………………………………….………………………………………………..………...........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PLN</w:t>
      </w:r>
    </w:p>
    <w:p w14:paraId="262F936B" w14:textId="77777777" w:rsidR="00844503" w:rsidRPr="00844503" w:rsidRDefault="00844503" w:rsidP="00844503">
      <w:pPr>
        <w:numPr>
          <w:ilvl w:val="0"/>
          <w:numId w:val="3"/>
        </w:numPr>
        <w:suppressAutoHyphens/>
        <w:overflowPunct w:val="0"/>
        <w:autoSpaceDE w:val="0"/>
        <w:spacing w:before="240" w:after="240" w:line="240" w:lineRule="auto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Oferowany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upust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/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marża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(+/ </w:t>
      </w:r>
      <w:proofErr w:type="gramStart"/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- )</w:t>
      </w:r>
      <w:proofErr w:type="gramEnd"/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% ..........................................</w:t>
      </w:r>
    </w:p>
    <w:p w14:paraId="0A3727D9" w14:textId="77777777" w:rsidR="00844503" w:rsidRPr="00844503" w:rsidRDefault="00844503" w:rsidP="00844503">
      <w:pPr>
        <w:numPr>
          <w:ilvl w:val="0"/>
          <w:numId w:val="3"/>
        </w:numPr>
        <w:suppressAutoHyphens/>
        <w:overflowPunct w:val="0"/>
        <w:autoSpaceDE w:val="0"/>
        <w:spacing w:before="240" w:after="240" w:line="240" w:lineRule="auto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Oferowana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cena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1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litra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oleju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opałowego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wynosi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:</w:t>
      </w:r>
    </w:p>
    <w:p w14:paraId="01005740" w14:textId="77777777" w:rsidR="00844503" w:rsidRPr="00844503" w:rsidRDefault="00844503" w:rsidP="00844503">
      <w:pPr>
        <w:suppressAutoHyphens/>
        <w:overflowPunct w:val="0"/>
        <w:autoSpaceDE w:val="0"/>
        <w:spacing w:before="240" w:after="240" w:line="240" w:lineRule="auto"/>
        <w:ind w:firstLine="284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netto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..................................................................................................................................................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PLN</w:t>
      </w:r>
    </w:p>
    <w:p w14:paraId="051FD432" w14:textId="77777777" w:rsidR="00844503" w:rsidRPr="00844503" w:rsidRDefault="00844503" w:rsidP="00844503">
      <w:pPr>
        <w:suppressAutoHyphens/>
        <w:overflowPunct w:val="0"/>
        <w:autoSpaceDE w:val="0"/>
        <w:spacing w:before="240" w:after="240" w:line="240" w:lineRule="auto"/>
        <w:ind w:firstLine="284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słownie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..................................................................................................................................................</w:t>
      </w:r>
    </w:p>
    <w:p w14:paraId="311C4082" w14:textId="77777777" w:rsidR="00844503" w:rsidRPr="00844503" w:rsidRDefault="00844503" w:rsidP="00844503">
      <w:pPr>
        <w:suppressAutoHyphens/>
        <w:overflowPunct w:val="0"/>
        <w:autoSpaceDE w:val="0"/>
        <w:spacing w:before="240" w:after="240" w:line="240" w:lineRule="auto"/>
        <w:ind w:firstLine="284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………………………………………………</w:t>
      </w:r>
      <w:proofErr w:type="gramStart"/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…….</w:t>
      </w:r>
      <w:proofErr w:type="gramEnd"/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…………………………………….....................................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PLN</w:t>
      </w:r>
    </w:p>
    <w:p w14:paraId="23E37EFF" w14:textId="77777777" w:rsidR="00844503" w:rsidRPr="00844503" w:rsidRDefault="00844503" w:rsidP="00844503">
      <w:pPr>
        <w:suppressAutoHyphens/>
        <w:overflowPunct w:val="0"/>
        <w:autoSpaceDE w:val="0"/>
        <w:spacing w:before="240" w:after="240" w:line="240" w:lineRule="auto"/>
        <w:ind w:firstLine="284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brutto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................................................................................................................................................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PLN</w:t>
      </w:r>
    </w:p>
    <w:p w14:paraId="698BC6ED" w14:textId="77777777" w:rsidR="00844503" w:rsidRPr="00844503" w:rsidRDefault="00844503" w:rsidP="00844503">
      <w:pPr>
        <w:suppressAutoHyphens/>
        <w:overflowPunct w:val="0"/>
        <w:autoSpaceDE w:val="0"/>
        <w:spacing w:before="240" w:after="240" w:line="240" w:lineRule="auto"/>
        <w:ind w:firstLine="284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słownie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...................................................................................................................................................</w:t>
      </w:r>
    </w:p>
    <w:p w14:paraId="325B62D4" w14:textId="77777777" w:rsidR="00844503" w:rsidRPr="00844503" w:rsidRDefault="00844503" w:rsidP="00844503">
      <w:pPr>
        <w:suppressAutoHyphens/>
        <w:overflowPunct w:val="0"/>
        <w:autoSpaceDE w:val="0"/>
        <w:spacing w:before="240" w:after="240" w:line="240" w:lineRule="auto"/>
        <w:ind w:firstLine="284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………………………………………………</w:t>
      </w:r>
      <w:proofErr w:type="gramStart"/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…….</w:t>
      </w:r>
      <w:proofErr w:type="gramEnd"/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…………………………………….....................................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PLN</w:t>
      </w:r>
    </w:p>
    <w:p w14:paraId="76EB3062" w14:textId="77777777" w:rsidR="00844503" w:rsidRPr="00844503" w:rsidRDefault="00844503" w:rsidP="00844503">
      <w:pPr>
        <w:numPr>
          <w:ilvl w:val="0"/>
          <w:numId w:val="3"/>
        </w:numPr>
        <w:suppressAutoHyphens/>
        <w:overflowPunct w:val="0"/>
        <w:autoSpaceDE w:val="0"/>
        <w:spacing w:before="240" w:after="240" w:line="240" w:lineRule="auto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Oświadczamy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,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że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projekt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umowy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,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stanowiący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załącznik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do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Specyfikacji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Warunków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Zamówienia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został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przez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nas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zaakceptowany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.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Zobowiązujemy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się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,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w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przypadku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wyboru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naszej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oferty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,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do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zawarcia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umowy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na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określonych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w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projekcie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umowy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warunkach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,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w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miejscu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i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terminie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wyznaczonym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przez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Zamawiającego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.</w:t>
      </w:r>
    </w:p>
    <w:p w14:paraId="37AC29D8" w14:textId="77777777" w:rsidR="00844503" w:rsidRPr="00844503" w:rsidRDefault="00844503" w:rsidP="00844503">
      <w:pPr>
        <w:numPr>
          <w:ilvl w:val="0"/>
          <w:numId w:val="3"/>
        </w:numPr>
        <w:suppressAutoHyphens/>
        <w:overflowPunct w:val="0"/>
        <w:autoSpaceDE w:val="0"/>
        <w:spacing w:before="240" w:after="240" w:line="240" w:lineRule="auto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lastRenderedPageBreak/>
        <w:t>Oświadczamy, że w dniu ………</w:t>
      </w:r>
      <w:proofErr w:type="gramStart"/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…….</w:t>
      </w:r>
      <w:proofErr w:type="gramEnd"/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.  przeprowadziliśmy wizje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lokalnej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trasy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przejazdu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cysterny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do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poszczególnych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punktów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dostaw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.</w:t>
      </w:r>
    </w:p>
    <w:p w14:paraId="62CE2240" w14:textId="77777777" w:rsidR="00844503" w:rsidRPr="00844503" w:rsidRDefault="00844503" w:rsidP="00844503">
      <w:pPr>
        <w:numPr>
          <w:ilvl w:val="0"/>
          <w:numId w:val="3"/>
        </w:numPr>
        <w:suppressAutoHyphens/>
        <w:spacing w:before="120" w:after="120" w:line="360" w:lineRule="auto"/>
        <w:jc w:val="both"/>
        <w:rPr>
          <w:rFonts w:ascii="Cambria" w:eastAsia="Times New Roman" w:hAnsi="Cambria" w:cs="Calibri"/>
          <w:kern w:val="0"/>
          <w:lang w:eastAsia="pl-PL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>Korespondencję związaną z przedmiotowym postępowaniem prosimy kierować na adres:</w:t>
      </w:r>
    </w:p>
    <w:p w14:paraId="1904E8D7" w14:textId="77777777" w:rsidR="00844503" w:rsidRPr="00844503" w:rsidRDefault="00844503" w:rsidP="00844503">
      <w:pPr>
        <w:spacing w:before="120" w:after="120" w:line="360" w:lineRule="auto"/>
        <w:ind w:left="360"/>
        <w:jc w:val="both"/>
        <w:rPr>
          <w:rFonts w:ascii="Cambria" w:eastAsia="Times New Roman" w:hAnsi="Cambria" w:cs="Calibri"/>
          <w:kern w:val="0"/>
          <w:lang w:eastAsia="pl-PL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 xml:space="preserve">………………………………………. </w:t>
      </w:r>
      <w:proofErr w:type="spellStart"/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>ePUAP</w:t>
      </w:r>
      <w:proofErr w:type="spellEnd"/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 xml:space="preserve">: ………………………………………, e-mail: ………………………………... </w:t>
      </w:r>
    </w:p>
    <w:p w14:paraId="6C652FAF" w14:textId="77777777" w:rsidR="00844503" w:rsidRPr="00844503" w:rsidRDefault="00844503" w:rsidP="00844503">
      <w:pPr>
        <w:spacing w:before="120" w:after="120" w:line="360" w:lineRule="auto"/>
        <w:ind w:left="360"/>
        <w:jc w:val="both"/>
        <w:rPr>
          <w:rFonts w:ascii="Cambria" w:eastAsia="Times New Roman" w:hAnsi="Cambria" w:cs="Calibri"/>
          <w:kern w:val="0"/>
          <w:lang w:eastAsia="pl-PL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>osobą do kontaktów jest …………………………………………   ………………………….. (</w:t>
      </w:r>
      <w:r w:rsidRPr="00844503">
        <w:rPr>
          <w:rFonts w:ascii="Cambria" w:eastAsia="Times New Roman" w:hAnsi="Cambria" w:cs="Calibri"/>
          <w:i/>
          <w:kern w:val="0"/>
          <w:lang w:eastAsia="pl-PL"/>
          <w14:ligatures w14:val="none"/>
        </w:rPr>
        <w:t>imię i nazwisko</w:t>
      </w:r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>)</w:t>
      </w:r>
    </w:p>
    <w:p w14:paraId="00E33388" w14:textId="77777777" w:rsidR="00844503" w:rsidRPr="00844503" w:rsidRDefault="00844503" w:rsidP="00844503">
      <w:pPr>
        <w:numPr>
          <w:ilvl w:val="0"/>
          <w:numId w:val="3"/>
        </w:numPr>
        <w:suppressAutoHyphens/>
        <w:spacing w:before="120" w:after="120" w:line="360" w:lineRule="auto"/>
        <w:jc w:val="both"/>
        <w:rPr>
          <w:rFonts w:ascii="Cambria" w:eastAsia="Times New Roman" w:hAnsi="Cambria" w:cs="Tahoma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 xml:space="preserve">Zamówienie zamierzamy zrealizować sami </w:t>
      </w:r>
      <w:r w:rsidRPr="00844503">
        <w:rPr>
          <w:rFonts w:ascii="Cambria" w:eastAsia="Times New Roman" w:hAnsi="Cambria" w:cs="Calibri"/>
          <w:b/>
          <w:kern w:val="0"/>
          <w:lang w:eastAsia="pl-PL"/>
          <w14:ligatures w14:val="none"/>
        </w:rPr>
        <w:t>/</w:t>
      </w:r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 xml:space="preserve"> następujące części zamówienia zamierzamy wykonać przy pomocy podwykonawcy/ów</w:t>
      </w:r>
      <w:r w:rsidRPr="00844503">
        <w:rPr>
          <w:rFonts w:ascii="Cambria" w:eastAsia="Times New Roman" w:hAnsi="Cambria" w:cs="Calibri"/>
          <w:b/>
          <w:kern w:val="0"/>
          <w:lang w:eastAsia="pl-PL"/>
          <w14:ligatures w14:val="none"/>
        </w:rPr>
        <w:t>:</w:t>
      </w:r>
      <w:r w:rsidRPr="00844503">
        <w:rPr>
          <w:rFonts w:ascii="Cambria" w:eastAsia="Times New Roman" w:hAnsi="Cambria" w:cs="Calibri"/>
          <w:kern w:val="0"/>
          <w:vertAlign w:val="superscript"/>
          <w:lang w:eastAsia="pl-PL"/>
          <w14:ligatures w14:val="none"/>
        </w:rPr>
        <w:footnoteReference w:id="1"/>
      </w:r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 xml:space="preserve">…………………………………………………………… </w:t>
      </w:r>
    </w:p>
    <w:p w14:paraId="273C8BB3" w14:textId="77777777" w:rsidR="00844503" w:rsidRPr="00844503" w:rsidRDefault="00844503" w:rsidP="00844503">
      <w:pPr>
        <w:spacing w:before="120" w:after="120" w:line="360" w:lineRule="auto"/>
        <w:ind w:left="357"/>
        <w:jc w:val="both"/>
        <w:rPr>
          <w:rFonts w:ascii="Cambria" w:eastAsia="Times New Roman" w:hAnsi="Cambria" w:cs="Tahoma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 xml:space="preserve">………………………………………………………………………………………………………………………………………….. których nazwy (firmy) wskazujemy niżej: </w:t>
      </w:r>
    </w:p>
    <w:p w14:paraId="58C81AB5" w14:textId="77777777" w:rsidR="00844503" w:rsidRPr="00844503" w:rsidRDefault="00844503" w:rsidP="00844503">
      <w:pPr>
        <w:spacing w:before="120" w:after="120" w:line="360" w:lineRule="auto"/>
        <w:ind w:left="357"/>
        <w:jc w:val="both"/>
        <w:rPr>
          <w:rFonts w:ascii="Cambria" w:eastAsia="Times New Roman" w:hAnsi="Cambria" w:cs="Calibri"/>
          <w:kern w:val="0"/>
          <w:lang w:eastAsia="pl-PL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>………………………………………………………………..</w:t>
      </w:r>
    </w:p>
    <w:p w14:paraId="0FB57E71" w14:textId="77777777" w:rsidR="00844503" w:rsidRPr="00844503" w:rsidRDefault="00844503" w:rsidP="00844503">
      <w:pPr>
        <w:spacing w:before="120" w:after="120" w:line="360" w:lineRule="auto"/>
        <w:ind w:left="357"/>
        <w:jc w:val="both"/>
        <w:rPr>
          <w:rFonts w:ascii="Cambria" w:eastAsia="Times New Roman" w:hAnsi="Cambria" w:cs="Calibri"/>
          <w:kern w:val="0"/>
          <w:lang w:eastAsia="pl-PL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>………………………………………………………………..</w:t>
      </w:r>
    </w:p>
    <w:p w14:paraId="40C06767" w14:textId="77777777" w:rsidR="00844503" w:rsidRPr="00844503" w:rsidRDefault="00844503" w:rsidP="00844503">
      <w:pPr>
        <w:numPr>
          <w:ilvl w:val="0"/>
          <w:numId w:val="3"/>
        </w:numPr>
        <w:suppressAutoHyphens/>
        <w:spacing w:before="120" w:after="120" w:line="360" w:lineRule="auto"/>
        <w:jc w:val="both"/>
        <w:rPr>
          <w:rFonts w:ascii="Cambria" w:eastAsia="Times New Roman" w:hAnsi="Cambria" w:cs="Calibri"/>
          <w:kern w:val="0"/>
          <w:lang w:eastAsia="pl-PL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>Oświadczamy, że wybór niniejszej oferty będzie prowadził do powstania u Zamawiającego obowiązku podatkowego zgodnie z przepisami o podatku od towarów i usług. Powyższy obowiązek podatkowy będzie dotyczył ........................... (</w:t>
      </w:r>
      <w:r w:rsidRPr="00844503">
        <w:rPr>
          <w:rFonts w:ascii="Cambria" w:eastAsia="Times New Roman" w:hAnsi="Cambria" w:cs="Calibri"/>
          <w:i/>
          <w:kern w:val="0"/>
          <w:lang w:eastAsia="pl-PL"/>
          <w14:ligatures w14:val="none"/>
        </w:rPr>
        <w:t>określić nazwę (rodzaj) towaru lub usługi</w:t>
      </w:r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 xml:space="preserve">) objętych przedmiotem zamówienia, a ich wartość netto (bez kwoty podatku) będzie wynosiła </w:t>
      </w:r>
      <w:proofErr w:type="gramStart"/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>......................... .</w:t>
      </w:r>
      <w:proofErr w:type="gramEnd"/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 xml:space="preserve"> (</w:t>
      </w:r>
      <w:r w:rsidRPr="00844503">
        <w:rPr>
          <w:rFonts w:ascii="Cambria" w:eastAsia="Times New Roman" w:hAnsi="Cambria" w:cs="Calibri"/>
          <w:i/>
          <w:kern w:val="0"/>
          <w:lang w:eastAsia="pl-PL"/>
          <w14:ligatures w14:val="none"/>
        </w:rPr>
        <w:t>wypełnić tylko jeśli dotyczy</w:t>
      </w:r>
      <w:r w:rsidRPr="00844503">
        <w:rPr>
          <w:rFonts w:ascii="Cambria" w:eastAsia="Times New Roman" w:hAnsi="Cambria" w:cs="Calibri"/>
          <w:kern w:val="0"/>
          <w:lang w:eastAsia="pl-PL"/>
          <w14:ligatures w14:val="none"/>
        </w:rPr>
        <w:t xml:space="preserve">), zaś stawka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podatku od towarów i usług, zgodnie z moją wiedzą wynosić będzie ………….</w:t>
      </w:r>
    </w:p>
    <w:p w14:paraId="304BB6A8" w14:textId="77777777" w:rsidR="00844503" w:rsidRPr="00844503" w:rsidRDefault="00844503" w:rsidP="00844503">
      <w:pPr>
        <w:numPr>
          <w:ilvl w:val="0"/>
          <w:numId w:val="3"/>
        </w:numPr>
        <w:suppressAutoHyphens/>
        <w:spacing w:before="120" w:after="120" w:line="360" w:lineRule="auto"/>
        <w:jc w:val="both"/>
        <w:rPr>
          <w:rFonts w:ascii="Cambria" w:eastAsia="Times New Roman" w:hAnsi="Cambria" w:cs="Calibri"/>
          <w:kern w:val="0"/>
          <w:lang w:eastAsia="pl-PL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Oświadczamy, że jesteśmy: mikro / małym / średnim / przedsiębiorcą (</w:t>
      </w:r>
      <w:r w:rsidRPr="00844503">
        <w:rPr>
          <w:rFonts w:ascii="Cambria" w:eastAsia="Times New Roman" w:hAnsi="Cambria" w:cs="Calibri"/>
          <w:i/>
          <w:iCs/>
          <w:kern w:val="0"/>
          <w:lang w:eastAsia="zh-CN"/>
          <w14:ligatures w14:val="none"/>
        </w:rPr>
        <w:t>właściwe zaznaczyć)</w:t>
      </w:r>
    </w:p>
    <w:p w14:paraId="63AB1582" w14:textId="77777777" w:rsidR="00844503" w:rsidRPr="00844503" w:rsidRDefault="00844503" w:rsidP="00844503">
      <w:pPr>
        <w:suppressAutoHyphens/>
        <w:overflowPunct w:val="0"/>
        <w:autoSpaceDE w:val="0"/>
        <w:spacing w:before="240" w:after="240" w:line="240" w:lineRule="auto"/>
        <w:ind w:left="360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</w:p>
    <w:p w14:paraId="35650B32" w14:textId="77777777" w:rsidR="00844503" w:rsidRPr="00844503" w:rsidRDefault="00844503" w:rsidP="00844503">
      <w:pPr>
        <w:suppressAutoHyphens/>
        <w:overflowPunct w:val="0"/>
        <w:autoSpaceDE w:val="0"/>
        <w:spacing w:after="240" w:line="240" w:lineRule="auto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Załącznikami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do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niniejszej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oferty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są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:</w:t>
      </w:r>
    </w:p>
    <w:p w14:paraId="006B5762" w14:textId="77777777" w:rsidR="00844503" w:rsidRPr="00844503" w:rsidRDefault="00844503" w:rsidP="00844503">
      <w:pPr>
        <w:suppressAutoHyphens/>
        <w:autoSpaceDE w:val="0"/>
        <w:spacing w:after="0" w:line="240" w:lineRule="auto"/>
        <w:ind w:left="285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3103F264" w14:textId="77777777" w:rsidR="00844503" w:rsidRPr="00844503" w:rsidRDefault="00844503" w:rsidP="00844503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………………………….</w:t>
      </w:r>
    </w:p>
    <w:p w14:paraId="7F76AB1C" w14:textId="77777777" w:rsidR="00844503" w:rsidRPr="00844503" w:rsidRDefault="00844503" w:rsidP="00844503">
      <w:pPr>
        <w:suppressAutoHyphens/>
        <w:autoSpaceDE w:val="0"/>
        <w:spacing w:after="0" w:line="240" w:lineRule="auto"/>
        <w:ind w:left="432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</w:p>
    <w:p w14:paraId="068F5324" w14:textId="77777777" w:rsidR="00844503" w:rsidRPr="00844503" w:rsidRDefault="00844503" w:rsidP="00844503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>.....................................</w:t>
      </w:r>
    </w:p>
    <w:p w14:paraId="43752E9F" w14:textId="77777777" w:rsidR="00844503" w:rsidRPr="00844503" w:rsidRDefault="00844503" w:rsidP="00844503">
      <w:pPr>
        <w:suppressAutoHyphens/>
        <w:overflowPunct w:val="0"/>
        <w:autoSpaceDE w:val="0"/>
        <w:spacing w:after="0" w:line="240" w:lineRule="auto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018A597D" w14:textId="77777777" w:rsidR="00844503" w:rsidRPr="00844503" w:rsidRDefault="00844503" w:rsidP="00844503">
      <w:pPr>
        <w:suppressAutoHyphens/>
        <w:overflowPunct w:val="0"/>
        <w:autoSpaceDE w:val="0"/>
        <w:spacing w:after="0" w:line="240" w:lineRule="auto"/>
        <w:ind w:left="4956" w:firstLine="708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PODPIS</w:t>
      </w:r>
    </w:p>
    <w:p w14:paraId="3397CE14" w14:textId="77777777" w:rsidR="00844503" w:rsidRPr="00844503" w:rsidRDefault="00844503" w:rsidP="00844503">
      <w:pPr>
        <w:suppressAutoHyphens/>
        <w:overflowPunct w:val="0"/>
        <w:autoSpaceDE w:val="0"/>
        <w:spacing w:after="0" w:line="240" w:lineRule="auto"/>
        <w:ind w:left="3540" w:firstLine="708"/>
        <w:jc w:val="both"/>
        <w:rPr>
          <w:rFonts w:ascii="Cambria" w:eastAsia="Times New Roman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upoważnionego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przedstawiciela</w:t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 xml:space="preserve"> </w:t>
      </w:r>
      <w:r w:rsidRPr="00844503">
        <w:rPr>
          <w:rFonts w:ascii="Cambria" w:eastAsia="Times New Roman" w:hAnsi="Cambria" w:cs="Calibri"/>
          <w:kern w:val="0"/>
          <w:lang w:eastAsia="zh-CN"/>
          <w14:ligatures w14:val="none"/>
        </w:rPr>
        <w:t>wykonawcy</w:t>
      </w:r>
    </w:p>
    <w:p w14:paraId="61C99B8C" w14:textId="77777777" w:rsidR="00844503" w:rsidRPr="00844503" w:rsidRDefault="00844503" w:rsidP="00844503">
      <w:pPr>
        <w:suppressAutoHyphens/>
        <w:spacing w:after="0" w:line="240" w:lineRule="auto"/>
        <w:rPr>
          <w:rFonts w:ascii="Cambria" w:eastAsia="Times New Roman" w:hAnsi="Cambria" w:cs="Calibri"/>
          <w:kern w:val="0"/>
          <w:lang w:eastAsia="zh-CN"/>
          <w14:ligatures w14:val="none"/>
        </w:rPr>
      </w:pPr>
    </w:p>
    <w:p w14:paraId="0E613DBD" w14:textId="77777777" w:rsidR="00844503" w:rsidRPr="00844503" w:rsidRDefault="00844503" w:rsidP="00844503">
      <w:pPr>
        <w:suppressAutoHyphens/>
        <w:spacing w:after="0" w:line="240" w:lineRule="auto"/>
        <w:rPr>
          <w:rFonts w:ascii="Cambria" w:eastAsia="Tahoma" w:hAnsi="Cambria" w:cs="Calibri"/>
          <w:kern w:val="0"/>
          <w:lang w:eastAsia="zh-CN"/>
          <w14:ligatures w14:val="none"/>
        </w:rPr>
      </w:pP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ab/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ab/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ab/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ab/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ab/>
      </w:r>
      <w:r w:rsidRPr="00844503">
        <w:rPr>
          <w:rFonts w:ascii="Cambria" w:eastAsia="Tahoma" w:hAnsi="Cambria" w:cs="Calibri"/>
          <w:kern w:val="0"/>
          <w:lang w:eastAsia="zh-CN"/>
          <w14:ligatures w14:val="none"/>
        </w:rPr>
        <w:tab/>
        <w:t xml:space="preserve">    ………………………………………………………….</w:t>
      </w:r>
    </w:p>
    <w:p w14:paraId="438A3ECC" w14:textId="41F51D59" w:rsidR="00844503" w:rsidRDefault="00844503" w:rsidP="00844503"/>
    <w:sectPr w:rsidR="00844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46135" w14:textId="77777777" w:rsidR="00844503" w:rsidRDefault="00844503" w:rsidP="00844503">
      <w:pPr>
        <w:spacing w:after="0" w:line="240" w:lineRule="auto"/>
      </w:pPr>
      <w:r>
        <w:separator/>
      </w:r>
    </w:p>
  </w:endnote>
  <w:endnote w:type="continuationSeparator" w:id="0">
    <w:p w14:paraId="5D0E46E5" w14:textId="77777777" w:rsidR="00844503" w:rsidRDefault="00844503" w:rsidP="00844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DA36A" w14:textId="77777777" w:rsidR="00844503" w:rsidRDefault="00844503" w:rsidP="00844503">
      <w:pPr>
        <w:spacing w:after="0" w:line="240" w:lineRule="auto"/>
      </w:pPr>
      <w:r>
        <w:separator/>
      </w:r>
    </w:p>
  </w:footnote>
  <w:footnote w:type="continuationSeparator" w:id="0">
    <w:p w14:paraId="05300540" w14:textId="77777777" w:rsidR="00844503" w:rsidRDefault="00844503" w:rsidP="00844503">
      <w:pPr>
        <w:spacing w:after="0" w:line="240" w:lineRule="auto"/>
      </w:pPr>
      <w:r>
        <w:continuationSeparator/>
      </w:r>
    </w:p>
  </w:footnote>
  <w:footnote w:id="1">
    <w:p w14:paraId="1A49027B" w14:textId="77777777" w:rsidR="00844503" w:rsidRDefault="00844503" w:rsidP="00844503">
      <w:pPr>
        <w:pStyle w:val="Domylnie"/>
        <w:tabs>
          <w:tab w:val="left" w:pos="851"/>
        </w:tabs>
        <w:spacing w:before="120" w:line="240" w:lineRule="auto"/>
        <w:jc w:val="both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rPr>
          <w:rStyle w:val="FontStyle28"/>
          <w:rFonts w:ascii="Cambria" w:hAnsi="Cambria" w:cs="Calibri"/>
          <w:color w:val="00000A"/>
          <w:lang w:eastAsia="pl-PL"/>
        </w:rPr>
        <w:tab/>
      </w:r>
      <w:r>
        <w:rPr>
          <w:rStyle w:val="FontStyle28"/>
          <w:rFonts w:ascii="Cambria" w:hAnsi="Cambria" w:cs="Calibri"/>
          <w:color w:val="00000A"/>
          <w:lang w:eastAsia="pl-PL"/>
        </w:rPr>
        <w:tab/>
      </w:r>
      <w:r w:rsidRPr="001B2067">
        <w:rPr>
          <w:rStyle w:val="FontStyle28"/>
          <w:rFonts w:ascii="Calibri Light" w:hAnsi="Calibri Light" w:cs="Calibri"/>
          <w:color w:val="44546A"/>
          <w:sz w:val="18"/>
          <w:szCs w:val="18"/>
          <w:lang w:eastAsia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024"/>
        </w:tabs>
        <w:ind w:left="30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3168"/>
        </w:tabs>
        <w:ind w:left="31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3312"/>
        </w:tabs>
        <w:ind w:left="33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456"/>
        </w:tabs>
        <w:ind w:left="34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600"/>
        </w:tabs>
        <w:ind w:left="36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744"/>
        </w:tabs>
        <w:ind w:left="37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888"/>
        </w:tabs>
        <w:ind w:left="38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4032"/>
        </w:tabs>
        <w:ind w:left="40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176"/>
        </w:tabs>
        <w:ind w:left="4176" w:hanging="1584"/>
      </w:pPr>
    </w:lvl>
  </w:abstractNum>
  <w:abstractNum w:abstractNumId="1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2" w15:restartNumberingAfterBreak="0">
    <w:nsid w:val="00000014"/>
    <w:multiLevelType w:val="singleLevel"/>
    <w:tmpl w:val="00000014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740641002">
    <w:abstractNumId w:val="0"/>
  </w:num>
  <w:num w:numId="2" w16cid:durableId="271127927">
    <w:abstractNumId w:val="1"/>
  </w:num>
  <w:num w:numId="3" w16cid:durableId="5798735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comment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03"/>
    <w:rsid w:val="00844503"/>
    <w:rsid w:val="00C2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3E18B"/>
  <w15:chartTrackingRefBased/>
  <w15:docId w15:val="{4320AF26-AD07-40EF-A386-3F1C2008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qFormat/>
    <w:rsid w:val="00844503"/>
    <w:pPr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FontStyle28">
    <w:name w:val="Font Style28"/>
    <w:qFormat/>
    <w:rsid w:val="00844503"/>
    <w:rPr>
      <w:rFonts w:ascii="Arial" w:hAnsi="Arial" w:cs="Arial"/>
      <w:sz w:val="20"/>
      <w:szCs w:val="20"/>
    </w:rPr>
  </w:style>
  <w:style w:type="character" w:customStyle="1" w:styleId="Znakiprzypiswdolnych">
    <w:name w:val="Znaki przypisów dolnych"/>
    <w:qFormat/>
    <w:rsid w:val="00844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582</Words>
  <Characters>3493</Characters>
  <Application>Microsoft Office Word</Application>
  <DocSecurity>0</DocSecurity>
  <Lines>29</Lines>
  <Paragraphs>8</Paragraphs>
  <ScaleCrop>false</ScaleCrop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Rokosz</dc:creator>
  <cp:keywords/>
  <dc:description/>
  <cp:lastModifiedBy>Małgorzata Rokosz</cp:lastModifiedBy>
  <cp:revision>1</cp:revision>
  <dcterms:created xsi:type="dcterms:W3CDTF">2024-09-11T12:16:00Z</dcterms:created>
  <dcterms:modified xsi:type="dcterms:W3CDTF">2024-09-11T12:18:00Z</dcterms:modified>
</cp:coreProperties>
</file>