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3F4AE" w14:textId="77777777" w:rsidR="00E32967" w:rsidRDefault="00E32967" w:rsidP="00A41F89"/>
    <w:p w14:paraId="3A3E9F49" w14:textId="77777777" w:rsidR="00E32967" w:rsidRDefault="00E32967" w:rsidP="00C7408B">
      <w:pPr>
        <w:spacing w:after="0"/>
        <w:jc w:val="center"/>
        <w:rPr>
          <w:b/>
          <w:sz w:val="44"/>
          <w:szCs w:val="44"/>
        </w:rPr>
      </w:pPr>
    </w:p>
    <w:p w14:paraId="0F7198D3" w14:textId="77777777" w:rsidR="001555FF" w:rsidRPr="00EC7AB6" w:rsidRDefault="0002161E" w:rsidP="002B7E69">
      <w:pPr>
        <w:spacing w:after="0"/>
        <w:rPr>
          <w:b/>
          <w:sz w:val="44"/>
          <w:szCs w:val="44"/>
        </w:rPr>
      </w:pPr>
      <w:r>
        <w:rPr>
          <w:noProof/>
          <w:lang w:eastAsia="pl-PL"/>
        </w:rPr>
        <w:drawing>
          <wp:anchor distT="0" distB="0" distL="114300" distR="114300" simplePos="0" relativeHeight="251661824" behindDoc="1" locked="0" layoutInCell="1" allowOverlap="1" wp14:anchorId="08F4126D" wp14:editId="16738EF5">
            <wp:simplePos x="0" y="0"/>
            <wp:positionH relativeFrom="page">
              <wp:posOffset>116840</wp:posOffset>
            </wp:positionH>
            <wp:positionV relativeFrom="page">
              <wp:posOffset>0</wp:posOffset>
            </wp:positionV>
            <wp:extent cx="7520305" cy="1341120"/>
            <wp:effectExtent l="19050" t="0" r="4445"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20305" cy="1341120"/>
                    </a:xfrm>
                    <a:prstGeom prst="rect">
                      <a:avLst/>
                    </a:prstGeom>
                    <a:noFill/>
                    <a:ln>
                      <a:noFill/>
                    </a:ln>
                  </pic:spPr>
                </pic:pic>
              </a:graphicData>
            </a:graphic>
          </wp:anchor>
        </w:drawing>
      </w:r>
    </w:p>
    <w:sdt>
      <w:sdtPr>
        <w:rPr>
          <w:b/>
          <w:sz w:val="44"/>
          <w:szCs w:val="44"/>
        </w:rPr>
        <w:id w:val="833960465"/>
        <w:docPartObj>
          <w:docPartGallery w:val="Cover Pages"/>
          <w:docPartUnique/>
        </w:docPartObj>
      </w:sdtPr>
      <w:sdtEndPr>
        <w:rPr>
          <w:b w:val="0"/>
          <w:sz w:val="22"/>
          <w:szCs w:val="22"/>
        </w:rPr>
      </w:sdtEndPr>
      <w:sdtContent>
        <w:p w14:paraId="1400A04F" w14:textId="77777777" w:rsidR="000A4066" w:rsidRPr="00EC7AB6" w:rsidRDefault="000A4066" w:rsidP="00297E3F">
          <w:pPr>
            <w:spacing w:after="0"/>
            <w:rPr>
              <w:b/>
              <w:sz w:val="44"/>
              <w:szCs w:val="44"/>
            </w:rPr>
          </w:pPr>
        </w:p>
        <w:p w14:paraId="2544CD6C" w14:textId="4181437F" w:rsidR="0002161E" w:rsidRPr="00991A29" w:rsidRDefault="00991A29" w:rsidP="00991A29">
          <w:pPr>
            <w:spacing w:after="0"/>
            <w:jc w:val="center"/>
            <w:rPr>
              <w:b/>
              <w:sz w:val="44"/>
              <w:szCs w:val="44"/>
            </w:rPr>
          </w:pPr>
          <w:r>
            <w:rPr>
              <w:noProof/>
            </w:rPr>
            <w:drawing>
              <wp:inline distT="0" distB="0" distL="0" distR="0" wp14:anchorId="26E62E39" wp14:editId="67880CC2">
                <wp:extent cx="2308634" cy="2308634"/>
                <wp:effectExtent l="0" t="0" r="3175" b="3175"/>
                <wp:docPr id="1624609883" name="Obraz 5" descr="Obraz zawierający tekst, kwiat,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609883" name="Obraz 5" descr="Obraz zawierający tekst, kwiat, Grafika, projekt graficzny&#10;&#10;Opis wygenerowany automatycznie"/>
                        <pic:cNvPicPr/>
                      </pic:nvPicPr>
                      <pic:blipFill>
                        <a:blip r:embed="rId10">
                          <a:extLst>
                            <a:ext uri="{28A0092B-C50C-407E-A947-70E740481C1C}">
                              <a14:useLocalDpi xmlns:a14="http://schemas.microsoft.com/office/drawing/2010/main" val="0"/>
                            </a:ext>
                          </a:extLst>
                        </a:blip>
                        <a:stretch>
                          <a:fillRect/>
                        </a:stretch>
                      </pic:blipFill>
                      <pic:spPr>
                        <a:xfrm>
                          <a:off x="0" y="0"/>
                          <a:ext cx="2322034" cy="2322034"/>
                        </a:xfrm>
                        <a:prstGeom prst="rect">
                          <a:avLst/>
                        </a:prstGeom>
                      </pic:spPr>
                    </pic:pic>
                  </a:graphicData>
                </a:graphic>
              </wp:inline>
            </w:drawing>
          </w:r>
          <w:bookmarkStart w:id="0" w:name="_GoBack"/>
          <w:bookmarkEnd w:id="0"/>
        </w:p>
        <w:p w14:paraId="2F3DD7C1" w14:textId="312743D1" w:rsidR="00874519" w:rsidRDefault="00874519" w:rsidP="008D7459">
          <w:pPr>
            <w:pStyle w:val="Bezodstpw"/>
            <w:rPr>
              <w:b/>
              <w:sz w:val="44"/>
              <w:szCs w:val="44"/>
            </w:rPr>
          </w:pPr>
          <w:r w:rsidRPr="00874519">
            <w:rPr>
              <w:b/>
              <w:sz w:val="44"/>
              <w:szCs w:val="44"/>
            </w:rPr>
            <w:t xml:space="preserve">Wyniki inwentaryzacji </w:t>
          </w:r>
          <w:r w:rsidR="008D7459">
            <w:rPr>
              <w:b/>
              <w:sz w:val="44"/>
              <w:szCs w:val="44"/>
            </w:rPr>
            <w:t xml:space="preserve">oświetlenia ulicznego </w:t>
          </w:r>
          <w:r w:rsidR="00886DFA">
            <w:rPr>
              <w:b/>
              <w:sz w:val="44"/>
              <w:szCs w:val="44"/>
            </w:rPr>
            <w:t>na terenie</w:t>
          </w:r>
          <w:r w:rsidR="008D7459">
            <w:rPr>
              <w:b/>
              <w:sz w:val="44"/>
              <w:szCs w:val="44"/>
            </w:rPr>
            <w:t xml:space="preserve"> Gminy</w:t>
          </w:r>
          <w:r w:rsidR="00FA6587">
            <w:rPr>
              <w:b/>
              <w:sz w:val="44"/>
              <w:szCs w:val="44"/>
            </w:rPr>
            <w:t xml:space="preserve"> </w:t>
          </w:r>
          <w:r w:rsidR="000F3141">
            <w:rPr>
              <w:b/>
              <w:sz w:val="44"/>
              <w:szCs w:val="44"/>
            </w:rPr>
            <w:t>Głuchów</w:t>
          </w:r>
        </w:p>
        <w:p w14:paraId="5BE322C9" w14:textId="77777777" w:rsidR="00602483" w:rsidRDefault="00602483" w:rsidP="008D7459">
          <w:pPr>
            <w:pStyle w:val="Bezodstpw"/>
            <w:rPr>
              <w:b/>
              <w:sz w:val="44"/>
              <w:szCs w:val="44"/>
            </w:rPr>
          </w:pPr>
        </w:p>
        <w:p w14:paraId="13936416" w14:textId="733C7D46" w:rsidR="00F2200A" w:rsidRPr="00874519" w:rsidRDefault="00F2200A" w:rsidP="008D7459">
          <w:pPr>
            <w:pStyle w:val="Bezodstpw"/>
            <w:rPr>
              <w:b/>
              <w:sz w:val="44"/>
              <w:szCs w:val="44"/>
            </w:rPr>
          </w:pPr>
          <w:r>
            <w:rPr>
              <w:b/>
              <w:sz w:val="44"/>
              <w:szCs w:val="44"/>
            </w:rPr>
            <w:t xml:space="preserve">cz. 1 </w:t>
          </w:r>
        </w:p>
        <w:p w14:paraId="52DC79B8" w14:textId="65867352" w:rsidR="0002161E" w:rsidRPr="00AF3EFD" w:rsidRDefault="00AF3EFD" w:rsidP="00F2200A">
          <w:pPr>
            <w:spacing w:after="0"/>
            <w:rPr>
              <w:b/>
            </w:rPr>
          </w:pPr>
          <w:r w:rsidRPr="00AF3EFD">
            <w:rPr>
              <w:b/>
              <w:noProof/>
              <w:lang w:eastAsia="pl-PL"/>
            </w:rPr>
            <w:drawing>
              <wp:anchor distT="0" distB="0" distL="114300" distR="114300" simplePos="0" relativeHeight="251663872" behindDoc="1" locked="0" layoutInCell="1" allowOverlap="1" wp14:anchorId="7899B7D1" wp14:editId="3C2DC0EA">
                <wp:simplePos x="0" y="0"/>
                <wp:positionH relativeFrom="column">
                  <wp:posOffset>-660400</wp:posOffset>
                </wp:positionH>
                <wp:positionV relativeFrom="page">
                  <wp:posOffset>8141970</wp:posOffset>
                </wp:positionV>
                <wp:extent cx="7585710" cy="2625725"/>
                <wp:effectExtent l="19050" t="0" r="0"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85710" cy="2625725"/>
                        </a:xfrm>
                        <a:prstGeom prst="rect">
                          <a:avLst/>
                        </a:prstGeom>
                      </pic:spPr>
                    </pic:pic>
                  </a:graphicData>
                </a:graphic>
              </wp:anchor>
            </w:drawing>
          </w:r>
        </w:p>
        <w:p w14:paraId="6F367250" w14:textId="77777777" w:rsidR="0002161E" w:rsidRDefault="0002161E" w:rsidP="00C7408B">
          <w:pPr>
            <w:spacing w:after="0"/>
            <w:rPr>
              <w:b/>
            </w:rPr>
          </w:pPr>
        </w:p>
        <w:p w14:paraId="2D0849B4" w14:textId="77777777" w:rsidR="002B27C6" w:rsidRDefault="002B27C6" w:rsidP="00C7408B">
          <w:pPr>
            <w:spacing w:after="0"/>
            <w:rPr>
              <w:b/>
            </w:rPr>
          </w:pPr>
        </w:p>
        <w:p w14:paraId="16CC6B8A" w14:textId="77777777" w:rsidR="00B67DD0" w:rsidRDefault="00B67DD0" w:rsidP="00C7408B">
          <w:pPr>
            <w:spacing w:after="0"/>
            <w:rPr>
              <w:b/>
            </w:rPr>
          </w:pPr>
        </w:p>
        <w:p w14:paraId="3B464601" w14:textId="77777777" w:rsidR="00B67DD0" w:rsidRPr="00AF3EFD" w:rsidRDefault="00B67DD0" w:rsidP="00C7408B">
          <w:pPr>
            <w:spacing w:after="0"/>
            <w:rPr>
              <w:b/>
            </w:rPr>
          </w:pPr>
        </w:p>
        <w:p w14:paraId="11F86909" w14:textId="77777777" w:rsidR="0002161E" w:rsidRPr="00AF3EFD" w:rsidRDefault="0002161E" w:rsidP="00C7408B">
          <w:pPr>
            <w:spacing w:after="0"/>
            <w:rPr>
              <w:b/>
            </w:rPr>
          </w:pPr>
        </w:p>
        <w:p w14:paraId="01E23B7D" w14:textId="77777777" w:rsidR="00FA6587" w:rsidRDefault="00FA6587" w:rsidP="00C7408B">
          <w:pPr>
            <w:spacing w:after="0"/>
            <w:rPr>
              <w:b/>
            </w:rPr>
          </w:pPr>
        </w:p>
        <w:p w14:paraId="5F10ED3F" w14:textId="77777777" w:rsidR="000A4066" w:rsidRPr="00AF3EFD" w:rsidRDefault="000A4066" w:rsidP="00C7408B">
          <w:pPr>
            <w:spacing w:after="0"/>
            <w:rPr>
              <w:b/>
            </w:rPr>
          </w:pPr>
          <w:r w:rsidRPr="00AF3EFD">
            <w:rPr>
              <w:b/>
            </w:rPr>
            <w:t>Wykonawca:</w:t>
          </w:r>
        </w:p>
        <w:p w14:paraId="276A64A1" w14:textId="77777777" w:rsidR="000A4066" w:rsidRDefault="000A4066" w:rsidP="00C7408B">
          <w:pPr>
            <w:spacing w:after="0"/>
            <w:rPr>
              <w:b/>
            </w:rPr>
          </w:pPr>
          <w:r w:rsidRPr="00AF3EFD">
            <w:rPr>
              <w:b/>
            </w:rPr>
            <w:t>Zakład Analiz Środowiskowych</w:t>
          </w:r>
          <w:r w:rsidR="0002161E" w:rsidRPr="00AF3EFD">
            <w:rPr>
              <w:b/>
            </w:rPr>
            <w:t xml:space="preserve"> Eko-precyzja</w:t>
          </w:r>
        </w:p>
        <w:p w14:paraId="37A33DB2" w14:textId="77777777" w:rsidR="00B67DD0" w:rsidRDefault="00B67DD0" w:rsidP="00C7408B">
          <w:pPr>
            <w:spacing w:after="0"/>
            <w:rPr>
              <w:b/>
            </w:rPr>
          </w:pPr>
        </w:p>
        <w:p w14:paraId="0C829AE7" w14:textId="77777777" w:rsidR="00B67DD0" w:rsidRPr="00AF3EFD" w:rsidRDefault="00B67DD0" w:rsidP="00C7408B">
          <w:pPr>
            <w:spacing w:after="0"/>
            <w:rPr>
              <w:b/>
            </w:rPr>
          </w:pPr>
        </w:p>
        <w:p w14:paraId="097D3D1A" w14:textId="77777777" w:rsidR="00F03CD5" w:rsidRPr="00AF3EFD" w:rsidRDefault="00F03CD5" w:rsidP="00C7408B">
          <w:pPr>
            <w:spacing w:after="0"/>
            <w:rPr>
              <w:b/>
            </w:rPr>
          </w:pPr>
        </w:p>
        <w:p w14:paraId="249DD63B" w14:textId="77777777" w:rsidR="00F03CD5" w:rsidRPr="00AF3EFD" w:rsidRDefault="00F03CD5" w:rsidP="00C7408B">
          <w:pPr>
            <w:spacing w:after="0"/>
            <w:rPr>
              <w:b/>
            </w:rPr>
          </w:pPr>
        </w:p>
        <w:p w14:paraId="5630495C" w14:textId="7DA3AB8E" w:rsidR="000A4066" w:rsidRPr="00AF3EFD" w:rsidRDefault="000F3141" w:rsidP="001555FF">
          <w:pPr>
            <w:spacing w:after="0"/>
            <w:jc w:val="center"/>
            <w:rPr>
              <w:b/>
            </w:rPr>
          </w:pPr>
          <w:r>
            <w:rPr>
              <w:b/>
            </w:rPr>
            <w:t>Głuchów</w:t>
          </w:r>
          <w:r w:rsidR="00A9651B">
            <w:rPr>
              <w:b/>
            </w:rPr>
            <w:t xml:space="preserve"> 202</w:t>
          </w:r>
          <w:r w:rsidR="008D7459">
            <w:rPr>
              <w:b/>
            </w:rPr>
            <w:t>4</w:t>
          </w:r>
        </w:p>
        <w:p w14:paraId="157B238B" w14:textId="77777777" w:rsidR="000A4066" w:rsidRPr="00AF3EFD" w:rsidRDefault="000A4066" w:rsidP="00C7408B">
          <w:pPr>
            <w:spacing w:after="0"/>
          </w:pPr>
        </w:p>
        <w:p w14:paraId="300F4C29" w14:textId="77777777" w:rsidR="000A4066" w:rsidRPr="00EC7AB6" w:rsidRDefault="00DD4C97" w:rsidP="00C7408B">
          <w:pPr>
            <w:spacing w:after="0"/>
          </w:pPr>
        </w:p>
      </w:sdtContent>
    </w:sdt>
    <w:p w14:paraId="55E9915E" w14:textId="77777777" w:rsidR="000A4066" w:rsidRPr="00EC7AB6" w:rsidRDefault="000A4066" w:rsidP="00C7408B">
      <w:pPr>
        <w:spacing w:after="0"/>
        <w:rPr>
          <w:b/>
        </w:rPr>
      </w:pPr>
    </w:p>
    <w:p w14:paraId="7C7AA022" w14:textId="77777777" w:rsidR="000A4066" w:rsidRPr="00EC7AB6" w:rsidRDefault="000A4066" w:rsidP="00C7408B">
      <w:pPr>
        <w:spacing w:after="0"/>
        <w:rPr>
          <w:b/>
        </w:rPr>
      </w:pPr>
    </w:p>
    <w:p w14:paraId="075E2227" w14:textId="77777777" w:rsidR="000A4066" w:rsidRPr="00EC7AB6" w:rsidRDefault="000A4066" w:rsidP="00C7408B">
      <w:pPr>
        <w:spacing w:after="0"/>
        <w:rPr>
          <w:b/>
        </w:rPr>
      </w:pPr>
    </w:p>
    <w:p w14:paraId="4150F7ED" w14:textId="77777777" w:rsidR="000A4066" w:rsidRPr="00EC7AB6" w:rsidRDefault="000A4066" w:rsidP="00C7408B">
      <w:pPr>
        <w:spacing w:after="0"/>
        <w:rPr>
          <w:b/>
        </w:rPr>
      </w:pPr>
    </w:p>
    <w:p w14:paraId="5A441D0E" w14:textId="77777777" w:rsidR="000A4066" w:rsidRPr="00EC7AB6" w:rsidRDefault="000A4066" w:rsidP="00C7408B">
      <w:pPr>
        <w:spacing w:after="0"/>
        <w:rPr>
          <w:b/>
        </w:rPr>
      </w:pPr>
    </w:p>
    <w:p w14:paraId="021B99C0" w14:textId="77777777" w:rsidR="000A4066" w:rsidRPr="00EC7AB6" w:rsidRDefault="000A4066" w:rsidP="00C7408B">
      <w:pPr>
        <w:spacing w:after="0"/>
        <w:rPr>
          <w:b/>
        </w:rPr>
      </w:pPr>
    </w:p>
    <w:p w14:paraId="77E6114B" w14:textId="77777777" w:rsidR="000A4066" w:rsidRPr="00EC7AB6" w:rsidRDefault="000A4066" w:rsidP="00C7408B">
      <w:pPr>
        <w:spacing w:after="0"/>
        <w:rPr>
          <w:b/>
        </w:rPr>
      </w:pPr>
    </w:p>
    <w:p w14:paraId="50327371" w14:textId="77777777" w:rsidR="000A4066" w:rsidRPr="00EC7AB6" w:rsidRDefault="000A4066" w:rsidP="00C7408B">
      <w:pPr>
        <w:spacing w:after="0"/>
        <w:rPr>
          <w:b/>
        </w:rPr>
      </w:pPr>
    </w:p>
    <w:p w14:paraId="3A8396EF" w14:textId="77777777" w:rsidR="000A4066" w:rsidRPr="00EC7AB6" w:rsidRDefault="000A4066" w:rsidP="00C7408B">
      <w:pPr>
        <w:spacing w:after="0"/>
        <w:rPr>
          <w:b/>
        </w:rPr>
      </w:pPr>
    </w:p>
    <w:p w14:paraId="65422357" w14:textId="77777777" w:rsidR="000A4066" w:rsidRPr="00EC7AB6" w:rsidRDefault="000A4066" w:rsidP="00C7408B">
      <w:pPr>
        <w:spacing w:after="0"/>
        <w:rPr>
          <w:b/>
        </w:rPr>
      </w:pPr>
    </w:p>
    <w:p w14:paraId="3552BC9D" w14:textId="77777777" w:rsidR="000A4066" w:rsidRPr="00EC7AB6" w:rsidRDefault="000A4066" w:rsidP="00C7408B">
      <w:pPr>
        <w:spacing w:after="0"/>
        <w:rPr>
          <w:b/>
        </w:rPr>
      </w:pPr>
    </w:p>
    <w:p w14:paraId="421A9E1D" w14:textId="77777777" w:rsidR="000A4066" w:rsidRPr="00EC7AB6" w:rsidRDefault="000A4066" w:rsidP="00C7408B">
      <w:pPr>
        <w:spacing w:after="0"/>
        <w:rPr>
          <w:b/>
        </w:rPr>
      </w:pPr>
    </w:p>
    <w:p w14:paraId="12309887" w14:textId="77777777" w:rsidR="000A4066" w:rsidRPr="00EC7AB6" w:rsidRDefault="000A4066" w:rsidP="00C7408B">
      <w:pPr>
        <w:spacing w:after="0"/>
        <w:rPr>
          <w:b/>
        </w:rPr>
      </w:pPr>
    </w:p>
    <w:p w14:paraId="6D582C49" w14:textId="77777777" w:rsidR="000A4066" w:rsidRPr="00EC7AB6" w:rsidRDefault="00035665" w:rsidP="00035665">
      <w:pPr>
        <w:tabs>
          <w:tab w:val="left" w:pos="3550"/>
        </w:tabs>
        <w:spacing w:after="0"/>
        <w:rPr>
          <w:b/>
        </w:rPr>
      </w:pPr>
      <w:r w:rsidRPr="00EC7AB6">
        <w:rPr>
          <w:b/>
        </w:rPr>
        <w:tab/>
      </w:r>
    </w:p>
    <w:p w14:paraId="6AA7E407" w14:textId="77777777" w:rsidR="000A4066" w:rsidRPr="00EC7AB6" w:rsidRDefault="00663C57" w:rsidP="00663C57">
      <w:pPr>
        <w:tabs>
          <w:tab w:val="left" w:pos="3215"/>
        </w:tabs>
        <w:spacing w:after="0"/>
        <w:rPr>
          <w:b/>
        </w:rPr>
      </w:pPr>
      <w:r w:rsidRPr="00EC7AB6">
        <w:rPr>
          <w:b/>
        </w:rPr>
        <w:tab/>
      </w:r>
    </w:p>
    <w:p w14:paraId="45E3D5F5" w14:textId="77777777" w:rsidR="000A4066" w:rsidRPr="00EC7AB6" w:rsidRDefault="000A4066" w:rsidP="00C7408B">
      <w:pPr>
        <w:spacing w:after="0"/>
        <w:rPr>
          <w:b/>
        </w:rPr>
      </w:pPr>
    </w:p>
    <w:p w14:paraId="5093E3AE" w14:textId="77777777" w:rsidR="000A4066" w:rsidRPr="00EC7AB6" w:rsidRDefault="000A4066" w:rsidP="00C7408B">
      <w:pPr>
        <w:spacing w:after="0"/>
        <w:rPr>
          <w:b/>
        </w:rPr>
      </w:pPr>
    </w:p>
    <w:p w14:paraId="54927595" w14:textId="77777777" w:rsidR="000A4066" w:rsidRPr="00EC7AB6" w:rsidRDefault="000A4066" w:rsidP="00C7408B">
      <w:pPr>
        <w:spacing w:after="0"/>
        <w:rPr>
          <w:b/>
        </w:rPr>
      </w:pPr>
    </w:p>
    <w:p w14:paraId="11B5BA23" w14:textId="77777777" w:rsidR="000A4066" w:rsidRPr="00EC7AB6" w:rsidRDefault="000A4066" w:rsidP="00C7408B">
      <w:pPr>
        <w:spacing w:after="0"/>
        <w:rPr>
          <w:b/>
        </w:rPr>
      </w:pPr>
    </w:p>
    <w:p w14:paraId="03B27E80" w14:textId="77777777" w:rsidR="000A4066" w:rsidRPr="00EC7AB6" w:rsidRDefault="000A4066" w:rsidP="00C7408B">
      <w:pPr>
        <w:spacing w:after="0"/>
        <w:rPr>
          <w:b/>
        </w:rPr>
      </w:pPr>
    </w:p>
    <w:p w14:paraId="71ABA74C" w14:textId="77777777" w:rsidR="00C7408B" w:rsidRPr="00EC7AB6" w:rsidRDefault="00C7408B" w:rsidP="00C7408B">
      <w:pPr>
        <w:spacing w:after="0"/>
        <w:rPr>
          <w:b/>
        </w:rPr>
      </w:pPr>
    </w:p>
    <w:p w14:paraId="613E14A8" w14:textId="77777777" w:rsidR="00C7408B" w:rsidRDefault="00C7408B" w:rsidP="00C7408B">
      <w:pPr>
        <w:spacing w:after="0"/>
        <w:rPr>
          <w:b/>
        </w:rPr>
      </w:pPr>
    </w:p>
    <w:p w14:paraId="25AB4939" w14:textId="77777777" w:rsidR="0002161E" w:rsidRDefault="0002161E" w:rsidP="00C7408B">
      <w:pPr>
        <w:spacing w:after="0"/>
        <w:rPr>
          <w:b/>
        </w:rPr>
      </w:pPr>
    </w:p>
    <w:p w14:paraId="3724E188" w14:textId="77777777" w:rsidR="0002161E" w:rsidRPr="00EC7AB6" w:rsidRDefault="0002161E" w:rsidP="00C7408B">
      <w:pPr>
        <w:spacing w:after="0"/>
        <w:rPr>
          <w:b/>
        </w:rPr>
      </w:pPr>
    </w:p>
    <w:p w14:paraId="1CECDF5F" w14:textId="77777777" w:rsidR="0002161E" w:rsidRDefault="0002161E" w:rsidP="00C7408B">
      <w:pPr>
        <w:spacing w:after="0"/>
        <w:rPr>
          <w:b/>
        </w:rPr>
      </w:pPr>
    </w:p>
    <w:p w14:paraId="4642057F" w14:textId="77777777" w:rsidR="00B67DD0" w:rsidRDefault="00B67DD0" w:rsidP="00C7408B">
      <w:pPr>
        <w:spacing w:after="0"/>
        <w:rPr>
          <w:b/>
        </w:rPr>
      </w:pPr>
    </w:p>
    <w:p w14:paraId="6DD9A5A3" w14:textId="77777777" w:rsidR="00B67DD0" w:rsidRDefault="00B67DD0" w:rsidP="00C7408B">
      <w:pPr>
        <w:spacing w:after="0"/>
        <w:rPr>
          <w:b/>
        </w:rPr>
      </w:pPr>
    </w:p>
    <w:p w14:paraId="51B44983" w14:textId="77777777" w:rsidR="00B67DD0" w:rsidRDefault="00B67DD0" w:rsidP="00C7408B">
      <w:pPr>
        <w:spacing w:after="0"/>
        <w:rPr>
          <w:b/>
        </w:rPr>
      </w:pPr>
    </w:p>
    <w:p w14:paraId="0C7504A1" w14:textId="77777777" w:rsidR="00B67DD0" w:rsidRDefault="00B67DD0" w:rsidP="00C7408B">
      <w:pPr>
        <w:spacing w:after="0"/>
        <w:rPr>
          <w:b/>
        </w:rPr>
      </w:pPr>
    </w:p>
    <w:p w14:paraId="003F4665" w14:textId="77777777" w:rsidR="0002161E" w:rsidRDefault="0002161E" w:rsidP="00C7408B">
      <w:pPr>
        <w:spacing w:after="0"/>
        <w:rPr>
          <w:b/>
        </w:rPr>
      </w:pPr>
    </w:p>
    <w:p w14:paraId="167C431F" w14:textId="77777777" w:rsidR="0002161E" w:rsidRDefault="0002161E" w:rsidP="00C7408B">
      <w:pPr>
        <w:spacing w:after="0"/>
        <w:rPr>
          <w:b/>
        </w:rPr>
      </w:pPr>
    </w:p>
    <w:p w14:paraId="3827B91B" w14:textId="77777777" w:rsidR="0002161E" w:rsidRDefault="0002161E" w:rsidP="00C7408B">
      <w:pPr>
        <w:spacing w:after="0"/>
        <w:rPr>
          <w:b/>
        </w:rPr>
      </w:pPr>
    </w:p>
    <w:p w14:paraId="66F51588" w14:textId="77777777" w:rsidR="0002161E" w:rsidRDefault="0002161E" w:rsidP="00C7408B">
      <w:pPr>
        <w:spacing w:after="0"/>
        <w:rPr>
          <w:b/>
        </w:rPr>
      </w:pPr>
    </w:p>
    <w:p w14:paraId="6347F4D2" w14:textId="77777777" w:rsidR="0002161E" w:rsidRDefault="0002161E" w:rsidP="00C7408B">
      <w:pPr>
        <w:spacing w:after="0"/>
        <w:rPr>
          <w:b/>
        </w:rPr>
      </w:pPr>
    </w:p>
    <w:p w14:paraId="5A880423" w14:textId="77777777" w:rsidR="00B67DD0" w:rsidRDefault="00B67DD0" w:rsidP="00C7408B">
      <w:pPr>
        <w:spacing w:after="0"/>
        <w:rPr>
          <w:b/>
        </w:rPr>
      </w:pPr>
    </w:p>
    <w:p w14:paraId="2F13A97A" w14:textId="77777777" w:rsidR="0002161E" w:rsidRDefault="0002161E" w:rsidP="00C7408B">
      <w:pPr>
        <w:spacing w:after="0"/>
        <w:rPr>
          <w:b/>
        </w:rPr>
      </w:pPr>
    </w:p>
    <w:p w14:paraId="20598357" w14:textId="77777777" w:rsidR="00B67DD0" w:rsidRDefault="00B67DD0" w:rsidP="00C7408B">
      <w:pPr>
        <w:spacing w:after="0"/>
        <w:rPr>
          <w:b/>
        </w:rPr>
      </w:pPr>
    </w:p>
    <w:p w14:paraId="2510682A" w14:textId="77777777" w:rsidR="00FA6587" w:rsidRPr="00EC7AB6" w:rsidRDefault="00FA6587" w:rsidP="00C7408B">
      <w:pPr>
        <w:spacing w:after="0"/>
        <w:rPr>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867"/>
      </w:tblGrid>
      <w:tr w:rsidR="0002161E" w14:paraId="7296F5DE" w14:textId="77777777" w:rsidTr="0002161E">
        <w:tc>
          <w:tcPr>
            <w:tcW w:w="6345" w:type="dxa"/>
          </w:tcPr>
          <w:p w14:paraId="0178D8A5" w14:textId="77777777" w:rsidR="00FA6587" w:rsidRDefault="00FA6587" w:rsidP="0002161E">
            <w:pPr>
              <w:spacing w:after="0"/>
              <w:jc w:val="both"/>
              <w:rPr>
                <w:b/>
              </w:rPr>
            </w:pPr>
          </w:p>
          <w:p w14:paraId="141BED10" w14:textId="77777777" w:rsidR="00FA6587" w:rsidRDefault="00FA6587" w:rsidP="0002161E">
            <w:pPr>
              <w:spacing w:after="0"/>
              <w:jc w:val="both"/>
              <w:rPr>
                <w:b/>
              </w:rPr>
            </w:pPr>
          </w:p>
          <w:p w14:paraId="0E623E5B" w14:textId="77777777" w:rsidR="0002161E" w:rsidRPr="00EC7AB6" w:rsidRDefault="0002161E" w:rsidP="0002161E">
            <w:pPr>
              <w:spacing w:after="0"/>
              <w:jc w:val="both"/>
              <w:rPr>
                <w:b/>
              </w:rPr>
            </w:pPr>
            <w:r>
              <w:rPr>
                <w:b/>
              </w:rPr>
              <w:t>Wykonawca:</w:t>
            </w:r>
            <w:r>
              <w:rPr>
                <w:b/>
              </w:rPr>
              <w:tab/>
            </w:r>
            <w:r>
              <w:rPr>
                <w:b/>
              </w:rPr>
              <w:tab/>
            </w:r>
            <w:r>
              <w:rPr>
                <w:b/>
              </w:rPr>
              <w:tab/>
            </w:r>
            <w:r w:rsidRPr="00EC7AB6">
              <w:rPr>
                <w:b/>
              </w:rPr>
              <w:tab/>
            </w:r>
            <w:r w:rsidRPr="00EC7AB6">
              <w:rPr>
                <w:b/>
              </w:rPr>
              <w:tab/>
            </w:r>
          </w:p>
          <w:p w14:paraId="69FEE93C" w14:textId="77777777" w:rsidR="0002161E" w:rsidRPr="0002161E" w:rsidRDefault="0002161E" w:rsidP="0002161E">
            <w:pPr>
              <w:spacing w:after="0"/>
            </w:pPr>
            <w:r w:rsidRPr="00EC7AB6">
              <w:rPr>
                <w:b/>
              </w:rPr>
              <w:t xml:space="preserve">Zakład Analiz Środowiskowych </w:t>
            </w:r>
            <w:r>
              <w:rPr>
                <w:b/>
              </w:rPr>
              <w:t>Eko-precyzja</w:t>
            </w:r>
            <w:r>
              <w:rPr>
                <w:b/>
              </w:rPr>
              <w:tab/>
            </w:r>
            <w:r w:rsidRPr="00EC7AB6">
              <w:rPr>
                <w:b/>
              </w:rPr>
              <w:tab/>
            </w:r>
            <w:r w:rsidRPr="00EC7AB6">
              <w:br/>
              <w:t>43-450 Ustroń ul. Sikorskiego 10</w:t>
            </w:r>
            <w:r w:rsidRPr="00EC7AB6">
              <w:br/>
              <w:t>tel. +48 512 110 314; fax (33) 487 63 98</w:t>
            </w:r>
            <w:r w:rsidRPr="00EC7AB6">
              <w:br/>
            </w:r>
            <w:r>
              <w:t>biuro@eko-precyzja.eu</w:t>
            </w:r>
          </w:p>
        </w:tc>
        <w:tc>
          <w:tcPr>
            <w:tcW w:w="2867" w:type="dxa"/>
          </w:tcPr>
          <w:p w14:paraId="73467F85" w14:textId="77777777" w:rsidR="0002161E" w:rsidRDefault="0002161E" w:rsidP="0002161E">
            <w:pPr>
              <w:spacing w:after="0"/>
              <w:jc w:val="center"/>
              <w:rPr>
                <w:b/>
              </w:rPr>
            </w:pPr>
            <w:r>
              <w:rPr>
                <w:b/>
                <w:noProof/>
                <w:lang w:eastAsia="pl-PL"/>
              </w:rPr>
              <w:drawing>
                <wp:inline distT="0" distB="0" distL="0" distR="0" wp14:anchorId="424EB1BE" wp14:editId="60058C9B">
                  <wp:extent cx="1469572" cy="1469572"/>
                  <wp:effectExtent l="0" t="0" r="0" b="0"/>
                  <wp:docPr id="9" name="Obraz 9" descr="D:\2021\REBRANDING 2020\logo eko-precyzja(nowe)\logo eko-precyz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1\REBRANDING 2020\logo eko-precyzja(nowe)\logo eko-precyzj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0128" cy="1470128"/>
                          </a:xfrm>
                          <a:prstGeom prst="rect">
                            <a:avLst/>
                          </a:prstGeom>
                          <a:noFill/>
                          <a:ln>
                            <a:noFill/>
                          </a:ln>
                        </pic:spPr>
                      </pic:pic>
                    </a:graphicData>
                  </a:graphic>
                </wp:inline>
              </w:drawing>
            </w:r>
          </w:p>
        </w:tc>
      </w:tr>
    </w:tbl>
    <w:p w14:paraId="24633CDD" w14:textId="77777777" w:rsidR="00874519" w:rsidRDefault="00874519" w:rsidP="00874519">
      <w:pPr>
        <w:spacing w:after="0"/>
        <w:rPr>
          <w:rFonts w:cs="Arial"/>
          <w:sz w:val="20"/>
          <w:szCs w:val="20"/>
        </w:rPr>
        <w:sectPr w:rsidR="00874519" w:rsidSect="00C02DE7">
          <w:headerReference w:type="default" r:id="rId13"/>
          <w:footerReference w:type="default" r:id="rId14"/>
          <w:pgSz w:w="11906" w:h="16838"/>
          <w:pgMar w:top="1417" w:right="1417" w:bottom="1417" w:left="1417" w:header="708" w:footer="708" w:gutter="0"/>
          <w:cols w:space="708"/>
          <w:docGrid w:linePitch="360"/>
        </w:sectPr>
      </w:pPr>
    </w:p>
    <w:p w14:paraId="33594E59" w14:textId="77777777" w:rsidR="00404DAE" w:rsidRDefault="00404DAE" w:rsidP="00874519">
      <w:pPr>
        <w:spacing w:after="0"/>
        <w:rPr>
          <w:rFonts w:asciiTheme="minorHAnsi" w:hAnsiTheme="minorHAnsi" w:cstheme="minorHAnsi"/>
        </w:rPr>
      </w:pPr>
    </w:p>
    <w:p w14:paraId="0E229D77" w14:textId="56E9B612" w:rsidR="00874519" w:rsidRDefault="00874519" w:rsidP="00874519">
      <w:pPr>
        <w:spacing w:after="0"/>
        <w:rPr>
          <w:rFonts w:asciiTheme="minorHAnsi" w:hAnsiTheme="minorHAnsi" w:cstheme="minorHAnsi"/>
        </w:rPr>
      </w:pPr>
      <w:r w:rsidRPr="006358A0">
        <w:rPr>
          <w:rFonts w:asciiTheme="minorHAnsi" w:hAnsiTheme="minorHAnsi" w:cstheme="minorHAnsi"/>
        </w:rPr>
        <w:t>Wyniki inwentaryzacji</w:t>
      </w:r>
      <w:r w:rsidR="008D7459">
        <w:rPr>
          <w:rFonts w:asciiTheme="minorHAnsi" w:hAnsiTheme="minorHAnsi" w:cstheme="minorHAnsi"/>
        </w:rPr>
        <w:t xml:space="preserve"> oświetlenia ulicznego przeznaczonego do wymiany</w:t>
      </w:r>
      <w:r w:rsidRPr="006358A0">
        <w:rPr>
          <w:rFonts w:asciiTheme="minorHAnsi" w:hAnsiTheme="minorHAnsi" w:cstheme="minorHAnsi"/>
        </w:rPr>
        <w:t xml:space="preserve"> na terenie </w:t>
      </w:r>
      <w:r w:rsidR="00E32967">
        <w:rPr>
          <w:rFonts w:asciiTheme="minorHAnsi" w:hAnsiTheme="minorHAnsi" w:cstheme="minorHAnsi"/>
        </w:rPr>
        <w:t>Gminy</w:t>
      </w:r>
      <w:r w:rsidR="008D7459">
        <w:rPr>
          <w:rFonts w:asciiTheme="minorHAnsi" w:hAnsiTheme="minorHAnsi" w:cstheme="minorHAnsi"/>
        </w:rPr>
        <w:t xml:space="preserve"> </w:t>
      </w:r>
      <w:r w:rsidR="000F3141">
        <w:rPr>
          <w:rFonts w:asciiTheme="minorHAnsi" w:hAnsiTheme="minorHAnsi" w:cstheme="minorHAnsi"/>
        </w:rPr>
        <w:t>Głuchów</w:t>
      </w:r>
      <w:r w:rsidR="00FA4814">
        <w:rPr>
          <w:rFonts w:asciiTheme="minorHAnsi" w:hAnsiTheme="minorHAnsi" w:cstheme="minorHAnsi"/>
        </w:rPr>
        <w:t>.</w:t>
      </w:r>
    </w:p>
    <w:tbl>
      <w:tblPr>
        <w:tblW w:w="5000" w:type="pct"/>
        <w:tblCellMar>
          <w:left w:w="70" w:type="dxa"/>
          <w:right w:w="70" w:type="dxa"/>
        </w:tblCellMar>
        <w:tblLook w:val="04A0" w:firstRow="1" w:lastRow="0" w:firstColumn="1" w:lastColumn="0" w:noHBand="0" w:noVBand="1"/>
      </w:tblPr>
      <w:tblGrid>
        <w:gridCol w:w="539"/>
        <w:gridCol w:w="1494"/>
        <w:gridCol w:w="613"/>
        <w:gridCol w:w="2548"/>
        <w:gridCol w:w="1075"/>
        <w:gridCol w:w="953"/>
        <w:gridCol w:w="1600"/>
        <w:gridCol w:w="666"/>
        <w:gridCol w:w="1590"/>
        <w:gridCol w:w="749"/>
        <w:gridCol w:w="749"/>
        <w:gridCol w:w="908"/>
        <w:gridCol w:w="1005"/>
        <w:gridCol w:w="1049"/>
      </w:tblGrid>
      <w:tr w:rsidR="000F3141" w:rsidRPr="000F3141" w14:paraId="5A69940A" w14:textId="77777777" w:rsidTr="000F3141">
        <w:trPr>
          <w:trHeight w:val="645"/>
          <w:tblHeader/>
        </w:trPr>
        <w:tc>
          <w:tcPr>
            <w:tcW w:w="207"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64736791"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LP</w:t>
            </w:r>
          </w:p>
        </w:tc>
        <w:tc>
          <w:tcPr>
            <w:tcW w:w="425" w:type="pct"/>
            <w:tcBorders>
              <w:top w:val="single" w:sz="4" w:space="0" w:color="auto"/>
              <w:left w:val="nil"/>
              <w:bottom w:val="single" w:sz="4" w:space="0" w:color="auto"/>
              <w:right w:val="single" w:sz="4" w:space="0" w:color="auto"/>
            </w:tcBorders>
            <w:shd w:val="clear" w:color="000000" w:fill="FFFF99"/>
            <w:vAlign w:val="center"/>
            <w:hideMark/>
          </w:tcPr>
          <w:p w14:paraId="3A591C23"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MIEJSCOWOŚĆ</w:t>
            </w:r>
          </w:p>
        </w:tc>
        <w:tc>
          <w:tcPr>
            <w:tcW w:w="229" w:type="pct"/>
            <w:tcBorders>
              <w:top w:val="single" w:sz="4" w:space="0" w:color="auto"/>
              <w:left w:val="nil"/>
              <w:bottom w:val="single" w:sz="4" w:space="0" w:color="auto"/>
              <w:right w:val="single" w:sz="4" w:space="0" w:color="auto"/>
            </w:tcBorders>
            <w:shd w:val="clear" w:color="000000" w:fill="FFFF99"/>
            <w:vAlign w:val="center"/>
            <w:hideMark/>
          </w:tcPr>
          <w:p w14:paraId="07994B3A"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ID LAMPY</w:t>
            </w:r>
          </w:p>
        </w:tc>
        <w:tc>
          <w:tcPr>
            <w:tcW w:w="748" w:type="pct"/>
            <w:tcBorders>
              <w:top w:val="single" w:sz="4" w:space="0" w:color="auto"/>
              <w:left w:val="nil"/>
              <w:bottom w:val="single" w:sz="4" w:space="0" w:color="auto"/>
              <w:right w:val="single" w:sz="4" w:space="0" w:color="auto"/>
            </w:tcBorders>
            <w:shd w:val="clear" w:color="000000" w:fill="FFFF99"/>
            <w:vAlign w:val="center"/>
            <w:hideMark/>
          </w:tcPr>
          <w:p w14:paraId="1EE7A1C0"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STACJA TRAFO</w:t>
            </w:r>
          </w:p>
        </w:tc>
        <w:tc>
          <w:tcPr>
            <w:tcW w:w="381" w:type="pct"/>
            <w:tcBorders>
              <w:top w:val="single" w:sz="4" w:space="0" w:color="auto"/>
              <w:left w:val="nil"/>
              <w:bottom w:val="single" w:sz="4" w:space="0" w:color="auto"/>
              <w:right w:val="single" w:sz="4" w:space="0" w:color="auto"/>
            </w:tcBorders>
            <w:shd w:val="clear" w:color="000000" w:fill="FFFF99"/>
            <w:vAlign w:val="center"/>
            <w:hideMark/>
          </w:tcPr>
          <w:p w14:paraId="373506A3"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NR STACJI</w:t>
            </w:r>
          </w:p>
        </w:tc>
        <w:tc>
          <w:tcPr>
            <w:tcW w:w="340" w:type="pct"/>
            <w:tcBorders>
              <w:top w:val="single" w:sz="4" w:space="0" w:color="auto"/>
              <w:left w:val="nil"/>
              <w:bottom w:val="single" w:sz="4" w:space="0" w:color="auto"/>
              <w:right w:val="single" w:sz="4" w:space="0" w:color="auto"/>
            </w:tcBorders>
            <w:shd w:val="clear" w:color="000000" w:fill="FFFF99"/>
            <w:vAlign w:val="center"/>
            <w:hideMark/>
          </w:tcPr>
          <w:p w14:paraId="084C646C"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NR LICZNIKA</w:t>
            </w:r>
          </w:p>
        </w:tc>
        <w:tc>
          <w:tcPr>
            <w:tcW w:w="457" w:type="pct"/>
            <w:tcBorders>
              <w:top w:val="single" w:sz="4" w:space="0" w:color="auto"/>
              <w:left w:val="nil"/>
              <w:bottom w:val="single" w:sz="4" w:space="0" w:color="auto"/>
              <w:right w:val="single" w:sz="4" w:space="0" w:color="auto"/>
            </w:tcBorders>
            <w:shd w:val="clear" w:color="000000" w:fill="FFFF99"/>
            <w:vAlign w:val="center"/>
            <w:hideMark/>
          </w:tcPr>
          <w:p w14:paraId="75B54877"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NR PPE</w:t>
            </w:r>
          </w:p>
        </w:tc>
        <w:tc>
          <w:tcPr>
            <w:tcW w:w="234" w:type="pct"/>
            <w:tcBorders>
              <w:top w:val="single" w:sz="4" w:space="0" w:color="auto"/>
              <w:left w:val="nil"/>
              <w:bottom w:val="single" w:sz="4" w:space="0" w:color="auto"/>
              <w:right w:val="single" w:sz="4" w:space="0" w:color="auto"/>
            </w:tcBorders>
            <w:shd w:val="clear" w:color="000000" w:fill="FFFF99"/>
            <w:vAlign w:val="center"/>
            <w:hideMark/>
          </w:tcPr>
          <w:p w14:paraId="46A9F724"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ILOŚĆ OPRAW</w:t>
            </w:r>
          </w:p>
        </w:tc>
        <w:tc>
          <w:tcPr>
            <w:tcW w:w="454" w:type="pct"/>
            <w:tcBorders>
              <w:top w:val="single" w:sz="4" w:space="0" w:color="auto"/>
              <w:left w:val="nil"/>
              <w:bottom w:val="single" w:sz="4" w:space="0" w:color="auto"/>
              <w:right w:val="single" w:sz="4" w:space="0" w:color="auto"/>
            </w:tcBorders>
            <w:shd w:val="clear" w:color="000000" w:fill="FFFF99"/>
            <w:vAlign w:val="center"/>
            <w:hideMark/>
          </w:tcPr>
          <w:p w14:paraId="017AE7F0"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TYP OPRAWY</w:t>
            </w:r>
          </w:p>
        </w:tc>
        <w:tc>
          <w:tcPr>
            <w:tcW w:w="242" w:type="pct"/>
            <w:tcBorders>
              <w:top w:val="single" w:sz="4" w:space="0" w:color="auto"/>
              <w:left w:val="nil"/>
              <w:bottom w:val="single" w:sz="4" w:space="0" w:color="auto"/>
              <w:right w:val="single" w:sz="4" w:space="0" w:color="auto"/>
            </w:tcBorders>
            <w:shd w:val="clear" w:color="000000" w:fill="FFFF99"/>
            <w:vAlign w:val="center"/>
            <w:hideMark/>
          </w:tcPr>
          <w:p w14:paraId="63209D14"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RODZAJ OPRAWY</w:t>
            </w:r>
          </w:p>
        </w:tc>
        <w:tc>
          <w:tcPr>
            <w:tcW w:w="242" w:type="pct"/>
            <w:tcBorders>
              <w:top w:val="single" w:sz="4" w:space="0" w:color="auto"/>
              <w:left w:val="nil"/>
              <w:bottom w:val="single" w:sz="4" w:space="0" w:color="auto"/>
              <w:right w:val="single" w:sz="4" w:space="0" w:color="auto"/>
            </w:tcBorders>
            <w:shd w:val="clear" w:color="000000" w:fill="FFFF99"/>
            <w:vAlign w:val="center"/>
            <w:hideMark/>
          </w:tcPr>
          <w:p w14:paraId="7536FFA0"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MOC OPRAWY</w:t>
            </w:r>
          </w:p>
        </w:tc>
        <w:tc>
          <w:tcPr>
            <w:tcW w:w="321" w:type="pct"/>
            <w:tcBorders>
              <w:top w:val="single" w:sz="4" w:space="0" w:color="auto"/>
              <w:left w:val="nil"/>
              <w:bottom w:val="single" w:sz="4" w:space="0" w:color="auto"/>
              <w:right w:val="single" w:sz="4" w:space="0" w:color="auto"/>
            </w:tcBorders>
            <w:shd w:val="clear" w:color="000000" w:fill="FFFF99"/>
            <w:vAlign w:val="center"/>
            <w:hideMark/>
          </w:tcPr>
          <w:p w14:paraId="59F98FFD"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WYSOKOŚĆ OPRAWY</w:t>
            </w:r>
          </w:p>
        </w:tc>
        <w:tc>
          <w:tcPr>
            <w:tcW w:w="372" w:type="pct"/>
            <w:tcBorders>
              <w:top w:val="single" w:sz="4" w:space="0" w:color="auto"/>
              <w:left w:val="nil"/>
              <w:bottom w:val="single" w:sz="4" w:space="0" w:color="auto"/>
              <w:right w:val="single" w:sz="4" w:space="0" w:color="auto"/>
            </w:tcBorders>
            <w:shd w:val="clear" w:color="000000" w:fill="FFFF99"/>
            <w:vAlign w:val="center"/>
            <w:hideMark/>
          </w:tcPr>
          <w:p w14:paraId="5615C848"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STAN OPRAWY</w:t>
            </w:r>
          </w:p>
        </w:tc>
        <w:tc>
          <w:tcPr>
            <w:tcW w:w="349" w:type="pct"/>
            <w:tcBorders>
              <w:top w:val="single" w:sz="4" w:space="0" w:color="auto"/>
              <w:left w:val="nil"/>
              <w:bottom w:val="single" w:sz="4" w:space="0" w:color="auto"/>
              <w:right w:val="single" w:sz="4" w:space="0" w:color="auto"/>
            </w:tcBorders>
            <w:shd w:val="clear" w:color="000000" w:fill="FFFF99"/>
            <w:vAlign w:val="center"/>
            <w:hideMark/>
          </w:tcPr>
          <w:p w14:paraId="1CB15729" w14:textId="77777777" w:rsidR="000F3141" w:rsidRPr="000F3141" w:rsidRDefault="000F3141" w:rsidP="000F3141">
            <w:pPr>
              <w:spacing w:after="0" w:line="240" w:lineRule="auto"/>
              <w:jc w:val="center"/>
              <w:rPr>
                <w:rFonts w:asciiTheme="minorHAnsi" w:eastAsia="Times New Roman" w:hAnsiTheme="minorHAnsi" w:cstheme="minorHAnsi"/>
                <w:b/>
                <w:bCs/>
                <w:color w:val="000000"/>
                <w:sz w:val="16"/>
                <w:szCs w:val="16"/>
                <w:lang w:eastAsia="pl-PL"/>
              </w:rPr>
            </w:pPr>
            <w:r w:rsidRPr="000F3141">
              <w:rPr>
                <w:rFonts w:asciiTheme="minorHAnsi" w:eastAsia="Times New Roman" w:hAnsiTheme="minorHAnsi" w:cstheme="minorHAnsi"/>
                <w:b/>
                <w:bCs/>
                <w:color w:val="000000"/>
                <w:sz w:val="16"/>
                <w:szCs w:val="16"/>
                <w:lang w:eastAsia="pl-PL"/>
              </w:rPr>
              <w:t>MOCOWANIE</w:t>
            </w:r>
          </w:p>
        </w:tc>
      </w:tr>
      <w:tr w:rsidR="000F3141" w:rsidRPr="000F3141" w14:paraId="5DCC148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F611C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25" w:type="pct"/>
            <w:tcBorders>
              <w:top w:val="nil"/>
              <w:left w:val="nil"/>
              <w:bottom w:val="single" w:sz="4" w:space="0" w:color="auto"/>
              <w:right w:val="single" w:sz="4" w:space="0" w:color="auto"/>
            </w:tcBorders>
            <w:shd w:val="clear" w:color="auto" w:fill="auto"/>
            <w:noWrap/>
            <w:vAlign w:val="center"/>
            <w:hideMark/>
          </w:tcPr>
          <w:p w14:paraId="6B9A9D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5A44C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370</w:t>
            </w:r>
          </w:p>
        </w:tc>
        <w:tc>
          <w:tcPr>
            <w:tcW w:w="748" w:type="pct"/>
            <w:tcBorders>
              <w:top w:val="nil"/>
              <w:left w:val="nil"/>
              <w:bottom w:val="single" w:sz="4" w:space="0" w:color="auto"/>
              <w:right w:val="single" w:sz="4" w:space="0" w:color="auto"/>
            </w:tcBorders>
            <w:shd w:val="clear" w:color="auto" w:fill="auto"/>
            <w:noWrap/>
            <w:vAlign w:val="center"/>
            <w:hideMark/>
          </w:tcPr>
          <w:p w14:paraId="2B2585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8</w:t>
            </w:r>
          </w:p>
        </w:tc>
        <w:tc>
          <w:tcPr>
            <w:tcW w:w="381" w:type="pct"/>
            <w:tcBorders>
              <w:top w:val="nil"/>
              <w:left w:val="nil"/>
              <w:bottom w:val="single" w:sz="4" w:space="0" w:color="auto"/>
              <w:right w:val="single" w:sz="4" w:space="0" w:color="auto"/>
            </w:tcBorders>
            <w:shd w:val="clear" w:color="auto" w:fill="auto"/>
            <w:noWrap/>
            <w:vAlign w:val="center"/>
            <w:hideMark/>
          </w:tcPr>
          <w:p w14:paraId="59717B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2-1850</w:t>
            </w:r>
          </w:p>
        </w:tc>
        <w:tc>
          <w:tcPr>
            <w:tcW w:w="340" w:type="pct"/>
            <w:tcBorders>
              <w:top w:val="nil"/>
              <w:left w:val="nil"/>
              <w:bottom w:val="single" w:sz="4" w:space="0" w:color="auto"/>
              <w:right w:val="single" w:sz="4" w:space="0" w:color="auto"/>
            </w:tcBorders>
            <w:shd w:val="clear" w:color="auto" w:fill="auto"/>
            <w:noWrap/>
            <w:vAlign w:val="center"/>
            <w:hideMark/>
          </w:tcPr>
          <w:p w14:paraId="718EBF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92209356</w:t>
            </w:r>
          </w:p>
        </w:tc>
        <w:tc>
          <w:tcPr>
            <w:tcW w:w="457" w:type="pct"/>
            <w:tcBorders>
              <w:top w:val="nil"/>
              <w:left w:val="nil"/>
              <w:bottom w:val="single" w:sz="4" w:space="0" w:color="auto"/>
              <w:right w:val="single" w:sz="4" w:space="0" w:color="auto"/>
            </w:tcBorders>
            <w:shd w:val="clear" w:color="auto" w:fill="auto"/>
            <w:noWrap/>
            <w:vAlign w:val="center"/>
            <w:hideMark/>
          </w:tcPr>
          <w:p w14:paraId="0C6377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590543540200206070</w:t>
            </w:r>
          </w:p>
        </w:tc>
        <w:tc>
          <w:tcPr>
            <w:tcW w:w="234" w:type="pct"/>
            <w:tcBorders>
              <w:top w:val="nil"/>
              <w:left w:val="nil"/>
              <w:bottom w:val="single" w:sz="4" w:space="0" w:color="auto"/>
              <w:right w:val="single" w:sz="4" w:space="0" w:color="auto"/>
            </w:tcBorders>
            <w:shd w:val="clear" w:color="auto" w:fill="auto"/>
            <w:noWrap/>
            <w:vAlign w:val="center"/>
            <w:hideMark/>
          </w:tcPr>
          <w:p w14:paraId="5EF2DB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5C951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74260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87C1B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C3464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112E9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D89E2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A37AA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93C24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25" w:type="pct"/>
            <w:tcBorders>
              <w:top w:val="nil"/>
              <w:left w:val="nil"/>
              <w:bottom w:val="single" w:sz="4" w:space="0" w:color="auto"/>
              <w:right w:val="single" w:sz="4" w:space="0" w:color="auto"/>
            </w:tcBorders>
            <w:shd w:val="clear" w:color="auto" w:fill="auto"/>
            <w:noWrap/>
            <w:vAlign w:val="center"/>
            <w:hideMark/>
          </w:tcPr>
          <w:p w14:paraId="134E82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45E9A4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371</w:t>
            </w:r>
          </w:p>
        </w:tc>
        <w:tc>
          <w:tcPr>
            <w:tcW w:w="748" w:type="pct"/>
            <w:tcBorders>
              <w:top w:val="nil"/>
              <w:left w:val="nil"/>
              <w:bottom w:val="single" w:sz="4" w:space="0" w:color="auto"/>
              <w:right w:val="single" w:sz="4" w:space="0" w:color="auto"/>
            </w:tcBorders>
            <w:shd w:val="clear" w:color="auto" w:fill="auto"/>
            <w:noWrap/>
            <w:vAlign w:val="center"/>
            <w:hideMark/>
          </w:tcPr>
          <w:p w14:paraId="2F663A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8</w:t>
            </w:r>
          </w:p>
        </w:tc>
        <w:tc>
          <w:tcPr>
            <w:tcW w:w="381" w:type="pct"/>
            <w:tcBorders>
              <w:top w:val="nil"/>
              <w:left w:val="nil"/>
              <w:bottom w:val="single" w:sz="4" w:space="0" w:color="auto"/>
              <w:right w:val="single" w:sz="4" w:space="0" w:color="auto"/>
            </w:tcBorders>
            <w:shd w:val="clear" w:color="auto" w:fill="auto"/>
            <w:noWrap/>
            <w:vAlign w:val="center"/>
            <w:hideMark/>
          </w:tcPr>
          <w:p w14:paraId="7FCEE6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2-1850</w:t>
            </w:r>
          </w:p>
        </w:tc>
        <w:tc>
          <w:tcPr>
            <w:tcW w:w="340" w:type="pct"/>
            <w:tcBorders>
              <w:top w:val="nil"/>
              <w:left w:val="nil"/>
              <w:bottom w:val="single" w:sz="4" w:space="0" w:color="auto"/>
              <w:right w:val="single" w:sz="4" w:space="0" w:color="auto"/>
            </w:tcBorders>
            <w:shd w:val="clear" w:color="auto" w:fill="auto"/>
            <w:noWrap/>
            <w:vAlign w:val="center"/>
            <w:hideMark/>
          </w:tcPr>
          <w:p w14:paraId="3F7D43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92209356</w:t>
            </w:r>
          </w:p>
        </w:tc>
        <w:tc>
          <w:tcPr>
            <w:tcW w:w="457" w:type="pct"/>
            <w:tcBorders>
              <w:top w:val="nil"/>
              <w:left w:val="nil"/>
              <w:bottom w:val="single" w:sz="4" w:space="0" w:color="auto"/>
              <w:right w:val="single" w:sz="4" w:space="0" w:color="auto"/>
            </w:tcBorders>
            <w:shd w:val="clear" w:color="auto" w:fill="auto"/>
            <w:noWrap/>
            <w:vAlign w:val="center"/>
            <w:hideMark/>
          </w:tcPr>
          <w:p w14:paraId="439BEA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590543540200206070</w:t>
            </w:r>
          </w:p>
        </w:tc>
        <w:tc>
          <w:tcPr>
            <w:tcW w:w="234" w:type="pct"/>
            <w:tcBorders>
              <w:top w:val="nil"/>
              <w:left w:val="nil"/>
              <w:bottom w:val="single" w:sz="4" w:space="0" w:color="auto"/>
              <w:right w:val="single" w:sz="4" w:space="0" w:color="auto"/>
            </w:tcBorders>
            <w:shd w:val="clear" w:color="auto" w:fill="auto"/>
            <w:noWrap/>
            <w:vAlign w:val="center"/>
            <w:hideMark/>
          </w:tcPr>
          <w:p w14:paraId="4F745F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E8B00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r w:rsidRPr="000F3141">
              <w:rPr>
                <w:rFonts w:asciiTheme="minorHAnsi" w:eastAsia="Times New Roman" w:hAnsiTheme="minorHAnsi" w:cstheme="minorHAnsi"/>
                <w:color w:val="000000"/>
                <w:sz w:val="16"/>
                <w:szCs w:val="16"/>
                <w:lang w:eastAsia="pl-PL"/>
              </w:rPr>
              <w:t xml:space="preserve"> (+jedna </w:t>
            </w:r>
            <w:proofErr w:type="spellStart"/>
            <w:r w:rsidRPr="000F3141">
              <w:rPr>
                <w:rFonts w:asciiTheme="minorHAnsi" w:eastAsia="Times New Roman" w:hAnsiTheme="minorHAnsi" w:cstheme="minorHAnsi"/>
                <w:color w:val="000000"/>
                <w:sz w:val="16"/>
                <w:szCs w:val="16"/>
                <w:lang w:eastAsia="pl-PL"/>
              </w:rPr>
              <w:t>ledowa</w:t>
            </w:r>
            <w:proofErr w:type="spellEnd"/>
            <w:r w:rsidRPr="000F3141">
              <w:rPr>
                <w:rFonts w:asciiTheme="minorHAnsi" w:eastAsia="Times New Roman" w:hAnsiTheme="minorHAnsi" w:cstheme="minorHAnsi"/>
                <w:color w:val="000000"/>
                <w:sz w:val="16"/>
                <w:szCs w:val="16"/>
                <w:lang w:eastAsia="pl-PL"/>
              </w:rPr>
              <w:t>)</w:t>
            </w:r>
          </w:p>
        </w:tc>
        <w:tc>
          <w:tcPr>
            <w:tcW w:w="242" w:type="pct"/>
            <w:tcBorders>
              <w:top w:val="nil"/>
              <w:left w:val="nil"/>
              <w:bottom w:val="single" w:sz="4" w:space="0" w:color="auto"/>
              <w:right w:val="single" w:sz="4" w:space="0" w:color="auto"/>
            </w:tcBorders>
            <w:shd w:val="clear" w:color="auto" w:fill="auto"/>
            <w:noWrap/>
            <w:vAlign w:val="center"/>
            <w:hideMark/>
          </w:tcPr>
          <w:p w14:paraId="758ECE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28AE5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588F8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29F03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59EF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859E9F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8429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w:t>
            </w:r>
          </w:p>
        </w:tc>
        <w:tc>
          <w:tcPr>
            <w:tcW w:w="425" w:type="pct"/>
            <w:tcBorders>
              <w:top w:val="nil"/>
              <w:left w:val="nil"/>
              <w:bottom w:val="single" w:sz="4" w:space="0" w:color="auto"/>
              <w:right w:val="single" w:sz="4" w:space="0" w:color="auto"/>
            </w:tcBorders>
            <w:shd w:val="clear" w:color="auto" w:fill="auto"/>
            <w:noWrap/>
            <w:vAlign w:val="center"/>
            <w:hideMark/>
          </w:tcPr>
          <w:p w14:paraId="2D33B0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33125E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398</w:t>
            </w:r>
          </w:p>
        </w:tc>
        <w:tc>
          <w:tcPr>
            <w:tcW w:w="748" w:type="pct"/>
            <w:tcBorders>
              <w:top w:val="nil"/>
              <w:left w:val="nil"/>
              <w:bottom w:val="single" w:sz="4" w:space="0" w:color="auto"/>
              <w:right w:val="single" w:sz="4" w:space="0" w:color="auto"/>
            </w:tcBorders>
            <w:shd w:val="clear" w:color="auto" w:fill="auto"/>
            <w:noWrap/>
            <w:vAlign w:val="center"/>
            <w:hideMark/>
          </w:tcPr>
          <w:p w14:paraId="62AEC7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8</w:t>
            </w:r>
          </w:p>
        </w:tc>
        <w:tc>
          <w:tcPr>
            <w:tcW w:w="381" w:type="pct"/>
            <w:tcBorders>
              <w:top w:val="nil"/>
              <w:left w:val="nil"/>
              <w:bottom w:val="single" w:sz="4" w:space="0" w:color="auto"/>
              <w:right w:val="single" w:sz="4" w:space="0" w:color="auto"/>
            </w:tcBorders>
            <w:shd w:val="clear" w:color="auto" w:fill="auto"/>
            <w:noWrap/>
            <w:vAlign w:val="center"/>
            <w:hideMark/>
          </w:tcPr>
          <w:p w14:paraId="6621BA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2-1850</w:t>
            </w:r>
          </w:p>
        </w:tc>
        <w:tc>
          <w:tcPr>
            <w:tcW w:w="340" w:type="pct"/>
            <w:tcBorders>
              <w:top w:val="nil"/>
              <w:left w:val="nil"/>
              <w:bottom w:val="single" w:sz="4" w:space="0" w:color="auto"/>
              <w:right w:val="single" w:sz="4" w:space="0" w:color="auto"/>
            </w:tcBorders>
            <w:shd w:val="clear" w:color="auto" w:fill="auto"/>
            <w:noWrap/>
            <w:vAlign w:val="center"/>
            <w:hideMark/>
          </w:tcPr>
          <w:p w14:paraId="3700A5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92209356</w:t>
            </w:r>
          </w:p>
        </w:tc>
        <w:tc>
          <w:tcPr>
            <w:tcW w:w="457" w:type="pct"/>
            <w:tcBorders>
              <w:top w:val="nil"/>
              <w:left w:val="nil"/>
              <w:bottom w:val="single" w:sz="4" w:space="0" w:color="auto"/>
              <w:right w:val="single" w:sz="4" w:space="0" w:color="auto"/>
            </w:tcBorders>
            <w:shd w:val="clear" w:color="auto" w:fill="auto"/>
            <w:noWrap/>
            <w:vAlign w:val="center"/>
            <w:hideMark/>
          </w:tcPr>
          <w:p w14:paraId="2EC7B3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590543540200206070</w:t>
            </w:r>
          </w:p>
        </w:tc>
        <w:tc>
          <w:tcPr>
            <w:tcW w:w="234" w:type="pct"/>
            <w:tcBorders>
              <w:top w:val="nil"/>
              <w:left w:val="nil"/>
              <w:bottom w:val="single" w:sz="4" w:space="0" w:color="auto"/>
              <w:right w:val="single" w:sz="4" w:space="0" w:color="auto"/>
            </w:tcBorders>
            <w:shd w:val="clear" w:color="auto" w:fill="auto"/>
            <w:noWrap/>
            <w:vAlign w:val="center"/>
            <w:hideMark/>
          </w:tcPr>
          <w:p w14:paraId="3E3ADA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2D777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F089F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CFC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568DF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35866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167DB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A16AE8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C71B5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w:t>
            </w:r>
          </w:p>
        </w:tc>
        <w:tc>
          <w:tcPr>
            <w:tcW w:w="425" w:type="pct"/>
            <w:tcBorders>
              <w:top w:val="nil"/>
              <w:left w:val="nil"/>
              <w:bottom w:val="single" w:sz="4" w:space="0" w:color="auto"/>
              <w:right w:val="single" w:sz="4" w:space="0" w:color="auto"/>
            </w:tcBorders>
            <w:shd w:val="clear" w:color="auto" w:fill="auto"/>
            <w:noWrap/>
            <w:vAlign w:val="center"/>
            <w:hideMark/>
          </w:tcPr>
          <w:p w14:paraId="314220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50F0B5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372</w:t>
            </w:r>
          </w:p>
        </w:tc>
        <w:tc>
          <w:tcPr>
            <w:tcW w:w="748" w:type="pct"/>
            <w:tcBorders>
              <w:top w:val="nil"/>
              <w:left w:val="nil"/>
              <w:bottom w:val="single" w:sz="4" w:space="0" w:color="auto"/>
              <w:right w:val="single" w:sz="4" w:space="0" w:color="auto"/>
            </w:tcBorders>
            <w:shd w:val="clear" w:color="auto" w:fill="auto"/>
            <w:noWrap/>
            <w:vAlign w:val="center"/>
            <w:hideMark/>
          </w:tcPr>
          <w:p w14:paraId="3D7A8F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21E6A7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28B106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2A465A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6813EA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F1A71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47B57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AE304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39E7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7,3</w:t>
            </w:r>
          </w:p>
        </w:tc>
        <w:tc>
          <w:tcPr>
            <w:tcW w:w="372" w:type="pct"/>
            <w:tcBorders>
              <w:top w:val="nil"/>
              <w:left w:val="nil"/>
              <w:bottom w:val="single" w:sz="4" w:space="0" w:color="auto"/>
              <w:right w:val="single" w:sz="4" w:space="0" w:color="auto"/>
            </w:tcBorders>
            <w:shd w:val="clear" w:color="auto" w:fill="auto"/>
            <w:noWrap/>
            <w:vAlign w:val="center"/>
            <w:hideMark/>
          </w:tcPr>
          <w:p w14:paraId="127705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189B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8F2A3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33238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425" w:type="pct"/>
            <w:tcBorders>
              <w:top w:val="nil"/>
              <w:left w:val="nil"/>
              <w:bottom w:val="single" w:sz="4" w:space="0" w:color="auto"/>
              <w:right w:val="single" w:sz="4" w:space="0" w:color="auto"/>
            </w:tcBorders>
            <w:shd w:val="clear" w:color="auto" w:fill="auto"/>
            <w:noWrap/>
            <w:vAlign w:val="center"/>
            <w:hideMark/>
          </w:tcPr>
          <w:p w14:paraId="48AC71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1A9151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373</w:t>
            </w:r>
          </w:p>
        </w:tc>
        <w:tc>
          <w:tcPr>
            <w:tcW w:w="748" w:type="pct"/>
            <w:tcBorders>
              <w:top w:val="nil"/>
              <w:left w:val="nil"/>
              <w:bottom w:val="single" w:sz="4" w:space="0" w:color="auto"/>
              <w:right w:val="single" w:sz="4" w:space="0" w:color="auto"/>
            </w:tcBorders>
            <w:shd w:val="clear" w:color="auto" w:fill="auto"/>
            <w:noWrap/>
            <w:vAlign w:val="center"/>
            <w:hideMark/>
          </w:tcPr>
          <w:p w14:paraId="53E09A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6A81BA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0DE1CC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2A7395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2F30A5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3767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07F7D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0CCC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410E0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7,3</w:t>
            </w:r>
          </w:p>
        </w:tc>
        <w:tc>
          <w:tcPr>
            <w:tcW w:w="372" w:type="pct"/>
            <w:tcBorders>
              <w:top w:val="nil"/>
              <w:left w:val="nil"/>
              <w:bottom w:val="single" w:sz="4" w:space="0" w:color="auto"/>
              <w:right w:val="single" w:sz="4" w:space="0" w:color="auto"/>
            </w:tcBorders>
            <w:shd w:val="clear" w:color="auto" w:fill="auto"/>
            <w:noWrap/>
            <w:vAlign w:val="center"/>
            <w:hideMark/>
          </w:tcPr>
          <w:p w14:paraId="368EA1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8DD30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278285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75416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425" w:type="pct"/>
            <w:tcBorders>
              <w:top w:val="nil"/>
              <w:left w:val="nil"/>
              <w:bottom w:val="single" w:sz="4" w:space="0" w:color="auto"/>
              <w:right w:val="single" w:sz="4" w:space="0" w:color="auto"/>
            </w:tcBorders>
            <w:shd w:val="clear" w:color="auto" w:fill="auto"/>
            <w:noWrap/>
            <w:vAlign w:val="center"/>
            <w:hideMark/>
          </w:tcPr>
          <w:p w14:paraId="5FEF9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05DC85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374</w:t>
            </w:r>
          </w:p>
        </w:tc>
        <w:tc>
          <w:tcPr>
            <w:tcW w:w="748" w:type="pct"/>
            <w:tcBorders>
              <w:top w:val="nil"/>
              <w:left w:val="nil"/>
              <w:bottom w:val="single" w:sz="4" w:space="0" w:color="auto"/>
              <w:right w:val="single" w:sz="4" w:space="0" w:color="auto"/>
            </w:tcBorders>
            <w:shd w:val="clear" w:color="auto" w:fill="auto"/>
            <w:noWrap/>
            <w:vAlign w:val="center"/>
            <w:hideMark/>
          </w:tcPr>
          <w:p w14:paraId="77F355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4D16CC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7EAF42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248BB5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1EC1F6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20D65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F5FB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5AEB9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B1EF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D4D67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D8CED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FB4429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6B17A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425" w:type="pct"/>
            <w:tcBorders>
              <w:top w:val="nil"/>
              <w:left w:val="nil"/>
              <w:bottom w:val="single" w:sz="4" w:space="0" w:color="auto"/>
              <w:right w:val="single" w:sz="4" w:space="0" w:color="auto"/>
            </w:tcBorders>
            <w:shd w:val="clear" w:color="auto" w:fill="auto"/>
            <w:noWrap/>
            <w:vAlign w:val="center"/>
            <w:hideMark/>
          </w:tcPr>
          <w:p w14:paraId="01C7F1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6E8517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375</w:t>
            </w:r>
          </w:p>
        </w:tc>
        <w:tc>
          <w:tcPr>
            <w:tcW w:w="748" w:type="pct"/>
            <w:tcBorders>
              <w:top w:val="nil"/>
              <w:left w:val="nil"/>
              <w:bottom w:val="single" w:sz="4" w:space="0" w:color="auto"/>
              <w:right w:val="single" w:sz="4" w:space="0" w:color="auto"/>
            </w:tcBorders>
            <w:shd w:val="clear" w:color="auto" w:fill="auto"/>
            <w:noWrap/>
            <w:vAlign w:val="center"/>
            <w:hideMark/>
          </w:tcPr>
          <w:p w14:paraId="02D5C3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5DBFCC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2225E2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227EFF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7D2373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41005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05BB3D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7B4086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7570C5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25006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323CE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7B3B25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6C3E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425" w:type="pct"/>
            <w:tcBorders>
              <w:top w:val="nil"/>
              <w:left w:val="nil"/>
              <w:bottom w:val="single" w:sz="4" w:space="0" w:color="auto"/>
              <w:right w:val="single" w:sz="4" w:space="0" w:color="auto"/>
            </w:tcBorders>
            <w:shd w:val="clear" w:color="auto" w:fill="auto"/>
            <w:noWrap/>
            <w:vAlign w:val="center"/>
            <w:hideMark/>
          </w:tcPr>
          <w:p w14:paraId="10B6E5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5386FD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376</w:t>
            </w:r>
          </w:p>
        </w:tc>
        <w:tc>
          <w:tcPr>
            <w:tcW w:w="748" w:type="pct"/>
            <w:tcBorders>
              <w:top w:val="nil"/>
              <w:left w:val="nil"/>
              <w:bottom w:val="single" w:sz="4" w:space="0" w:color="auto"/>
              <w:right w:val="single" w:sz="4" w:space="0" w:color="auto"/>
            </w:tcBorders>
            <w:shd w:val="clear" w:color="auto" w:fill="auto"/>
            <w:noWrap/>
            <w:vAlign w:val="center"/>
            <w:hideMark/>
          </w:tcPr>
          <w:p w14:paraId="7CB926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6600D2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48A91A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1A61EE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3A07CD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86218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65AC6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38681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A1FDA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309CC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A00B1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FC433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3CD8B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w:t>
            </w:r>
          </w:p>
        </w:tc>
        <w:tc>
          <w:tcPr>
            <w:tcW w:w="425" w:type="pct"/>
            <w:tcBorders>
              <w:top w:val="nil"/>
              <w:left w:val="nil"/>
              <w:bottom w:val="single" w:sz="4" w:space="0" w:color="auto"/>
              <w:right w:val="single" w:sz="4" w:space="0" w:color="auto"/>
            </w:tcBorders>
            <w:shd w:val="clear" w:color="auto" w:fill="auto"/>
            <w:noWrap/>
            <w:vAlign w:val="center"/>
            <w:hideMark/>
          </w:tcPr>
          <w:p w14:paraId="6F7323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F19D8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377</w:t>
            </w:r>
          </w:p>
        </w:tc>
        <w:tc>
          <w:tcPr>
            <w:tcW w:w="748" w:type="pct"/>
            <w:tcBorders>
              <w:top w:val="nil"/>
              <w:left w:val="nil"/>
              <w:bottom w:val="single" w:sz="4" w:space="0" w:color="auto"/>
              <w:right w:val="single" w:sz="4" w:space="0" w:color="auto"/>
            </w:tcBorders>
            <w:shd w:val="clear" w:color="auto" w:fill="auto"/>
            <w:noWrap/>
            <w:vAlign w:val="center"/>
            <w:hideMark/>
          </w:tcPr>
          <w:p w14:paraId="0D808A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173C55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00B3C3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0B66C4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009B96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FBAC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10E6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05D63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AF34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175A0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9DE8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BCD170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ABDE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w:t>
            </w:r>
          </w:p>
        </w:tc>
        <w:tc>
          <w:tcPr>
            <w:tcW w:w="425" w:type="pct"/>
            <w:tcBorders>
              <w:top w:val="nil"/>
              <w:left w:val="nil"/>
              <w:bottom w:val="single" w:sz="4" w:space="0" w:color="auto"/>
              <w:right w:val="single" w:sz="4" w:space="0" w:color="auto"/>
            </w:tcBorders>
            <w:shd w:val="clear" w:color="auto" w:fill="auto"/>
            <w:noWrap/>
            <w:vAlign w:val="center"/>
            <w:hideMark/>
          </w:tcPr>
          <w:p w14:paraId="6076BF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46A843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378</w:t>
            </w:r>
          </w:p>
        </w:tc>
        <w:tc>
          <w:tcPr>
            <w:tcW w:w="748" w:type="pct"/>
            <w:tcBorders>
              <w:top w:val="nil"/>
              <w:left w:val="nil"/>
              <w:bottom w:val="single" w:sz="4" w:space="0" w:color="auto"/>
              <w:right w:val="single" w:sz="4" w:space="0" w:color="auto"/>
            </w:tcBorders>
            <w:shd w:val="clear" w:color="auto" w:fill="auto"/>
            <w:noWrap/>
            <w:vAlign w:val="center"/>
            <w:hideMark/>
          </w:tcPr>
          <w:p w14:paraId="402A03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26C26C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0BC824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1828E0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7330D6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39C8E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8030B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E69B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4FA3D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3F0512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09A55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98E85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5FA85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w:t>
            </w:r>
          </w:p>
        </w:tc>
        <w:tc>
          <w:tcPr>
            <w:tcW w:w="425" w:type="pct"/>
            <w:tcBorders>
              <w:top w:val="nil"/>
              <w:left w:val="nil"/>
              <w:bottom w:val="single" w:sz="4" w:space="0" w:color="auto"/>
              <w:right w:val="single" w:sz="4" w:space="0" w:color="auto"/>
            </w:tcBorders>
            <w:shd w:val="clear" w:color="auto" w:fill="auto"/>
            <w:noWrap/>
            <w:vAlign w:val="center"/>
            <w:hideMark/>
          </w:tcPr>
          <w:p w14:paraId="76CFEF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22A04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379</w:t>
            </w:r>
          </w:p>
        </w:tc>
        <w:tc>
          <w:tcPr>
            <w:tcW w:w="748" w:type="pct"/>
            <w:tcBorders>
              <w:top w:val="nil"/>
              <w:left w:val="nil"/>
              <w:bottom w:val="single" w:sz="4" w:space="0" w:color="auto"/>
              <w:right w:val="single" w:sz="4" w:space="0" w:color="auto"/>
            </w:tcBorders>
            <w:shd w:val="clear" w:color="auto" w:fill="auto"/>
            <w:noWrap/>
            <w:vAlign w:val="center"/>
            <w:hideMark/>
          </w:tcPr>
          <w:p w14:paraId="40F5E8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34DFC7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080757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1CC4E8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492A9C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BF16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D2DD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78E9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C9117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52E0F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430D3A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2C4498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16FF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w:t>
            </w:r>
          </w:p>
        </w:tc>
        <w:tc>
          <w:tcPr>
            <w:tcW w:w="425" w:type="pct"/>
            <w:tcBorders>
              <w:top w:val="nil"/>
              <w:left w:val="nil"/>
              <w:bottom w:val="single" w:sz="4" w:space="0" w:color="auto"/>
              <w:right w:val="single" w:sz="4" w:space="0" w:color="auto"/>
            </w:tcBorders>
            <w:shd w:val="clear" w:color="auto" w:fill="auto"/>
            <w:noWrap/>
            <w:vAlign w:val="center"/>
            <w:hideMark/>
          </w:tcPr>
          <w:p w14:paraId="735CF7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5097A7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380</w:t>
            </w:r>
          </w:p>
        </w:tc>
        <w:tc>
          <w:tcPr>
            <w:tcW w:w="748" w:type="pct"/>
            <w:tcBorders>
              <w:top w:val="nil"/>
              <w:left w:val="nil"/>
              <w:bottom w:val="single" w:sz="4" w:space="0" w:color="auto"/>
              <w:right w:val="single" w:sz="4" w:space="0" w:color="auto"/>
            </w:tcBorders>
            <w:shd w:val="clear" w:color="auto" w:fill="auto"/>
            <w:noWrap/>
            <w:vAlign w:val="center"/>
            <w:hideMark/>
          </w:tcPr>
          <w:p w14:paraId="6506B3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4D1801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2CF04F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1A265B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4CA28E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35150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850A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7E44C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C6A94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FD57F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C7A81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A689F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F44AC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w:t>
            </w:r>
          </w:p>
        </w:tc>
        <w:tc>
          <w:tcPr>
            <w:tcW w:w="425" w:type="pct"/>
            <w:tcBorders>
              <w:top w:val="nil"/>
              <w:left w:val="nil"/>
              <w:bottom w:val="single" w:sz="4" w:space="0" w:color="auto"/>
              <w:right w:val="single" w:sz="4" w:space="0" w:color="auto"/>
            </w:tcBorders>
            <w:shd w:val="clear" w:color="auto" w:fill="auto"/>
            <w:noWrap/>
            <w:vAlign w:val="center"/>
            <w:hideMark/>
          </w:tcPr>
          <w:p w14:paraId="58AC1D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5DFC4F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381</w:t>
            </w:r>
          </w:p>
        </w:tc>
        <w:tc>
          <w:tcPr>
            <w:tcW w:w="748" w:type="pct"/>
            <w:tcBorders>
              <w:top w:val="nil"/>
              <w:left w:val="nil"/>
              <w:bottom w:val="single" w:sz="4" w:space="0" w:color="auto"/>
              <w:right w:val="single" w:sz="4" w:space="0" w:color="auto"/>
            </w:tcBorders>
            <w:shd w:val="clear" w:color="auto" w:fill="auto"/>
            <w:noWrap/>
            <w:vAlign w:val="center"/>
            <w:hideMark/>
          </w:tcPr>
          <w:p w14:paraId="33712B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17ACB9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5852FD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02C346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1884AC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4CADE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5D327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0AA09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637CE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65F01D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47A017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5EE3AC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06C5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w:t>
            </w:r>
          </w:p>
        </w:tc>
        <w:tc>
          <w:tcPr>
            <w:tcW w:w="425" w:type="pct"/>
            <w:tcBorders>
              <w:top w:val="nil"/>
              <w:left w:val="nil"/>
              <w:bottom w:val="single" w:sz="4" w:space="0" w:color="auto"/>
              <w:right w:val="single" w:sz="4" w:space="0" w:color="auto"/>
            </w:tcBorders>
            <w:shd w:val="clear" w:color="auto" w:fill="auto"/>
            <w:noWrap/>
            <w:vAlign w:val="center"/>
            <w:hideMark/>
          </w:tcPr>
          <w:p w14:paraId="29E32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0ABED3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382</w:t>
            </w:r>
          </w:p>
        </w:tc>
        <w:tc>
          <w:tcPr>
            <w:tcW w:w="748" w:type="pct"/>
            <w:tcBorders>
              <w:top w:val="nil"/>
              <w:left w:val="nil"/>
              <w:bottom w:val="single" w:sz="4" w:space="0" w:color="auto"/>
              <w:right w:val="single" w:sz="4" w:space="0" w:color="auto"/>
            </w:tcBorders>
            <w:shd w:val="clear" w:color="auto" w:fill="auto"/>
            <w:noWrap/>
            <w:vAlign w:val="center"/>
            <w:hideMark/>
          </w:tcPr>
          <w:p w14:paraId="55C4D3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7AEB30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2BA4FE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73CC01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746A26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5C09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0E672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3B65A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C8F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AC10E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6111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D99A2F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F52F1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w:t>
            </w:r>
          </w:p>
        </w:tc>
        <w:tc>
          <w:tcPr>
            <w:tcW w:w="425" w:type="pct"/>
            <w:tcBorders>
              <w:top w:val="nil"/>
              <w:left w:val="nil"/>
              <w:bottom w:val="single" w:sz="4" w:space="0" w:color="auto"/>
              <w:right w:val="single" w:sz="4" w:space="0" w:color="auto"/>
            </w:tcBorders>
            <w:shd w:val="clear" w:color="auto" w:fill="auto"/>
            <w:noWrap/>
            <w:vAlign w:val="center"/>
            <w:hideMark/>
          </w:tcPr>
          <w:p w14:paraId="7C09FD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64B14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383</w:t>
            </w:r>
          </w:p>
        </w:tc>
        <w:tc>
          <w:tcPr>
            <w:tcW w:w="748" w:type="pct"/>
            <w:tcBorders>
              <w:top w:val="nil"/>
              <w:left w:val="nil"/>
              <w:bottom w:val="single" w:sz="4" w:space="0" w:color="auto"/>
              <w:right w:val="single" w:sz="4" w:space="0" w:color="auto"/>
            </w:tcBorders>
            <w:shd w:val="clear" w:color="auto" w:fill="auto"/>
            <w:noWrap/>
            <w:vAlign w:val="center"/>
            <w:hideMark/>
          </w:tcPr>
          <w:p w14:paraId="296FF2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46AC01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4FC047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1E87F3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608DC3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99914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AC8D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CC14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E4DC1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17F29C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bardzo zły</w:t>
            </w:r>
          </w:p>
        </w:tc>
        <w:tc>
          <w:tcPr>
            <w:tcW w:w="349" w:type="pct"/>
            <w:tcBorders>
              <w:top w:val="nil"/>
              <w:left w:val="nil"/>
              <w:bottom w:val="single" w:sz="4" w:space="0" w:color="auto"/>
              <w:right w:val="single" w:sz="4" w:space="0" w:color="auto"/>
            </w:tcBorders>
            <w:shd w:val="clear" w:color="auto" w:fill="auto"/>
            <w:noWrap/>
            <w:vAlign w:val="center"/>
            <w:hideMark/>
          </w:tcPr>
          <w:p w14:paraId="516AE9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68071C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A0CB6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w:t>
            </w:r>
          </w:p>
        </w:tc>
        <w:tc>
          <w:tcPr>
            <w:tcW w:w="425" w:type="pct"/>
            <w:tcBorders>
              <w:top w:val="nil"/>
              <w:left w:val="nil"/>
              <w:bottom w:val="single" w:sz="4" w:space="0" w:color="auto"/>
              <w:right w:val="single" w:sz="4" w:space="0" w:color="auto"/>
            </w:tcBorders>
            <w:shd w:val="clear" w:color="auto" w:fill="auto"/>
            <w:noWrap/>
            <w:vAlign w:val="center"/>
            <w:hideMark/>
          </w:tcPr>
          <w:p w14:paraId="34B36A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61F938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384</w:t>
            </w:r>
          </w:p>
        </w:tc>
        <w:tc>
          <w:tcPr>
            <w:tcW w:w="748" w:type="pct"/>
            <w:tcBorders>
              <w:top w:val="nil"/>
              <w:left w:val="nil"/>
              <w:bottom w:val="single" w:sz="4" w:space="0" w:color="auto"/>
              <w:right w:val="single" w:sz="4" w:space="0" w:color="auto"/>
            </w:tcBorders>
            <w:shd w:val="clear" w:color="auto" w:fill="auto"/>
            <w:noWrap/>
            <w:vAlign w:val="center"/>
            <w:hideMark/>
          </w:tcPr>
          <w:p w14:paraId="30ED68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1ED843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69901C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58A782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2D5156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7415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47935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9048A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E46A3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372" w:type="pct"/>
            <w:tcBorders>
              <w:top w:val="nil"/>
              <w:left w:val="nil"/>
              <w:bottom w:val="single" w:sz="4" w:space="0" w:color="auto"/>
              <w:right w:val="single" w:sz="4" w:space="0" w:color="auto"/>
            </w:tcBorders>
            <w:shd w:val="clear" w:color="auto" w:fill="auto"/>
            <w:noWrap/>
            <w:vAlign w:val="center"/>
            <w:hideMark/>
          </w:tcPr>
          <w:p w14:paraId="46F445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409C9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332291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8998E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w:t>
            </w:r>
          </w:p>
        </w:tc>
        <w:tc>
          <w:tcPr>
            <w:tcW w:w="425" w:type="pct"/>
            <w:tcBorders>
              <w:top w:val="nil"/>
              <w:left w:val="nil"/>
              <w:bottom w:val="single" w:sz="4" w:space="0" w:color="auto"/>
              <w:right w:val="single" w:sz="4" w:space="0" w:color="auto"/>
            </w:tcBorders>
            <w:shd w:val="clear" w:color="auto" w:fill="auto"/>
            <w:noWrap/>
            <w:vAlign w:val="center"/>
            <w:hideMark/>
          </w:tcPr>
          <w:p w14:paraId="25F6C8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0784D3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385</w:t>
            </w:r>
          </w:p>
        </w:tc>
        <w:tc>
          <w:tcPr>
            <w:tcW w:w="748" w:type="pct"/>
            <w:tcBorders>
              <w:top w:val="nil"/>
              <w:left w:val="nil"/>
              <w:bottom w:val="single" w:sz="4" w:space="0" w:color="auto"/>
              <w:right w:val="single" w:sz="4" w:space="0" w:color="auto"/>
            </w:tcBorders>
            <w:shd w:val="clear" w:color="auto" w:fill="auto"/>
            <w:noWrap/>
            <w:vAlign w:val="center"/>
            <w:hideMark/>
          </w:tcPr>
          <w:p w14:paraId="0D9F85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3BD0C1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52A615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48A324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35B728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E8A54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BCED6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913F9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E4EDB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42386B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72C6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00A3C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65F69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w:t>
            </w:r>
          </w:p>
        </w:tc>
        <w:tc>
          <w:tcPr>
            <w:tcW w:w="425" w:type="pct"/>
            <w:tcBorders>
              <w:top w:val="nil"/>
              <w:left w:val="nil"/>
              <w:bottom w:val="single" w:sz="4" w:space="0" w:color="auto"/>
              <w:right w:val="single" w:sz="4" w:space="0" w:color="auto"/>
            </w:tcBorders>
            <w:shd w:val="clear" w:color="auto" w:fill="auto"/>
            <w:noWrap/>
            <w:vAlign w:val="center"/>
            <w:hideMark/>
          </w:tcPr>
          <w:p w14:paraId="154F7C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562A9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386</w:t>
            </w:r>
          </w:p>
        </w:tc>
        <w:tc>
          <w:tcPr>
            <w:tcW w:w="748" w:type="pct"/>
            <w:tcBorders>
              <w:top w:val="nil"/>
              <w:left w:val="nil"/>
              <w:bottom w:val="single" w:sz="4" w:space="0" w:color="auto"/>
              <w:right w:val="single" w:sz="4" w:space="0" w:color="auto"/>
            </w:tcBorders>
            <w:shd w:val="clear" w:color="auto" w:fill="auto"/>
            <w:noWrap/>
            <w:vAlign w:val="center"/>
            <w:hideMark/>
          </w:tcPr>
          <w:p w14:paraId="550FF8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60CA2F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479830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348969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169B8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8828A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2F6E4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4B24C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3DFC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300639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E136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B5A652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397D7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w:t>
            </w:r>
          </w:p>
        </w:tc>
        <w:tc>
          <w:tcPr>
            <w:tcW w:w="425" w:type="pct"/>
            <w:tcBorders>
              <w:top w:val="nil"/>
              <w:left w:val="nil"/>
              <w:bottom w:val="single" w:sz="4" w:space="0" w:color="auto"/>
              <w:right w:val="single" w:sz="4" w:space="0" w:color="auto"/>
            </w:tcBorders>
            <w:shd w:val="clear" w:color="auto" w:fill="auto"/>
            <w:noWrap/>
            <w:vAlign w:val="center"/>
            <w:hideMark/>
          </w:tcPr>
          <w:p w14:paraId="3330F5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783B75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387</w:t>
            </w:r>
          </w:p>
        </w:tc>
        <w:tc>
          <w:tcPr>
            <w:tcW w:w="748" w:type="pct"/>
            <w:tcBorders>
              <w:top w:val="nil"/>
              <w:left w:val="nil"/>
              <w:bottom w:val="single" w:sz="4" w:space="0" w:color="auto"/>
              <w:right w:val="single" w:sz="4" w:space="0" w:color="auto"/>
            </w:tcBorders>
            <w:shd w:val="clear" w:color="auto" w:fill="auto"/>
            <w:noWrap/>
            <w:vAlign w:val="center"/>
            <w:hideMark/>
          </w:tcPr>
          <w:p w14:paraId="1C1C5B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06F42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60916E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4638BE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09EFED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46B44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229D2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96E7C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B77F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10AD8F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D6A8A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50534B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E795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w:t>
            </w:r>
          </w:p>
        </w:tc>
        <w:tc>
          <w:tcPr>
            <w:tcW w:w="425" w:type="pct"/>
            <w:tcBorders>
              <w:top w:val="nil"/>
              <w:left w:val="nil"/>
              <w:bottom w:val="single" w:sz="4" w:space="0" w:color="auto"/>
              <w:right w:val="single" w:sz="4" w:space="0" w:color="auto"/>
            </w:tcBorders>
            <w:shd w:val="clear" w:color="auto" w:fill="auto"/>
            <w:noWrap/>
            <w:vAlign w:val="center"/>
            <w:hideMark/>
          </w:tcPr>
          <w:p w14:paraId="6053FE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1160E6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388</w:t>
            </w:r>
          </w:p>
        </w:tc>
        <w:tc>
          <w:tcPr>
            <w:tcW w:w="748" w:type="pct"/>
            <w:tcBorders>
              <w:top w:val="nil"/>
              <w:left w:val="nil"/>
              <w:bottom w:val="single" w:sz="4" w:space="0" w:color="auto"/>
              <w:right w:val="single" w:sz="4" w:space="0" w:color="auto"/>
            </w:tcBorders>
            <w:shd w:val="clear" w:color="auto" w:fill="auto"/>
            <w:noWrap/>
            <w:vAlign w:val="center"/>
            <w:hideMark/>
          </w:tcPr>
          <w:p w14:paraId="4D6BA2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35459A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4A4731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28363A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437F7D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CED25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0BA03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B18BE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5B7B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3929E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D1FD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C9C8E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3C549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w:t>
            </w:r>
          </w:p>
        </w:tc>
        <w:tc>
          <w:tcPr>
            <w:tcW w:w="425" w:type="pct"/>
            <w:tcBorders>
              <w:top w:val="nil"/>
              <w:left w:val="nil"/>
              <w:bottom w:val="single" w:sz="4" w:space="0" w:color="auto"/>
              <w:right w:val="single" w:sz="4" w:space="0" w:color="auto"/>
            </w:tcBorders>
            <w:shd w:val="clear" w:color="auto" w:fill="auto"/>
            <w:noWrap/>
            <w:vAlign w:val="center"/>
            <w:hideMark/>
          </w:tcPr>
          <w:p w14:paraId="72B38C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6D3443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389</w:t>
            </w:r>
          </w:p>
        </w:tc>
        <w:tc>
          <w:tcPr>
            <w:tcW w:w="748" w:type="pct"/>
            <w:tcBorders>
              <w:top w:val="nil"/>
              <w:left w:val="nil"/>
              <w:bottom w:val="single" w:sz="4" w:space="0" w:color="auto"/>
              <w:right w:val="single" w:sz="4" w:space="0" w:color="auto"/>
            </w:tcBorders>
            <w:shd w:val="clear" w:color="auto" w:fill="auto"/>
            <w:noWrap/>
            <w:vAlign w:val="center"/>
            <w:hideMark/>
          </w:tcPr>
          <w:p w14:paraId="0911B9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0808D5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55E24A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6558EC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1F7C8A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7D67E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AB7B3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4798D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64677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185F1D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13F41B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2F1092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62DEA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w:t>
            </w:r>
          </w:p>
        </w:tc>
        <w:tc>
          <w:tcPr>
            <w:tcW w:w="425" w:type="pct"/>
            <w:tcBorders>
              <w:top w:val="nil"/>
              <w:left w:val="nil"/>
              <w:bottom w:val="single" w:sz="4" w:space="0" w:color="auto"/>
              <w:right w:val="single" w:sz="4" w:space="0" w:color="auto"/>
            </w:tcBorders>
            <w:shd w:val="clear" w:color="auto" w:fill="auto"/>
            <w:noWrap/>
            <w:vAlign w:val="center"/>
            <w:hideMark/>
          </w:tcPr>
          <w:p w14:paraId="3A81E9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24EAC4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390</w:t>
            </w:r>
          </w:p>
        </w:tc>
        <w:tc>
          <w:tcPr>
            <w:tcW w:w="748" w:type="pct"/>
            <w:tcBorders>
              <w:top w:val="nil"/>
              <w:left w:val="nil"/>
              <w:bottom w:val="single" w:sz="4" w:space="0" w:color="auto"/>
              <w:right w:val="single" w:sz="4" w:space="0" w:color="auto"/>
            </w:tcBorders>
            <w:shd w:val="clear" w:color="auto" w:fill="auto"/>
            <w:noWrap/>
            <w:vAlign w:val="center"/>
            <w:hideMark/>
          </w:tcPr>
          <w:p w14:paraId="5D873E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287448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100D43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67EBA3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55F379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87C4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B9BFF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AA33F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B7E8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16C3C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50511D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621851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3F9FD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w:t>
            </w:r>
          </w:p>
        </w:tc>
        <w:tc>
          <w:tcPr>
            <w:tcW w:w="425" w:type="pct"/>
            <w:tcBorders>
              <w:top w:val="nil"/>
              <w:left w:val="nil"/>
              <w:bottom w:val="single" w:sz="4" w:space="0" w:color="auto"/>
              <w:right w:val="single" w:sz="4" w:space="0" w:color="auto"/>
            </w:tcBorders>
            <w:shd w:val="clear" w:color="auto" w:fill="auto"/>
            <w:noWrap/>
            <w:vAlign w:val="center"/>
            <w:hideMark/>
          </w:tcPr>
          <w:p w14:paraId="286CF5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770573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391</w:t>
            </w:r>
          </w:p>
        </w:tc>
        <w:tc>
          <w:tcPr>
            <w:tcW w:w="748" w:type="pct"/>
            <w:tcBorders>
              <w:top w:val="nil"/>
              <w:left w:val="nil"/>
              <w:bottom w:val="single" w:sz="4" w:space="0" w:color="auto"/>
              <w:right w:val="single" w:sz="4" w:space="0" w:color="auto"/>
            </w:tcBorders>
            <w:shd w:val="clear" w:color="auto" w:fill="auto"/>
            <w:noWrap/>
            <w:vAlign w:val="center"/>
            <w:hideMark/>
          </w:tcPr>
          <w:p w14:paraId="271D33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9</w:t>
            </w:r>
          </w:p>
        </w:tc>
        <w:tc>
          <w:tcPr>
            <w:tcW w:w="381" w:type="pct"/>
            <w:tcBorders>
              <w:top w:val="nil"/>
              <w:left w:val="nil"/>
              <w:bottom w:val="single" w:sz="4" w:space="0" w:color="auto"/>
              <w:right w:val="single" w:sz="4" w:space="0" w:color="auto"/>
            </w:tcBorders>
            <w:shd w:val="clear" w:color="auto" w:fill="auto"/>
            <w:noWrap/>
            <w:vAlign w:val="center"/>
            <w:hideMark/>
          </w:tcPr>
          <w:p w14:paraId="2655BE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2-1851</w:t>
            </w:r>
          </w:p>
        </w:tc>
        <w:tc>
          <w:tcPr>
            <w:tcW w:w="340" w:type="pct"/>
            <w:tcBorders>
              <w:top w:val="nil"/>
              <w:left w:val="nil"/>
              <w:bottom w:val="single" w:sz="4" w:space="0" w:color="auto"/>
              <w:right w:val="single" w:sz="4" w:space="0" w:color="auto"/>
            </w:tcBorders>
            <w:shd w:val="clear" w:color="auto" w:fill="auto"/>
            <w:noWrap/>
            <w:vAlign w:val="center"/>
            <w:hideMark/>
          </w:tcPr>
          <w:p w14:paraId="4284ED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92561336</w:t>
            </w:r>
          </w:p>
        </w:tc>
        <w:tc>
          <w:tcPr>
            <w:tcW w:w="457" w:type="pct"/>
            <w:tcBorders>
              <w:top w:val="nil"/>
              <w:left w:val="nil"/>
              <w:bottom w:val="single" w:sz="4" w:space="0" w:color="auto"/>
              <w:right w:val="single" w:sz="4" w:space="0" w:color="auto"/>
            </w:tcBorders>
            <w:shd w:val="clear" w:color="auto" w:fill="auto"/>
            <w:noWrap/>
            <w:vAlign w:val="center"/>
            <w:hideMark/>
          </w:tcPr>
          <w:p w14:paraId="009A0D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590543540200185757</w:t>
            </w:r>
          </w:p>
        </w:tc>
        <w:tc>
          <w:tcPr>
            <w:tcW w:w="234" w:type="pct"/>
            <w:tcBorders>
              <w:top w:val="nil"/>
              <w:left w:val="nil"/>
              <w:bottom w:val="single" w:sz="4" w:space="0" w:color="auto"/>
              <w:right w:val="single" w:sz="4" w:space="0" w:color="auto"/>
            </w:tcBorders>
            <w:shd w:val="clear" w:color="auto" w:fill="auto"/>
            <w:noWrap/>
            <w:vAlign w:val="center"/>
            <w:hideMark/>
          </w:tcPr>
          <w:p w14:paraId="310386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59B7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FD099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0A053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1AF36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9BF3C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789C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6C1F6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EFC28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w:t>
            </w:r>
          </w:p>
        </w:tc>
        <w:tc>
          <w:tcPr>
            <w:tcW w:w="425" w:type="pct"/>
            <w:tcBorders>
              <w:top w:val="nil"/>
              <w:left w:val="nil"/>
              <w:bottom w:val="single" w:sz="4" w:space="0" w:color="auto"/>
              <w:right w:val="single" w:sz="4" w:space="0" w:color="auto"/>
            </w:tcBorders>
            <w:shd w:val="clear" w:color="auto" w:fill="auto"/>
            <w:noWrap/>
            <w:vAlign w:val="center"/>
            <w:hideMark/>
          </w:tcPr>
          <w:p w14:paraId="7A9BA9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40B1C4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392</w:t>
            </w:r>
          </w:p>
        </w:tc>
        <w:tc>
          <w:tcPr>
            <w:tcW w:w="748" w:type="pct"/>
            <w:tcBorders>
              <w:top w:val="nil"/>
              <w:left w:val="nil"/>
              <w:bottom w:val="single" w:sz="4" w:space="0" w:color="auto"/>
              <w:right w:val="single" w:sz="4" w:space="0" w:color="auto"/>
            </w:tcBorders>
            <w:shd w:val="clear" w:color="auto" w:fill="auto"/>
            <w:noWrap/>
            <w:vAlign w:val="center"/>
            <w:hideMark/>
          </w:tcPr>
          <w:p w14:paraId="7EC935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081960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50982A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78ABF0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773DAF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47B51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9E03F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AF4CA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100</w:t>
            </w:r>
          </w:p>
        </w:tc>
        <w:tc>
          <w:tcPr>
            <w:tcW w:w="321" w:type="pct"/>
            <w:tcBorders>
              <w:top w:val="nil"/>
              <w:left w:val="nil"/>
              <w:bottom w:val="single" w:sz="4" w:space="0" w:color="auto"/>
              <w:right w:val="single" w:sz="4" w:space="0" w:color="auto"/>
            </w:tcBorders>
            <w:shd w:val="clear" w:color="auto" w:fill="auto"/>
            <w:noWrap/>
            <w:vAlign w:val="center"/>
            <w:hideMark/>
          </w:tcPr>
          <w:p w14:paraId="6C062B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3C6B6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966B6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83F2A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2FEA4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w:t>
            </w:r>
          </w:p>
        </w:tc>
        <w:tc>
          <w:tcPr>
            <w:tcW w:w="425" w:type="pct"/>
            <w:tcBorders>
              <w:top w:val="nil"/>
              <w:left w:val="nil"/>
              <w:bottom w:val="single" w:sz="4" w:space="0" w:color="auto"/>
              <w:right w:val="single" w:sz="4" w:space="0" w:color="auto"/>
            </w:tcBorders>
            <w:shd w:val="clear" w:color="auto" w:fill="auto"/>
            <w:noWrap/>
            <w:vAlign w:val="center"/>
            <w:hideMark/>
          </w:tcPr>
          <w:p w14:paraId="6DE7EE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75BEEA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393</w:t>
            </w:r>
          </w:p>
        </w:tc>
        <w:tc>
          <w:tcPr>
            <w:tcW w:w="748" w:type="pct"/>
            <w:tcBorders>
              <w:top w:val="nil"/>
              <w:left w:val="nil"/>
              <w:bottom w:val="single" w:sz="4" w:space="0" w:color="auto"/>
              <w:right w:val="single" w:sz="4" w:space="0" w:color="auto"/>
            </w:tcBorders>
            <w:shd w:val="clear" w:color="auto" w:fill="auto"/>
            <w:noWrap/>
            <w:vAlign w:val="center"/>
            <w:hideMark/>
          </w:tcPr>
          <w:p w14:paraId="38345E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4C0A9A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4DD074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5112D5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5A9673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8D095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4FC7B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50D21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100</w:t>
            </w:r>
          </w:p>
        </w:tc>
        <w:tc>
          <w:tcPr>
            <w:tcW w:w="321" w:type="pct"/>
            <w:tcBorders>
              <w:top w:val="nil"/>
              <w:left w:val="nil"/>
              <w:bottom w:val="single" w:sz="4" w:space="0" w:color="auto"/>
              <w:right w:val="single" w:sz="4" w:space="0" w:color="auto"/>
            </w:tcBorders>
            <w:shd w:val="clear" w:color="auto" w:fill="auto"/>
            <w:noWrap/>
            <w:vAlign w:val="center"/>
            <w:hideMark/>
          </w:tcPr>
          <w:p w14:paraId="13DB08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4D9E9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6DFE5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15227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F002C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w:t>
            </w:r>
          </w:p>
        </w:tc>
        <w:tc>
          <w:tcPr>
            <w:tcW w:w="425" w:type="pct"/>
            <w:tcBorders>
              <w:top w:val="nil"/>
              <w:left w:val="nil"/>
              <w:bottom w:val="single" w:sz="4" w:space="0" w:color="auto"/>
              <w:right w:val="single" w:sz="4" w:space="0" w:color="auto"/>
            </w:tcBorders>
            <w:shd w:val="clear" w:color="auto" w:fill="auto"/>
            <w:noWrap/>
            <w:vAlign w:val="center"/>
            <w:hideMark/>
          </w:tcPr>
          <w:p w14:paraId="24BD1F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0669FF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394</w:t>
            </w:r>
          </w:p>
        </w:tc>
        <w:tc>
          <w:tcPr>
            <w:tcW w:w="748" w:type="pct"/>
            <w:tcBorders>
              <w:top w:val="nil"/>
              <w:left w:val="nil"/>
              <w:bottom w:val="single" w:sz="4" w:space="0" w:color="auto"/>
              <w:right w:val="single" w:sz="4" w:space="0" w:color="auto"/>
            </w:tcBorders>
            <w:shd w:val="clear" w:color="auto" w:fill="auto"/>
            <w:noWrap/>
            <w:vAlign w:val="center"/>
            <w:hideMark/>
          </w:tcPr>
          <w:p w14:paraId="2B74A4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34E75A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2A823B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6130E9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2C7AAB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90278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EC878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BC230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3C376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CA9C5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7FBDB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1BDA1E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9D93C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w:t>
            </w:r>
          </w:p>
        </w:tc>
        <w:tc>
          <w:tcPr>
            <w:tcW w:w="425" w:type="pct"/>
            <w:tcBorders>
              <w:top w:val="nil"/>
              <w:left w:val="nil"/>
              <w:bottom w:val="single" w:sz="4" w:space="0" w:color="auto"/>
              <w:right w:val="single" w:sz="4" w:space="0" w:color="auto"/>
            </w:tcBorders>
            <w:shd w:val="clear" w:color="auto" w:fill="auto"/>
            <w:noWrap/>
            <w:vAlign w:val="center"/>
            <w:hideMark/>
          </w:tcPr>
          <w:p w14:paraId="0DED16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5B9247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395</w:t>
            </w:r>
          </w:p>
        </w:tc>
        <w:tc>
          <w:tcPr>
            <w:tcW w:w="748" w:type="pct"/>
            <w:tcBorders>
              <w:top w:val="nil"/>
              <w:left w:val="nil"/>
              <w:bottom w:val="single" w:sz="4" w:space="0" w:color="auto"/>
              <w:right w:val="single" w:sz="4" w:space="0" w:color="auto"/>
            </w:tcBorders>
            <w:shd w:val="clear" w:color="auto" w:fill="auto"/>
            <w:noWrap/>
            <w:vAlign w:val="center"/>
            <w:hideMark/>
          </w:tcPr>
          <w:p w14:paraId="15D248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3F3410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4B6F61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0B0EC4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50929F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FEE9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560C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1BEF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100</w:t>
            </w:r>
          </w:p>
        </w:tc>
        <w:tc>
          <w:tcPr>
            <w:tcW w:w="321" w:type="pct"/>
            <w:tcBorders>
              <w:top w:val="nil"/>
              <w:left w:val="nil"/>
              <w:bottom w:val="single" w:sz="4" w:space="0" w:color="auto"/>
              <w:right w:val="single" w:sz="4" w:space="0" w:color="auto"/>
            </w:tcBorders>
            <w:shd w:val="clear" w:color="auto" w:fill="auto"/>
            <w:noWrap/>
            <w:vAlign w:val="center"/>
            <w:hideMark/>
          </w:tcPr>
          <w:p w14:paraId="37BC43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4C65DE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1BBA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F23CA3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2F9B7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28</w:t>
            </w:r>
          </w:p>
        </w:tc>
        <w:tc>
          <w:tcPr>
            <w:tcW w:w="425" w:type="pct"/>
            <w:tcBorders>
              <w:top w:val="nil"/>
              <w:left w:val="nil"/>
              <w:bottom w:val="single" w:sz="4" w:space="0" w:color="auto"/>
              <w:right w:val="single" w:sz="4" w:space="0" w:color="auto"/>
            </w:tcBorders>
            <w:shd w:val="clear" w:color="auto" w:fill="auto"/>
            <w:noWrap/>
            <w:vAlign w:val="center"/>
            <w:hideMark/>
          </w:tcPr>
          <w:p w14:paraId="1109F7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46711A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396</w:t>
            </w:r>
          </w:p>
        </w:tc>
        <w:tc>
          <w:tcPr>
            <w:tcW w:w="748" w:type="pct"/>
            <w:tcBorders>
              <w:top w:val="nil"/>
              <w:left w:val="nil"/>
              <w:bottom w:val="single" w:sz="4" w:space="0" w:color="auto"/>
              <w:right w:val="single" w:sz="4" w:space="0" w:color="auto"/>
            </w:tcBorders>
            <w:shd w:val="clear" w:color="auto" w:fill="auto"/>
            <w:noWrap/>
            <w:vAlign w:val="center"/>
            <w:hideMark/>
          </w:tcPr>
          <w:p w14:paraId="7C152C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536785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4575E6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5719E3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174C7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D9BD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403A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A064A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E75B5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4CC40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D096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BC76A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B1269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w:t>
            </w:r>
          </w:p>
        </w:tc>
        <w:tc>
          <w:tcPr>
            <w:tcW w:w="425" w:type="pct"/>
            <w:tcBorders>
              <w:top w:val="nil"/>
              <w:left w:val="nil"/>
              <w:bottom w:val="single" w:sz="4" w:space="0" w:color="auto"/>
              <w:right w:val="single" w:sz="4" w:space="0" w:color="auto"/>
            </w:tcBorders>
            <w:shd w:val="clear" w:color="auto" w:fill="auto"/>
            <w:noWrap/>
            <w:vAlign w:val="center"/>
            <w:hideMark/>
          </w:tcPr>
          <w:p w14:paraId="3C5582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w:t>
            </w:r>
          </w:p>
        </w:tc>
        <w:tc>
          <w:tcPr>
            <w:tcW w:w="229" w:type="pct"/>
            <w:tcBorders>
              <w:top w:val="nil"/>
              <w:left w:val="nil"/>
              <w:bottom w:val="single" w:sz="4" w:space="0" w:color="auto"/>
              <w:right w:val="single" w:sz="4" w:space="0" w:color="auto"/>
            </w:tcBorders>
            <w:shd w:val="clear" w:color="auto" w:fill="auto"/>
            <w:noWrap/>
            <w:vAlign w:val="center"/>
            <w:hideMark/>
          </w:tcPr>
          <w:p w14:paraId="3769F9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397</w:t>
            </w:r>
          </w:p>
        </w:tc>
        <w:tc>
          <w:tcPr>
            <w:tcW w:w="748" w:type="pct"/>
            <w:tcBorders>
              <w:top w:val="nil"/>
              <w:left w:val="nil"/>
              <w:bottom w:val="single" w:sz="4" w:space="0" w:color="auto"/>
              <w:right w:val="single" w:sz="4" w:space="0" w:color="auto"/>
            </w:tcBorders>
            <w:shd w:val="clear" w:color="auto" w:fill="auto"/>
            <w:noWrap/>
            <w:vAlign w:val="center"/>
            <w:hideMark/>
          </w:tcPr>
          <w:p w14:paraId="779DE4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10</w:t>
            </w:r>
          </w:p>
        </w:tc>
        <w:tc>
          <w:tcPr>
            <w:tcW w:w="381" w:type="pct"/>
            <w:tcBorders>
              <w:top w:val="nil"/>
              <w:left w:val="nil"/>
              <w:bottom w:val="single" w:sz="4" w:space="0" w:color="auto"/>
              <w:right w:val="single" w:sz="4" w:space="0" w:color="auto"/>
            </w:tcBorders>
            <w:shd w:val="clear" w:color="auto" w:fill="auto"/>
            <w:noWrap/>
            <w:vAlign w:val="center"/>
            <w:hideMark/>
          </w:tcPr>
          <w:p w14:paraId="7F40E4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2-1852</w:t>
            </w:r>
          </w:p>
        </w:tc>
        <w:tc>
          <w:tcPr>
            <w:tcW w:w="340" w:type="pct"/>
            <w:tcBorders>
              <w:top w:val="nil"/>
              <w:left w:val="nil"/>
              <w:bottom w:val="single" w:sz="4" w:space="0" w:color="auto"/>
              <w:right w:val="single" w:sz="4" w:space="0" w:color="auto"/>
            </w:tcBorders>
            <w:shd w:val="clear" w:color="auto" w:fill="auto"/>
            <w:noWrap/>
            <w:vAlign w:val="center"/>
            <w:hideMark/>
          </w:tcPr>
          <w:p w14:paraId="7780C4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92561326</w:t>
            </w:r>
          </w:p>
        </w:tc>
        <w:tc>
          <w:tcPr>
            <w:tcW w:w="457" w:type="pct"/>
            <w:tcBorders>
              <w:top w:val="nil"/>
              <w:left w:val="nil"/>
              <w:bottom w:val="single" w:sz="4" w:space="0" w:color="auto"/>
              <w:right w:val="single" w:sz="4" w:space="0" w:color="auto"/>
            </w:tcBorders>
            <w:shd w:val="clear" w:color="auto" w:fill="auto"/>
            <w:noWrap/>
            <w:vAlign w:val="center"/>
            <w:hideMark/>
          </w:tcPr>
          <w:p w14:paraId="2210F2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590543540200097258</w:t>
            </w:r>
          </w:p>
        </w:tc>
        <w:tc>
          <w:tcPr>
            <w:tcW w:w="234" w:type="pct"/>
            <w:tcBorders>
              <w:top w:val="nil"/>
              <w:left w:val="nil"/>
              <w:bottom w:val="single" w:sz="4" w:space="0" w:color="auto"/>
              <w:right w:val="single" w:sz="4" w:space="0" w:color="auto"/>
            </w:tcBorders>
            <w:shd w:val="clear" w:color="auto" w:fill="auto"/>
            <w:noWrap/>
            <w:vAlign w:val="center"/>
            <w:hideMark/>
          </w:tcPr>
          <w:p w14:paraId="7F2A55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2C1C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53E18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2A420C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42F409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722E1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03F12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2ABABE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F21A0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w:t>
            </w:r>
          </w:p>
        </w:tc>
        <w:tc>
          <w:tcPr>
            <w:tcW w:w="425" w:type="pct"/>
            <w:tcBorders>
              <w:top w:val="nil"/>
              <w:left w:val="nil"/>
              <w:bottom w:val="single" w:sz="4" w:space="0" w:color="auto"/>
              <w:right w:val="single" w:sz="4" w:space="0" w:color="auto"/>
            </w:tcBorders>
            <w:shd w:val="clear" w:color="auto" w:fill="auto"/>
            <w:noWrap/>
            <w:vAlign w:val="center"/>
            <w:hideMark/>
          </w:tcPr>
          <w:p w14:paraId="78059B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0A3E54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315</w:t>
            </w:r>
          </w:p>
        </w:tc>
        <w:tc>
          <w:tcPr>
            <w:tcW w:w="748" w:type="pct"/>
            <w:tcBorders>
              <w:top w:val="nil"/>
              <w:left w:val="nil"/>
              <w:bottom w:val="single" w:sz="4" w:space="0" w:color="auto"/>
              <w:right w:val="single" w:sz="4" w:space="0" w:color="auto"/>
            </w:tcBorders>
            <w:shd w:val="clear" w:color="auto" w:fill="auto"/>
            <w:noWrap/>
            <w:vAlign w:val="center"/>
            <w:hideMark/>
          </w:tcPr>
          <w:p w14:paraId="144F2F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3CD18C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4E14F6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1540DF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74D831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ECA8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06D7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7FC1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32A76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5F1061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27BCE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962D02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EEF8B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w:t>
            </w:r>
          </w:p>
        </w:tc>
        <w:tc>
          <w:tcPr>
            <w:tcW w:w="425" w:type="pct"/>
            <w:tcBorders>
              <w:top w:val="nil"/>
              <w:left w:val="nil"/>
              <w:bottom w:val="single" w:sz="4" w:space="0" w:color="auto"/>
              <w:right w:val="single" w:sz="4" w:space="0" w:color="auto"/>
            </w:tcBorders>
            <w:shd w:val="clear" w:color="auto" w:fill="auto"/>
            <w:noWrap/>
            <w:vAlign w:val="center"/>
            <w:hideMark/>
          </w:tcPr>
          <w:p w14:paraId="46DA9A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4B73F9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316</w:t>
            </w:r>
          </w:p>
        </w:tc>
        <w:tc>
          <w:tcPr>
            <w:tcW w:w="748" w:type="pct"/>
            <w:tcBorders>
              <w:top w:val="nil"/>
              <w:left w:val="nil"/>
              <w:bottom w:val="single" w:sz="4" w:space="0" w:color="auto"/>
              <w:right w:val="single" w:sz="4" w:space="0" w:color="auto"/>
            </w:tcBorders>
            <w:shd w:val="clear" w:color="auto" w:fill="auto"/>
            <w:noWrap/>
            <w:vAlign w:val="center"/>
            <w:hideMark/>
          </w:tcPr>
          <w:p w14:paraId="3B3404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55AD61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7789B7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7954F2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4AD885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8AE4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E7958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35DB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D2EBE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455CB9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144D9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A1900A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ED838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w:t>
            </w:r>
          </w:p>
        </w:tc>
        <w:tc>
          <w:tcPr>
            <w:tcW w:w="425" w:type="pct"/>
            <w:tcBorders>
              <w:top w:val="nil"/>
              <w:left w:val="nil"/>
              <w:bottom w:val="single" w:sz="4" w:space="0" w:color="auto"/>
              <w:right w:val="single" w:sz="4" w:space="0" w:color="auto"/>
            </w:tcBorders>
            <w:shd w:val="clear" w:color="auto" w:fill="auto"/>
            <w:noWrap/>
            <w:vAlign w:val="center"/>
            <w:hideMark/>
          </w:tcPr>
          <w:p w14:paraId="47FC08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2AEB5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317</w:t>
            </w:r>
          </w:p>
        </w:tc>
        <w:tc>
          <w:tcPr>
            <w:tcW w:w="748" w:type="pct"/>
            <w:tcBorders>
              <w:top w:val="nil"/>
              <w:left w:val="nil"/>
              <w:bottom w:val="single" w:sz="4" w:space="0" w:color="auto"/>
              <w:right w:val="single" w:sz="4" w:space="0" w:color="auto"/>
            </w:tcBorders>
            <w:shd w:val="clear" w:color="auto" w:fill="auto"/>
            <w:noWrap/>
            <w:vAlign w:val="center"/>
            <w:hideMark/>
          </w:tcPr>
          <w:p w14:paraId="20C52B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472C92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13F7A7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1EF29E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5CABAF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16EB7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F82FC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1201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D718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76E01B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E8687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DF2870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C3A44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w:t>
            </w:r>
          </w:p>
        </w:tc>
        <w:tc>
          <w:tcPr>
            <w:tcW w:w="425" w:type="pct"/>
            <w:tcBorders>
              <w:top w:val="nil"/>
              <w:left w:val="nil"/>
              <w:bottom w:val="single" w:sz="4" w:space="0" w:color="auto"/>
              <w:right w:val="single" w:sz="4" w:space="0" w:color="auto"/>
            </w:tcBorders>
            <w:shd w:val="clear" w:color="auto" w:fill="auto"/>
            <w:noWrap/>
            <w:vAlign w:val="center"/>
            <w:hideMark/>
          </w:tcPr>
          <w:p w14:paraId="327159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4183AE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318</w:t>
            </w:r>
          </w:p>
        </w:tc>
        <w:tc>
          <w:tcPr>
            <w:tcW w:w="748" w:type="pct"/>
            <w:tcBorders>
              <w:top w:val="nil"/>
              <w:left w:val="nil"/>
              <w:bottom w:val="single" w:sz="4" w:space="0" w:color="auto"/>
              <w:right w:val="single" w:sz="4" w:space="0" w:color="auto"/>
            </w:tcBorders>
            <w:shd w:val="clear" w:color="auto" w:fill="auto"/>
            <w:noWrap/>
            <w:vAlign w:val="center"/>
            <w:hideMark/>
          </w:tcPr>
          <w:p w14:paraId="73B878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07068D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216C70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582B94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1ADEBC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DFD3C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F72C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37BA4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961AC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631206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57E00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D77F3E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C32F2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w:t>
            </w:r>
          </w:p>
        </w:tc>
        <w:tc>
          <w:tcPr>
            <w:tcW w:w="425" w:type="pct"/>
            <w:tcBorders>
              <w:top w:val="nil"/>
              <w:left w:val="nil"/>
              <w:bottom w:val="single" w:sz="4" w:space="0" w:color="auto"/>
              <w:right w:val="single" w:sz="4" w:space="0" w:color="auto"/>
            </w:tcBorders>
            <w:shd w:val="clear" w:color="auto" w:fill="auto"/>
            <w:noWrap/>
            <w:vAlign w:val="center"/>
            <w:hideMark/>
          </w:tcPr>
          <w:p w14:paraId="39886C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41BACD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319</w:t>
            </w:r>
          </w:p>
        </w:tc>
        <w:tc>
          <w:tcPr>
            <w:tcW w:w="748" w:type="pct"/>
            <w:tcBorders>
              <w:top w:val="nil"/>
              <w:left w:val="nil"/>
              <w:bottom w:val="single" w:sz="4" w:space="0" w:color="auto"/>
              <w:right w:val="single" w:sz="4" w:space="0" w:color="auto"/>
            </w:tcBorders>
            <w:shd w:val="clear" w:color="auto" w:fill="auto"/>
            <w:noWrap/>
            <w:vAlign w:val="center"/>
            <w:hideMark/>
          </w:tcPr>
          <w:p w14:paraId="366695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1874BD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5196CA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20E3FC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656700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B88EE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F2FC3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73D7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5103D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B1988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D9E50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8D3017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DD46E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w:t>
            </w:r>
          </w:p>
        </w:tc>
        <w:tc>
          <w:tcPr>
            <w:tcW w:w="425" w:type="pct"/>
            <w:tcBorders>
              <w:top w:val="nil"/>
              <w:left w:val="nil"/>
              <w:bottom w:val="single" w:sz="4" w:space="0" w:color="auto"/>
              <w:right w:val="single" w:sz="4" w:space="0" w:color="auto"/>
            </w:tcBorders>
            <w:shd w:val="clear" w:color="auto" w:fill="auto"/>
            <w:noWrap/>
            <w:vAlign w:val="center"/>
            <w:hideMark/>
          </w:tcPr>
          <w:p w14:paraId="69A334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3522F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320</w:t>
            </w:r>
          </w:p>
        </w:tc>
        <w:tc>
          <w:tcPr>
            <w:tcW w:w="748" w:type="pct"/>
            <w:tcBorders>
              <w:top w:val="nil"/>
              <w:left w:val="nil"/>
              <w:bottom w:val="single" w:sz="4" w:space="0" w:color="auto"/>
              <w:right w:val="single" w:sz="4" w:space="0" w:color="auto"/>
            </w:tcBorders>
            <w:shd w:val="clear" w:color="auto" w:fill="auto"/>
            <w:noWrap/>
            <w:vAlign w:val="center"/>
            <w:hideMark/>
          </w:tcPr>
          <w:p w14:paraId="194B4C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78BFEC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75D76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62A623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1ABCED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F6D0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3AE6E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D5FA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CE621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7397A4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B83C2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20408A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1EBF1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w:t>
            </w:r>
          </w:p>
        </w:tc>
        <w:tc>
          <w:tcPr>
            <w:tcW w:w="425" w:type="pct"/>
            <w:tcBorders>
              <w:top w:val="nil"/>
              <w:left w:val="nil"/>
              <w:bottom w:val="single" w:sz="4" w:space="0" w:color="auto"/>
              <w:right w:val="single" w:sz="4" w:space="0" w:color="auto"/>
            </w:tcBorders>
            <w:shd w:val="clear" w:color="auto" w:fill="auto"/>
            <w:noWrap/>
            <w:vAlign w:val="center"/>
            <w:hideMark/>
          </w:tcPr>
          <w:p w14:paraId="138FEE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13C2D2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321</w:t>
            </w:r>
          </w:p>
        </w:tc>
        <w:tc>
          <w:tcPr>
            <w:tcW w:w="748" w:type="pct"/>
            <w:tcBorders>
              <w:top w:val="nil"/>
              <w:left w:val="nil"/>
              <w:bottom w:val="single" w:sz="4" w:space="0" w:color="auto"/>
              <w:right w:val="single" w:sz="4" w:space="0" w:color="auto"/>
            </w:tcBorders>
            <w:shd w:val="clear" w:color="auto" w:fill="auto"/>
            <w:noWrap/>
            <w:vAlign w:val="center"/>
            <w:hideMark/>
          </w:tcPr>
          <w:p w14:paraId="34090F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7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5A9761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2-1849</w:t>
            </w:r>
          </w:p>
        </w:tc>
        <w:tc>
          <w:tcPr>
            <w:tcW w:w="340" w:type="pct"/>
            <w:tcBorders>
              <w:top w:val="nil"/>
              <w:left w:val="nil"/>
              <w:bottom w:val="single" w:sz="4" w:space="0" w:color="auto"/>
              <w:right w:val="single" w:sz="4" w:space="0" w:color="auto"/>
            </w:tcBorders>
            <w:shd w:val="clear" w:color="auto" w:fill="auto"/>
            <w:noWrap/>
            <w:vAlign w:val="center"/>
            <w:hideMark/>
          </w:tcPr>
          <w:p w14:paraId="7C9486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92561285</w:t>
            </w:r>
          </w:p>
        </w:tc>
        <w:tc>
          <w:tcPr>
            <w:tcW w:w="457" w:type="pct"/>
            <w:tcBorders>
              <w:top w:val="nil"/>
              <w:left w:val="nil"/>
              <w:bottom w:val="single" w:sz="4" w:space="0" w:color="auto"/>
              <w:right w:val="single" w:sz="4" w:space="0" w:color="auto"/>
            </w:tcBorders>
            <w:shd w:val="clear" w:color="auto" w:fill="auto"/>
            <w:noWrap/>
            <w:vAlign w:val="center"/>
            <w:hideMark/>
          </w:tcPr>
          <w:p w14:paraId="68EF5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590543540200306312</w:t>
            </w:r>
          </w:p>
        </w:tc>
        <w:tc>
          <w:tcPr>
            <w:tcW w:w="234" w:type="pct"/>
            <w:tcBorders>
              <w:top w:val="nil"/>
              <w:left w:val="nil"/>
              <w:bottom w:val="single" w:sz="4" w:space="0" w:color="auto"/>
              <w:right w:val="single" w:sz="4" w:space="0" w:color="auto"/>
            </w:tcBorders>
            <w:shd w:val="clear" w:color="auto" w:fill="auto"/>
            <w:noWrap/>
            <w:vAlign w:val="center"/>
            <w:hideMark/>
          </w:tcPr>
          <w:p w14:paraId="420B39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3A94A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0952A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5978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89FF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690A84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382F5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2EA3A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CCB1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w:t>
            </w:r>
          </w:p>
        </w:tc>
        <w:tc>
          <w:tcPr>
            <w:tcW w:w="425" w:type="pct"/>
            <w:tcBorders>
              <w:top w:val="nil"/>
              <w:left w:val="nil"/>
              <w:bottom w:val="single" w:sz="4" w:space="0" w:color="auto"/>
              <w:right w:val="single" w:sz="4" w:space="0" w:color="auto"/>
            </w:tcBorders>
            <w:shd w:val="clear" w:color="auto" w:fill="auto"/>
            <w:noWrap/>
            <w:vAlign w:val="center"/>
            <w:hideMark/>
          </w:tcPr>
          <w:p w14:paraId="7AC55C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00796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322</w:t>
            </w:r>
          </w:p>
        </w:tc>
        <w:tc>
          <w:tcPr>
            <w:tcW w:w="748" w:type="pct"/>
            <w:tcBorders>
              <w:top w:val="nil"/>
              <w:left w:val="nil"/>
              <w:bottom w:val="single" w:sz="4" w:space="0" w:color="auto"/>
              <w:right w:val="single" w:sz="4" w:space="0" w:color="auto"/>
            </w:tcBorders>
            <w:shd w:val="clear" w:color="auto" w:fill="auto"/>
            <w:noWrap/>
            <w:vAlign w:val="center"/>
            <w:hideMark/>
          </w:tcPr>
          <w:p w14:paraId="4BC0D8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6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4031BF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2-1848</w:t>
            </w:r>
          </w:p>
        </w:tc>
        <w:tc>
          <w:tcPr>
            <w:tcW w:w="340" w:type="pct"/>
            <w:tcBorders>
              <w:top w:val="nil"/>
              <w:left w:val="nil"/>
              <w:bottom w:val="single" w:sz="4" w:space="0" w:color="auto"/>
              <w:right w:val="single" w:sz="4" w:space="0" w:color="auto"/>
            </w:tcBorders>
            <w:shd w:val="clear" w:color="auto" w:fill="auto"/>
            <w:noWrap/>
            <w:vAlign w:val="center"/>
            <w:hideMark/>
          </w:tcPr>
          <w:p w14:paraId="4F9789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92561346</w:t>
            </w:r>
          </w:p>
        </w:tc>
        <w:tc>
          <w:tcPr>
            <w:tcW w:w="457" w:type="pct"/>
            <w:tcBorders>
              <w:top w:val="nil"/>
              <w:left w:val="nil"/>
              <w:bottom w:val="single" w:sz="4" w:space="0" w:color="auto"/>
              <w:right w:val="single" w:sz="4" w:space="0" w:color="auto"/>
            </w:tcBorders>
            <w:shd w:val="clear" w:color="auto" w:fill="auto"/>
            <w:noWrap/>
            <w:vAlign w:val="center"/>
            <w:hideMark/>
          </w:tcPr>
          <w:p w14:paraId="037CAA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590543540200001026</w:t>
            </w:r>
          </w:p>
        </w:tc>
        <w:tc>
          <w:tcPr>
            <w:tcW w:w="234" w:type="pct"/>
            <w:tcBorders>
              <w:top w:val="nil"/>
              <w:left w:val="nil"/>
              <w:bottom w:val="single" w:sz="4" w:space="0" w:color="auto"/>
              <w:right w:val="single" w:sz="4" w:space="0" w:color="auto"/>
            </w:tcBorders>
            <w:shd w:val="clear" w:color="auto" w:fill="auto"/>
            <w:noWrap/>
            <w:vAlign w:val="center"/>
            <w:hideMark/>
          </w:tcPr>
          <w:p w14:paraId="60962C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C2C11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1BA7A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F233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BD5E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3ADE9E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7E09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BC8B39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F49D6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w:t>
            </w:r>
          </w:p>
        </w:tc>
        <w:tc>
          <w:tcPr>
            <w:tcW w:w="425" w:type="pct"/>
            <w:tcBorders>
              <w:top w:val="nil"/>
              <w:left w:val="nil"/>
              <w:bottom w:val="single" w:sz="4" w:space="0" w:color="auto"/>
              <w:right w:val="single" w:sz="4" w:space="0" w:color="auto"/>
            </w:tcBorders>
            <w:shd w:val="clear" w:color="auto" w:fill="auto"/>
            <w:noWrap/>
            <w:vAlign w:val="center"/>
            <w:hideMark/>
          </w:tcPr>
          <w:p w14:paraId="7EC23D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7CC6FE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323</w:t>
            </w:r>
          </w:p>
        </w:tc>
        <w:tc>
          <w:tcPr>
            <w:tcW w:w="748" w:type="pct"/>
            <w:tcBorders>
              <w:top w:val="nil"/>
              <w:left w:val="nil"/>
              <w:bottom w:val="single" w:sz="4" w:space="0" w:color="auto"/>
              <w:right w:val="single" w:sz="4" w:space="0" w:color="auto"/>
            </w:tcBorders>
            <w:shd w:val="clear" w:color="auto" w:fill="auto"/>
            <w:noWrap/>
            <w:vAlign w:val="center"/>
            <w:hideMark/>
          </w:tcPr>
          <w:p w14:paraId="792CF6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6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4D02E4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2-1848</w:t>
            </w:r>
          </w:p>
        </w:tc>
        <w:tc>
          <w:tcPr>
            <w:tcW w:w="340" w:type="pct"/>
            <w:tcBorders>
              <w:top w:val="nil"/>
              <w:left w:val="nil"/>
              <w:bottom w:val="single" w:sz="4" w:space="0" w:color="auto"/>
              <w:right w:val="single" w:sz="4" w:space="0" w:color="auto"/>
            </w:tcBorders>
            <w:shd w:val="clear" w:color="auto" w:fill="auto"/>
            <w:noWrap/>
            <w:vAlign w:val="center"/>
            <w:hideMark/>
          </w:tcPr>
          <w:p w14:paraId="030D06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92561346</w:t>
            </w:r>
          </w:p>
        </w:tc>
        <w:tc>
          <w:tcPr>
            <w:tcW w:w="457" w:type="pct"/>
            <w:tcBorders>
              <w:top w:val="nil"/>
              <w:left w:val="nil"/>
              <w:bottom w:val="single" w:sz="4" w:space="0" w:color="auto"/>
              <w:right w:val="single" w:sz="4" w:space="0" w:color="auto"/>
            </w:tcBorders>
            <w:shd w:val="clear" w:color="auto" w:fill="auto"/>
            <w:noWrap/>
            <w:vAlign w:val="center"/>
            <w:hideMark/>
          </w:tcPr>
          <w:p w14:paraId="25C0AF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590543540200001026</w:t>
            </w:r>
          </w:p>
        </w:tc>
        <w:tc>
          <w:tcPr>
            <w:tcW w:w="234" w:type="pct"/>
            <w:tcBorders>
              <w:top w:val="nil"/>
              <w:left w:val="nil"/>
              <w:bottom w:val="single" w:sz="4" w:space="0" w:color="auto"/>
              <w:right w:val="single" w:sz="4" w:space="0" w:color="auto"/>
            </w:tcBorders>
            <w:shd w:val="clear" w:color="auto" w:fill="auto"/>
            <w:noWrap/>
            <w:vAlign w:val="center"/>
            <w:hideMark/>
          </w:tcPr>
          <w:p w14:paraId="6C1D8E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4E230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47228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A8C67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77BA9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7E26E6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35759B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EACC93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9F22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w:t>
            </w:r>
          </w:p>
        </w:tc>
        <w:tc>
          <w:tcPr>
            <w:tcW w:w="425" w:type="pct"/>
            <w:tcBorders>
              <w:top w:val="nil"/>
              <w:left w:val="nil"/>
              <w:bottom w:val="single" w:sz="4" w:space="0" w:color="auto"/>
              <w:right w:val="single" w:sz="4" w:space="0" w:color="auto"/>
            </w:tcBorders>
            <w:shd w:val="clear" w:color="auto" w:fill="auto"/>
            <w:noWrap/>
            <w:vAlign w:val="center"/>
            <w:hideMark/>
          </w:tcPr>
          <w:p w14:paraId="3CF266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3A4737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324</w:t>
            </w:r>
          </w:p>
        </w:tc>
        <w:tc>
          <w:tcPr>
            <w:tcW w:w="748" w:type="pct"/>
            <w:tcBorders>
              <w:top w:val="nil"/>
              <w:left w:val="nil"/>
              <w:bottom w:val="single" w:sz="4" w:space="0" w:color="auto"/>
              <w:right w:val="single" w:sz="4" w:space="0" w:color="auto"/>
            </w:tcBorders>
            <w:shd w:val="clear" w:color="auto" w:fill="auto"/>
            <w:noWrap/>
            <w:vAlign w:val="center"/>
            <w:hideMark/>
          </w:tcPr>
          <w:p w14:paraId="592236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6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1095AE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2-1848</w:t>
            </w:r>
          </w:p>
        </w:tc>
        <w:tc>
          <w:tcPr>
            <w:tcW w:w="340" w:type="pct"/>
            <w:tcBorders>
              <w:top w:val="nil"/>
              <w:left w:val="nil"/>
              <w:bottom w:val="single" w:sz="4" w:space="0" w:color="auto"/>
              <w:right w:val="single" w:sz="4" w:space="0" w:color="auto"/>
            </w:tcBorders>
            <w:shd w:val="clear" w:color="auto" w:fill="auto"/>
            <w:noWrap/>
            <w:vAlign w:val="center"/>
            <w:hideMark/>
          </w:tcPr>
          <w:p w14:paraId="595ED3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92561346</w:t>
            </w:r>
          </w:p>
        </w:tc>
        <w:tc>
          <w:tcPr>
            <w:tcW w:w="457" w:type="pct"/>
            <w:tcBorders>
              <w:top w:val="nil"/>
              <w:left w:val="nil"/>
              <w:bottom w:val="single" w:sz="4" w:space="0" w:color="auto"/>
              <w:right w:val="single" w:sz="4" w:space="0" w:color="auto"/>
            </w:tcBorders>
            <w:shd w:val="clear" w:color="auto" w:fill="auto"/>
            <w:noWrap/>
            <w:vAlign w:val="center"/>
            <w:hideMark/>
          </w:tcPr>
          <w:p w14:paraId="25DCDD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590543540200001026</w:t>
            </w:r>
          </w:p>
        </w:tc>
        <w:tc>
          <w:tcPr>
            <w:tcW w:w="234" w:type="pct"/>
            <w:tcBorders>
              <w:top w:val="nil"/>
              <w:left w:val="nil"/>
              <w:bottom w:val="single" w:sz="4" w:space="0" w:color="auto"/>
              <w:right w:val="single" w:sz="4" w:space="0" w:color="auto"/>
            </w:tcBorders>
            <w:shd w:val="clear" w:color="auto" w:fill="auto"/>
            <w:noWrap/>
            <w:vAlign w:val="center"/>
            <w:hideMark/>
          </w:tcPr>
          <w:p w14:paraId="252F4D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B22E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8A007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E4887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F701E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6B6179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57BEF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8AA2C9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5B059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w:t>
            </w:r>
          </w:p>
        </w:tc>
        <w:tc>
          <w:tcPr>
            <w:tcW w:w="425" w:type="pct"/>
            <w:tcBorders>
              <w:top w:val="nil"/>
              <w:left w:val="nil"/>
              <w:bottom w:val="single" w:sz="4" w:space="0" w:color="auto"/>
              <w:right w:val="single" w:sz="4" w:space="0" w:color="auto"/>
            </w:tcBorders>
            <w:shd w:val="clear" w:color="auto" w:fill="auto"/>
            <w:noWrap/>
            <w:vAlign w:val="center"/>
            <w:hideMark/>
          </w:tcPr>
          <w:p w14:paraId="6963ED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Białynin-Latków</w:t>
            </w:r>
          </w:p>
        </w:tc>
        <w:tc>
          <w:tcPr>
            <w:tcW w:w="229" w:type="pct"/>
            <w:tcBorders>
              <w:top w:val="nil"/>
              <w:left w:val="nil"/>
              <w:bottom w:val="single" w:sz="4" w:space="0" w:color="auto"/>
              <w:right w:val="single" w:sz="4" w:space="0" w:color="auto"/>
            </w:tcBorders>
            <w:shd w:val="clear" w:color="auto" w:fill="auto"/>
            <w:noWrap/>
            <w:vAlign w:val="center"/>
            <w:hideMark/>
          </w:tcPr>
          <w:p w14:paraId="3994D9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325</w:t>
            </w:r>
          </w:p>
        </w:tc>
        <w:tc>
          <w:tcPr>
            <w:tcW w:w="748" w:type="pct"/>
            <w:tcBorders>
              <w:top w:val="nil"/>
              <w:left w:val="nil"/>
              <w:bottom w:val="single" w:sz="4" w:space="0" w:color="auto"/>
              <w:right w:val="single" w:sz="4" w:space="0" w:color="auto"/>
            </w:tcBorders>
            <w:shd w:val="clear" w:color="auto" w:fill="auto"/>
            <w:noWrap/>
            <w:vAlign w:val="center"/>
            <w:hideMark/>
          </w:tcPr>
          <w:p w14:paraId="1E614F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6 Białynin-Latków</w:t>
            </w:r>
          </w:p>
        </w:tc>
        <w:tc>
          <w:tcPr>
            <w:tcW w:w="381" w:type="pct"/>
            <w:tcBorders>
              <w:top w:val="nil"/>
              <w:left w:val="nil"/>
              <w:bottom w:val="single" w:sz="4" w:space="0" w:color="auto"/>
              <w:right w:val="single" w:sz="4" w:space="0" w:color="auto"/>
            </w:tcBorders>
            <w:shd w:val="clear" w:color="auto" w:fill="auto"/>
            <w:noWrap/>
            <w:vAlign w:val="center"/>
            <w:hideMark/>
          </w:tcPr>
          <w:p w14:paraId="163CED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2-1848</w:t>
            </w:r>
          </w:p>
        </w:tc>
        <w:tc>
          <w:tcPr>
            <w:tcW w:w="340" w:type="pct"/>
            <w:tcBorders>
              <w:top w:val="nil"/>
              <w:left w:val="nil"/>
              <w:bottom w:val="single" w:sz="4" w:space="0" w:color="auto"/>
              <w:right w:val="single" w:sz="4" w:space="0" w:color="auto"/>
            </w:tcBorders>
            <w:shd w:val="clear" w:color="auto" w:fill="auto"/>
            <w:noWrap/>
            <w:vAlign w:val="center"/>
            <w:hideMark/>
          </w:tcPr>
          <w:p w14:paraId="3A764A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92561346</w:t>
            </w:r>
          </w:p>
        </w:tc>
        <w:tc>
          <w:tcPr>
            <w:tcW w:w="457" w:type="pct"/>
            <w:tcBorders>
              <w:top w:val="nil"/>
              <w:left w:val="nil"/>
              <w:bottom w:val="single" w:sz="4" w:space="0" w:color="auto"/>
              <w:right w:val="single" w:sz="4" w:space="0" w:color="auto"/>
            </w:tcBorders>
            <w:shd w:val="clear" w:color="auto" w:fill="auto"/>
            <w:noWrap/>
            <w:vAlign w:val="center"/>
            <w:hideMark/>
          </w:tcPr>
          <w:p w14:paraId="671DB5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590543540200001026</w:t>
            </w:r>
          </w:p>
        </w:tc>
        <w:tc>
          <w:tcPr>
            <w:tcW w:w="234" w:type="pct"/>
            <w:tcBorders>
              <w:top w:val="nil"/>
              <w:left w:val="nil"/>
              <w:bottom w:val="single" w:sz="4" w:space="0" w:color="auto"/>
              <w:right w:val="single" w:sz="4" w:space="0" w:color="auto"/>
            </w:tcBorders>
            <w:shd w:val="clear" w:color="auto" w:fill="auto"/>
            <w:noWrap/>
            <w:vAlign w:val="center"/>
            <w:hideMark/>
          </w:tcPr>
          <w:p w14:paraId="79D0CF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B246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45843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92EB8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79AD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76FCFB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62516C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E94D0F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37CC9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w:t>
            </w:r>
          </w:p>
        </w:tc>
        <w:tc>
          <w:tcPr>
            <w:tcW w:w="425" w:type="pct"/>
            <w:tcBorders>
              <w:top w:val="nil"/>
              <w:left w:val="nil"/>
              <w:bottom w:val="single" w:sz="4" w:space="0" w:color="auto"/>
              <w:right w:val="single" w:sz="4" w:space="0" w:color="auto"/>
            </w:tcBorders>
            <w:shd w:val="clear" w:color="auto" w:fill="auto"/>
            <w:noWrap/>
            <w:vAlign w:val="center"/>
            <w:hideMark/>
          </w:tcPr>
          <w:p w14:paraId="455226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7BAD13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326</w:t>
            </w:r>
          </w:p>
        </w:tc>
        <w:tc>
          <w:tcPr>
            <w:tcW w:w="748" w:type="pct"/>
            <w:tcBorders>
              <w:top w:val="nil"/>
              <w:left w:val="nil"/>
              <w:bottom w:val="single" w:sz="4" w:space="0" w:color="auto"/>
              <w:right w:val="single" w:sz="4" w:space="0" w:color="auto"/>
            </w:tcBorders>
            <w:shd w:val="clear" w:color="auto" w:fill="auto"/>
            <w:noWrap/>
            <w:vAlign w:val="center"/>
            <w:hideMark/>
          </w:tcPr>
          <w:p w14:paraId="39C238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6B0D4D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7852F8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221B84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14C578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6B9A6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B3260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6B335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08C3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5F474A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D0E09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DB5DB1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224F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w:t>
            </w:r>
          </w:p>
        </w:tc>
        <w:tc>
          <w:tcPr>
            <w:tcW w:w="425" w:type="pct"/>
            <w:tcBorders>
              <w:top w:val="nil"/>
              <w:left w:val="nil"/>
              <w:bottom w:val="single" w:sz="4" w:space="0" w:color="auto"/>
              <w:right w:val="single" w:sz="4" w:space="0" w:color="auto"/>
            </w:tcBorders>
            <w:shd w:val="clear" w:color="auto" w:fill="auto"/>
            <w:noWrap/>
            <w:vAlign w:val="center"/>
            <w:hideMark/>
          </w:tcPr>
          <w:p w14:paraId="255B65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3E4922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327</w:t>
            </w:r>
          </w:p>
        </w:tc>
        <w:tc>
          <w:tcPr>
            <w:tcW w:w="748" w:type="pct"/>
            <w:tcBorders>
              <w:top w:val="nil"/>
              <w:left w:val="nil"/>
              <w:bottom w:val="single" w:sz="4" w:space="0" w:color="auto"/>
              <w:right w:val="single" w:sz="4" w:space="0" w:color="auto"/>
            </w:tcBorders>
            <w:shd w:val="clear" w:color="auto" w:fill="auto"/>
            <w:noWrap/>
            <w:vAlign w:val="center"/>
            <w:hideMark/>
          </w:tcPr>
          <w:p w14:paraId="16BA4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2C057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27F8A3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08AD6D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005A96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4255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1CAE0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F19B3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1745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6FDB2C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64986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DDB9F0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A2A1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w:t>
            </w:r>
          </w:p>
        </w:tc>
        <w:tc>
          <w:tcPr>
            <w:tcW w:w="425" w:type="pct"/>
            <w:tcBorders>
              <w:top w:val="nil"/>
              <w:left w:val="nil"/>
              <w:bottom w:val="single" w:sz="4" w:space="0" w:color="auto"/>
              <w:right w:val="single" w:sz="4" w:space="0" w:color="auto"/>
            </w:tcBorders>
            <w:shd w:val="clear" w:color="auto" w:fill="auto"/>
            <w:noWrap/>
            <w:vAlign w:val="center"/>
            <w:hideMark/>
          </w:tcPr>
          <w:p w14:paraId="3E11E2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F36D3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328</w:t>
            </w:r>
          </w:p>
        </w:tc>
        <w:tc>
          <w:tcPr>
            <w:tcW w:w="748" w:type="pct"/>
            <w:tcBorders>
              <w:top w:val="nil"/>
              <w:left w:val="nil"/>
              <w:bottom w:val="single" w:sz="4" w:space="0" w:color="auto"/>
              <w:right w:val="single" w:sz="4" w:space="0" w:color="auto"/>
            </w:tcBorders>
            <w:shd w:val="clear" w:color="auto" w:fill="auto"/>
            <w:noWrap/>
            <w:vAlign w:val="center"/>
            <w:hideMark/>
          </w:tcPr>
          <w:p w14:paraId="056266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2B1010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224D93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1524D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419B70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348ED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FBEA0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23E6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F5264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26DFE8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DAAA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AEE697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D71EA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w:t>
            </w:r>
          </w:p>
        </w:tc>
        <w:tc>
          <w:tcPr>
            <w:tcW w:w="425" w:type="pct"/>
            <w:tcBorders>
              <w:top w:val="nil"/>
              <w:left w:val="nil"/>
              <w:bottom w:val="single" w:sz="4" w:space="0" w:color="auto"/>
              <w:right w:val="single" w:sz="4" w:space="0" w:color="auto"/>
            </w:tcBorders>
            <w:shd w:val="clear" w:color="auto" w:fill="auto"/>
            <w:noWrap/>
            <w:vAlign w:val="center"/>
            <w:hideMark/>
          </w:tcPr>
          <w:p w14:paraId="06393C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5CC8E8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329</w:t>
            </w:r>
          </w:p>
        </w:tc>
        <w:tc>
          <w:tcPr>
            <w:tcW w:w="748" w:type="pct"/>
            <w:tcBorders>
              <w:top w:val="nil"/>
              <w:left w:val="nil"/>
              <w:bottom w:val="single" w:sz="4" w:space="0" w:color="auto"/>
              <w:right w:val="single" w:sz="4" w:space="0" w:color="auto"/>
            </w:tcBorders>
            <w:shd w:val="clear" w:color="auto" w:fill="auto"/>
            <w:noWrap/>
            <w:vAlign w:val="center"/>
            <w:hideMark/>
          </w:tcPr>
          <w:p w14:paraId="22893F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64916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3CF05F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6C9CC8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55C51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47780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9AFE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01640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0AF3F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1E2E2D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88E6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530ED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511E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w:t>
            </w:r>
          </w:p>
        </w:tc>
        <w:tc>
          <w:tcPr>
            <w:tcW w:w="425" w:type="pct"/>
            <w:tcBorders>
              <w:top w:val="nil"/>
              <w:left w:val="nil"/>
              <w:bottom w:val="single" w:sz="4" w:space="0" w:color="auto"/>
              <w:right w:val="single" w:sz="4" w:space="0" w:color="auto"/>
            </w:tcBorders>
            <w:shd w:val="clear" w:color="auto" w:fill="auto"/>
            <w:noWrap/>
            <w:vAlign w:val="center"/>
            <w:hideMark/>
          </w:tcPr>
          <w:p w14:paraId="4E0248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897D8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330</w:t>
            </w:r>
          </w:p>
        </w:tc>
        <w:tc>
          <w:tcPr>
            <w:tcW w:w="748" w:type="pct"/>
            <w:tcBorders>
              <w:top w:val="nil"/>
              <w:left w:val="nil"/>
              <w:bottom w:val="single" w:sz="4" w:space="0" w:color="auto"/>
              <w:right w:val="single" w:sz="4" w:space="0" w:color="auto"/>
            </w:tcBorders>
            <w:shd w:val="clear" w:color="auto" w:fill="auto"/>
            <w:noWrap/>
            <w:vAlign w:val="center"/>
            <w:hideMark/>
          </w:tcPr>
          <w:p w14:paraId="046398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7BE58E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30A03F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0E9F76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16A1DA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51FF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6C750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75990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01A8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5498B8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1EC5A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E24FD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6CB6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w:t>
            </w:r>
          </w:p>
        </w:tc>
        <w:tc>
          <w:tcPr>
            <w:tcW w:w="425" w:type="pct"/>
            <w:tcBorders>
              <w:top w:val="nil"/>
              <w:left w:val="nil"/>
              <w:bottom w:val="single" w:sz="4" w:space="0" w:color="auto"/>
              <w:right w:val="single" w:sz="4" w:space="0" w:color="auto"/>
            </w:tcBorders>
            <w:shd w:val="clear" w:color="auto" w:fill="auto"/>
            <w:noWrap/>
            <w:vAlign w:val="center"/>
            <w:hideMark/>
          </w:tcPr>
          <w:p w14:paraId="59A53B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32DF37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331</w:t>
            </w:r>
          </w:p>
        </w:tc>
        <w:tc>
          <w:tcPr>
            <w:tcW w:w="748" w:type="pct"/>
            <w:tcBorders>
              <w:top w:val="nil"/>
              <w:left w:val="nil"/>
              <w:bottom w:val="single" w:sz="4" w:space="0" w:color="auto"/>
              <w:right w:val="single" w:sz="4" w:space="0" w:color="auto"/>
            </w:tcBorders>
            <w:shd w:val="clear" w:color="auto" w:fill="auto"/>
            <w:noWrap/>
            <w:vAlign w:val="center"/>
            <w:hideMark/>
          </w:tcPr>
          <w:p w14:paraId="38650C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17AF9A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46BC80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48A921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1B7591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8494E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F649E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2208E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61153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21B400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17CE8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9CDA3E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81DF6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w:t>
            </w:r>
          </w:p>
        </w:tc>
        <w:tc>
          <w:tcPr>
            <w:tcW w:w="425" w:type="pct"/>
            <w:tcBorders>
              <w:top w:val="nil"/>
              <w:left w:val="nil"/>
              <w:bottom w:val="single" w:sz="4" w:space="0" w:color="auto"/>
              <w:right w:val="single" w:sz="4" w:space="0" w:color="auto"/>
            </w:tcBorders>
            <w:shd w:val="clear" w:color="auto" w:fill="auto"/>
            <w:noWrap/>
            <w:vAlign w:val="center"/>
            <w:hideMark/>
          </w:tcPr>
          <w:p w14:paraId="2076F4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0E9B11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332</w:t>
            </w:r>
          </w:p>
        </w:tc>
        <w:tc>
          <w:tcPr>
            <w:tcW w:w="748" w:type="pct"/>
            <w:tcBorders>
              <w:top w:val="nil"/>
              <w:left w:val="nil"/>
              <w:bottom w:val="single" w:sz="4" w:space="0" w:color="auto"/>
              <w:right w:val="single" w:sz="4" w:space="0" w:color="auto"/>
            </w:tcBorders>
            <w:shd w:val="clear" w:color="auto" w:fill="auto"/>
            <w:noWrap/>
            <w:vAlign w:val="center"/>
            <w:hideMark/>
          </w:tcPr>
          <w:p w14:paraId="6DE913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2193A8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38B54B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1E0C8C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6267E0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2E58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B160C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7EAA8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52D9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256D62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06B92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CB04A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114D5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w:t>
            </w:r>
          </w:p>
        </w:tc>
        <w:tc>
          <w:tcPr>
            <w:tcW w:w="425" w:type="pct"/>
            <w:tcBorders>
              <w:top w:val="nil"/>
              <w:left w:val="nil"/>
              <w:bottom w:val="single" w:sz="4" w:space="0" w:color="auto"/>
              <w:right w:val="single" w:sz="4" w:space="0" w:color="auto"/>
            </w:tcBorders>
            <w:shd w:val="clear" w:color="auto" w:fill="auto"/>
            <w:noWrap/>
            <w:vAlign w:val="center"/>
            <w:hideMark/>
          </w:tcPr>
          <w:p w14:paraId="674851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5C699E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333</w:t>
            </w:r>
          </w:p>
        </w:tc>
        <w:tc>
          <w:tcPr>
            <w:tcW w:w="748" w:type="pct"/>
            <w:tcBorders>
              <w:top w:val="nil"/>
              <w:left w:val="nil"/>
              <w:bottom w:val="single" w:sz="4" w:space="0" w:color="auto"/>
              <w:right w:val="single" w:sz="4" w:space="0" w:color="auto"/>
            </w:tcBorders>
            <w:shd w:val="clear" w:color="auto" w:fill="auto"/>
            <w:noWrap/>
            <w:vAlign w:val="center"/>
            <w:hideMark/>
          </w:tcPr>
          <w:p w14:paraId="5AF208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124EA0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6D66C4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1A7E78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00F322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A8143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F457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7D382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83A20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48F1EF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46C8F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FDC898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7EA0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49</w:t>
            </w:r>
          </w:p>
        </w:tc>
        <w:tc>
          <w:tcPr>
            <w:tcW w:w="425" w:type="pct"/>
            <w:tcBorders>
              <w:top w:val="nil"/>
              <w:left w:val="nil"/>
              <w:bottom w:val="single" w:sz="4" w:space="0" w:color="auto"/>
              <w:right w:val="single" w:sz="4" w:space="0" w:color="auto"/>
            </w:tcBorders>
            <w:shd w:val="clear" w:color="auto" w:fill="auto"/>
            <w:noWrap/>
            <w:vAlign w:val="center"/>
            <w:hideMark/>
          </w:tcPr>
          <w:p w14:paraId="4AD9CE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20C17A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334</w:t>
            </w:r>
          </w:p>
        </w:tc>
        <w:tc>
          <w:tcPr>
            <w:tcW w:w="748" w:type="pct"/>
            <w:tcBorders>
              <w:top w:val="nil"/>
              <w:left w:val="nil"/>
              <w:bottom w:val="single" w:sz="4" w:space="0" w:color="auto"/>
              <w:right w:val="single" w:sz="4" w:space="0" w:color="auto"/>
            </w:tcBorders>
            <w:shd w:val="clear" w:color="auto" w:fill="auto"/>
            <w:noWrap/>
            <w:vAlign w:val="center"/>
            <w:hideMark/>
          </w:tcPr>
          <w:p w14:paraId="397D7F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5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1E8AFC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2-1847</w:t>
            </w:r>
          </w:p>
        </w:tc>
        <w:tc>
          <w:tcPr>
            <w:tcW w:w="340" w:type="pct"/>
            <w:tcBorders>
              <w:top w:val="nil"/>
              <w:left w:val="nil"/>
              <w:bottom w:val="single" w:sz="4" w:space="0" w:color="auto"/>
              <w:right w:val="single" w:sz="4" w:space="0" w:color="auto"/>
            </w:tcBorders>
            <w:shd w:val="clear" w:color="auto" w:fill="auto"/>
            <w:noWrap/>
            <w:vAlign w:val="center"/>
            <w:hideMark/>
          </w:tcPr>
          <w:p w14:paraId="54FC26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92561308</w:t>
            </w:r>
          </w:p>
        </w:tc>
        <w:tc>
          <w:tcPr>
            <w:tcW w:w="457" w:type="pct"/>
            <w:tcBorders>
              <w:top w:val="nil"/>
              <w:left w:val="nil"/>
              <w:bottom w:val="single" w:sz="4" w:space="0" w:color="auto"/>
              <w:right w:val="single" w:sz="4" w:space="0" w:color="auto"/>
            </w:tcBorders>
            <w:shd w:val="clear" w:color="auto" w:fill="auto"/>
            <w:noWrap/>
            <w:vAlign w:val="center"/>
            <w:hideMark/>
          </w:tcPr>
          <w:p w14:paraId="686485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590543540200122653</w:t>
            </w:r>
          </w:p>
        </w:tc>
        <w:tc>
          <w:tcPr>
            <w:tcW w:w="234" w:type="pct"/>
            <w:tcBorders>
              <w:top w:val="nil"/>
              <w:left w:val="nil"/>
              <w:bottom w:val="single" w:sz="4" w:space="0" w:color="auto"/>
              <w:right w:val="single" w:sz="4" w:space="0" w:color="auto"/>
            </w:tcBorders>
            <w:shd w:val="clear" w:color="auto" w:fill="auto"/>
            <w:noWrap/>
            <w:vAlign w:val="center"/>
            <w:hideMark/>
          </w:tcPr>
          <w:p w14:paraId="7358D0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13A05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9F519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ADA14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476F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0E7E3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C1940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50E5BF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95F5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50</w:t>
            </w:r>
          </w:p>
        </w:tc>
        <w:tc>
          <w:tcPr>
            <w:tcW w:w="425" w:type="pct"/>
            <w:tcBorders>
              <w:top w:val="nil"/>
              <w:left w:val="nil"/>
              <w:bottom w:val="single" w:sz="4" w:space="0" w:color="auto"/>
              <w:right w:val="single" w:sz="4" w:space="0" w:color="auto"/>
            </w:tcBorders>
            <w:shd w:val="clear" w:color="auto" w:fill="auto"/>
            <w:noWrap/>
            <w:vAlign w:val="center"/>
            <w:hideMark/>
          </w:tcPr>
          <w:p w14:paraId="05E63C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6C9A9A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335</w:t>
            </w:r>
          </w:p>
        </w:tc>
        <w:tc>
          <w:tcPr>
            <w:tcW w:w="748" w:type="pct"/>
            <w:tcBorders>
              <w:top w:val="nil"/>
              <w:left w:val="nil"/>
              <w:bottom w:val="single" w:sz="4" w:space="0" w:color="auto"/>
              <w:right w:val="single" w:sz="4" w:space="0" w:color="auto"/>
            </w:tcBorders>
            <w:shd w:val="clear" w:color="auto" w:fill="auto"/>
            <w:noWrap/>
            <w:vAlign w:val="center"/>
            <w:hideMark/>
          </w:tcPr>
          <w:p w14:paraId="0217FB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6D0F55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00582A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5164F7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298457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53029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3C258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1D2AA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EFE6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135EF6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D3428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437FBB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2EA4F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51</w:t>
            </w:r>
          </w:p>
        </w:tc>
        <w:tc>
          <w:tcPr>
            <w:tcW w:w="425" w:type="pct"/>
            <w:tcBorders>
              <w:top w:val="nil"/>
              <w:left w:val="nil"/>
              <w:bottom w:val="single" w:sz="4" w:space="0" w:color="auto"/>
              <w:right w:val="single" w:sz="4" w:space="0" w:color="auto"/>
            </w:tcBorders>
            <w:shd w:val="clear" w:color="auto" w:fill="auto"/>
            <w:noWrap/>
            <w:vAlign w:val="center"/>
            <w:hideMark/>
          </w:tcPr>
          <w:p w14:paraId="51F69D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7D14B0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336</w:t>
            </w:r>
          </w:p>
        </w:tc>
        <w:tc>
          <w:tcPr>
            <w:tcW w:w="748" w:type="pct"/>
            <w:tcBorders>
              <w:top w:val="nil"/>
              <w:left w:val="nil"/>
              <w:bottom w:val="single" w:sz="4" w:space="0" w:color="auto"/>
              <w:right w:val="single" w:sz="4" w:space="0" w:color="auto"/>
            </w:tcBorders>
            <w:shd w:val="clear" w:color="auto" w:fill="auto"/>
            <w:noWrap/>
            <w:vAlign w:val="center"/>
            <w:hideMark/>
          </w:tcPr>
          <w:p w14:paraId="1DCEF1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270A03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462901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2E2128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491B77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DD135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E00D9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B592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DD50D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016303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E7C5E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A0C8D9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BF7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52</w:t>
            </w:r>
          </w:p>
        </w:tc>
        <w:tc>
          <w:tcPr>
            <w:tcW w:w="425" w:type="pct"/>
            <w:tcBorders>
              <w:top w:val="nil"/>
              <w:left w:val="nil"/>
              <w:bottom w:val="single" w:sz="4" w:space="0" w:color="auto"/>
              <w:right w:val="single" w:sz="4" w:space="0" w:color="auto"/>
            </w:tcBorders>
            <w:shd w:val="clear" w:color="auto" w:fill="auto"/>
            <w:noWrap/>
            <w:vAlign w:val="center"/>
            <w:hideMark/>
          </w:tcPr>
          <w:p w14:paraId="463A13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3D1AAB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337</w:t>
            </w:r>
          </w:p>
        </w:tc>
        <w:tc>
          <w:tcPr>
            <w:tcW w:w="748" w:type="pct"/>
            <w:tcBorders>
              <w:top w:val="nil"/>
              <w:left w:val="nil"/>
              <w:bottom w:val="single" w:sz="4" w:space="0" w:color="auto"/>
              <w:right w:val="single" w:sz="4" w:space="0" w:color="auto"/>
            </w:tcBorders>
            <w:shd w:val="clear" w:color="auto" w:fill="auto"/>
            <w:noWrap/>
            <w:vAlign w:val="center"/>
            <w:hideMark/>
          </w:tcPr>
          <w:p w14:paraId="433D05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16FD64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1210B5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261C90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30DCD2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8187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E4A36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010D4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0B8E2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4FC7B8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C0655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6D60C9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A18A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425" w:type="pct"/>
            <w:tcBorders>
              <w:top w:val="nil"/>
              <w:left w:val="nil"/>
              <w:bottom w:val="single" w:sz="4" w:space="0" w:color="auto"/>
              <w:right w:val="single" w:sz="4" w:space="0" w:color="auto"/>
            </w:tcBorders>
            <w:shd w:val="clear" w:color="auto" w:fill="auto"/>
            <w:noWrap/>
            <w:vAlign w:val="center"/>
            <w:hideMark/>
          </w:tcPr>
          <w:p w14:paraId="065A11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86E03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338</w:t>
            </w:r>
          </w:p>
        </w:tc>
        <w:tc>
          <w:tcPr>
            <w:tcW w:w="748" w:type="pct"/>
            <w:tcBorders>
              <w:top w:val="nil"/>
              <w:left w:val="nil"/>
              <w:bottom w:val="single" w:sz="4" w:space="0" w:color="auto"/>
              <w:right w:val="single" w:sz="4" w:space="0" w:color="auto"/>
            </w:tcBorders>
            <w:shd w:val="clear" w:color="auto" w:fill="auto"/>
            <w:noWrap/>
            <w:vAlign w:val="center"/>
            <w:hideMark/>
          </w:tcPr>
          <w:p w14:paraId="3F8D94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583CC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1C53A4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4FCAF0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376ED4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1CE02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74BB7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EDD7E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4A29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21E2E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DE8D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129F19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CAE81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54</w:t>
            </w:r>
          </w:p>
        </w:tc>
        <w:tc>
          <w:tcPr>
            <w:tcW w:w="425" w:type="pct"/>
            <w:tcBorders>
              <w:top w:val="nil"/>
              <w:left w:val="nil"/>
              <w:bottom w:val="single" w:sz="4" w:space="0" w:color="auto"/>
              <w:right w:val="single" w:sz="4" w:space="0" w:color="auto"/>
            </w:tcBorders>
            <w:shd w:val="clear" w:color="auto" w:fill="auto"/>
            <w:noWrap/>
            <w:vAlign w:val="center"/>
            <w:hideMark/>
          </w:tcPr>
          <w:p w14:paraId="4DB794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16DA46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339</w:t>
            </w:r>
          </w:p>
        </w:tc>
        <w:tc>
          <w:tcPr>
            <w:tcW w:w="748" w:type="pct"/>
            <w:tcBorders>
              <w:top w:val="nil"/>
              <w:left w:val="nil"/>
              <w:bottom w:val="single" w:sz="4" w:space="0" w:color="auto"/>
              <w:right w:val="single" w:sz="4" w:space="0" w:color="auto"/>
            </w:tcBorders>
            <w:shd w:val="clear" w:color="auto" w:fill="auto"/>
            <w:noWrap/>
            <w:vAlign w:val="center"/>
            <w:hideMark/>
          </w:tcPr>
          <w:p w14:paraId="4EDF0C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5DE3B2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034F5E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16DA00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444E84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3394B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8169F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FA66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F339F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A8CBA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3DE45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7D8BDF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12524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425" w:type="pct"/>
            <w:tcBorders>
              <w:top w:val="nil"/>
              <w:left w:val="nil"/>
              <w:bottom w:val="single" w:sz="4" w:space="0" w:color="auto"/>
              <w:right w:val="single" w:sz="4" w:space="0" w:color="auto"/>
            </w:tcBorders>
            <w:shd w:val="clear" w:color="auto" w:fill="auto"/>
            <w:noWrap/>
            <w:vAlign w:val="center"/>
            <w:hideMark/>
          </w:tcPr>
          <w:p w14:paraId="090210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2F5084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340</w:t>
            </w:r>
          </w:p>
        </w:tc>
        <w:tc>
          <w:tcPr>
            <w:tcW w:w="748" w:type="pct"/>
            <w:tcBorders>
              <w:top w:val="nil"/>
              <w:left w:val="nil"/>
              <w:bottom w:val="single" w:sz="4" w:space="0" w:color="auto"/>
              <w:right w:val="single" w:sz="4" w:space="0" w:color="auto"/>
            </w:tcBorders>
            <w:shd w:val="clear" w:color="auto" w:fill="auto"/>
            <w:noWrap/>
            <w:vAlign w:val="center"/>
            <w:hideMark/>
          </w:tcPr>
          <w:p w14:paraId="3EFFD7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77FF07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0DDCEA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6F171B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6499B9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7EFD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ADADA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8FAF3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E585B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EB880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732ED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A62B0E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0FB87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56</w:t>
            </w:r>
          </w:p>
        </w:tc>
        <w:tc>
          <w:tcPr>
            <w:tcW w:w="425" w:type="pct"/>
            <w:tcBorders>
              <w:top w:val="nil"/>
              <w:left w:val="nil"/>
              <w:bottom w:val="single" w:sz="4" w:space="0" w:color="auto"/>
              <w:right w:val="single" w:sz="4" w:space="0" w:color="auto"/>
            </w:tcBorders>
            <w:shd w:val="clear" w:color="auto" w:fill="auto"/>
            <w:noWrap/>
            <w:vAlign w:val="center"/>
            <w:hideMark/>
          </w:tcPr>
          <w:p w14:paraId="5C8A99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C1CDB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341</w:t>
            </w:r>
          </w:p>
        </w:tc>
        <w:tc>
          <w:tcPr>
            <w:tcW w:w="748" w:type="pct"/>
            <w:tcBorders>
              <w:top w:val="nil"/>
              <w:left w:val="nil"/>
              <w:bottom w:val="single" w:sz="4" w:space="0" w:color="auto"/>
              <w:right w:val="single" w:sz="4" w:space="0" w:color="auto"/>
            </w:tcBorders>
            <w:shd w:val="clear" w:color="auto" w:fill="auto"/>
            <w:noWrap/>
            <w:vAlign w:val="center"/>
            <w:hideMark/>
          </w:tcPr>
          <w:p w14:paraId="0A1FE4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47F7E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2A12F4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342801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7DD3AF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CF8AB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AD2BD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1BB5E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C1D11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23452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3AE4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02CD0E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729B7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57</w:t>
            </w:r>
          </w:p>
        </w:tc>
        <w:tc>
          <w:tcPr>
            <w:tcW w:w="425" w:type="pct"/>
            <w:tcBorders>
              <w:top w:val="nil"/>
              <w:left w:val="nil"/>
              <w:bottom w:val="single" w:sz="4" w:space="0" w:color="auto"/>
              <w:right w:val="single" w:sz="4" w:space="0" w:color="auto"/>
            </w:tcBorders>
            <w:shd w:val="clear" w:color="auto" w:fill="auto"/>
            <w:noWrap/>
            <w:vAlign w:val="center"/>
            <w:hideMark/>
          </w:tcPr>
          <w:p w14:paraId="066546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763DB2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342</w:t>
            </w:r>
          </w:p>
        </w:tc>
        <w:tc>
          <w:tcPr>
            <w:tcW w:w="748" w:type="pct"/>
            <w:tcBorders>
              <w:top w:val="nil"/>
              <w:left w:val="nil"/>
              <w:bottom w:val="single" w:sz="4" w:space="0" w:color="auto"/>
              <w:right w:val="single" w:sz="4" w:space="0" w:color="auto"/>
            </w:tcBorders>
            <w:shd w:val="clear" w:color="auto" w:fill="auto"/>
            <w:noWrap/>
            <w:vAlign w:val="center"/>
            <w:hideMark/>
          </w:tcPr>
          <w:p w14:paraId="37EDE9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D1CD5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162C84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44E16D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174290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BA37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5E1D6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3E889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AFFCC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625C97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53513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C3B172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5712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425" w:type="pct"/>
            <w:tcBorders>
              <w:top w:val="nil"/>
              <w:left w:val="nil"/>
              <w:bottom w:val="single" w:sz="4" w:space="0" w:color="auto"/>
              <w:right w:val="single" w:sz="4" w:space="0" w:color="auto"/>
            </w:tcBorders>
            <w:shd w:val="clear" w:color="auto" w:fill="auto"/>
            <w:noWrap/>
            <w:vAlign w:val="center"/>
            <w:hideMark/>
          </w:tcPr>
          <w:p w14:paraId="217DBB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6F9D7F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343</w:t>
            </w:r>
          </w:p>
        </w:tc>
        <w:tc>
          <w:tcPr>
            <w:tcW w:w="748" w:type="pct"/>
            <w:tcBorders>
              <w:top w:val="nil"/>
              <w:left w:val="nil"/>
              <w:bottom w:val="single" w:sz="4" w:space="0" w:color="auto"/>
              <w:right w:val="single" w:sz="4" w:space="0" w:color="auto"/>
            </w:tcBorders>
            <w:shd w:val="clear" w:color="auto" w:fill="auto"/>
            <w:noWrap/>
            <w:vAlign w:val="center"/>
            <w:hideMark/>
          </w:tcPr>
          <w:p w14:paraId="0840A0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25E0C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5D046C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0DC4AB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4CE4A4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A76EC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F6294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DA2D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40F79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0B848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8B9D5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BF842D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1F3BA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w:t>
            </w:r>
          </w:p>
        </w:tc>
        <w:tc>
          <w:tcPr>
            <w:tcW w:w="425" w:type="pct"/>
            <w:tcBorders>
              <w:top w:val="nil"/>
              <w:left w:val="nil"/>
              <w:bottom w:val="single" w:sz="4" w:space="0" w:color="auto"/>
              <w:right w:val="single" w:sz="4" w:space="0" w:color="auto"/>
            </w:tcBorders>
            <w:shd w:val="clear" w:color="auto" w:fill="auto"/>
            <w:noWrap/>
            <w:vAlign w:val="center"/>
            <w:hideMark/>
          </w:tcPr>
          <w:p w14:paraId="4E5565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3D15E5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344</w:t>
            </w:r>
          </w:p>
        </w:tc>
        <w:tc>
          <w:tcPr>
            <w:tcW w:w="748" w:type="pct"/>
            <w:tcBorders>
              <w:top w:val="nil"/>
              <w:left w:val="nil"/>
              <w:bottom w:val="single" w:sz="4" w:space="0" w:color="auto"/>
              <w:right w:val="single" w:sz="4" w:space="0" w:color="auto"/>
            </w:tcBorders>
            <w:shd w:val="clear" w:color="auto" w:fill="auto"/>
            <w:noWrap/>
            <w:vAlign w:val="center"/>
            <w:hideMark/>
          </w:tcPr>
          <w:p w14:paraId="0C09AE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6A74AE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196706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206D44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1ADC88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97AD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79475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57077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6B596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6F6B64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5F5A6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9599D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E2803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60</w:t>
            </w:r>
          </w:p>
        </w:tc>
        <w:tc>
          <w:tcPr>
            <w:tcW w:w="425" w:type="pct"/>
            <w:tcBorders>
              <w:top w:val="nil"/>
              <w:left w:val="nil"/>
              <w:bottom w:val="single" w:sz="4" w:space="0" w:color="auto"/>
              <w:right w:val="single" w:sz="4" w:space="0" w:color="auto"/>
            </w:tcBorders>
            <w:shd w:val="clear" w:color="auto" w:fill="auto"/>
            <w:noWrap/>
            <w:vAlign w:val="center"/>
            <w:hideMark/>
          </w:tcPr>
          <w:p w14:paraId="2021BC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951B3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345</w:t>
            </w:r>
          </w:p>
        </w:tc>
        <w:tc>
          <w:tcPr>
            <w:tcW w:w="748" w:type="pct"/>
            <w:tcBorders>
              <w:top w:val="nil"/>
              <w:left w:val="nil"/>
              <w:bottom w:val="single" w:sz="4" w:space="0" w:color="auto"/>
              <w:right w:val="single" w:sz="4" w:space="0" w:color="auto"/>
            </w:tcBorders>
            <w:shd w:val="clear" w:color="auto" w:fill="auto"/>
            <w:noWrap/>
            <w:vAlign w:val="center"/>
            <w:hideMark/>
          </w:tcPr>
          <w:p w14:paraId="5E608C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4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8EE36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2-0889</w:t>
            </w:r>
          </w:p>
        </w:tc>
        <w:tc>
          <w:tcPr>
            <w:tcW w:w="340" w:type="pct"/>
            <w:tcBorders>
              <w:top w:val="nil"/>
              <w:left w:val="nil"/>
              <w:bottom w:val="single" w:sz="4" w:space="0" w:color="auto"/>
              <w:right w:val="single" w:sz="4" w:space="0" w:color="auto"/>
            </w:tcBorders>
            <w:shd w:val="clear" w:color="auto" w:fill="auto"/>
            <w:noWrap/>
            <w:vAlign w:val="center"/>
            <w:hideMark/>
          </w:tcPr>
          <w:p w14:paraId="25B9F1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92560937</w:t>
            </w:r>
          </w:p>
        </w:tc>
        <w:tc>
          <w:tcPr>
            <w:tcW w:w="457" w:type="pct"/>
            <w:tcBorders>
              <w:top w:val="nil"/>
              <w:left w:val="nil"/>
              <w:bottom w:val="single" w:sz="4" w:space="0" w:color="auto"/>
              <w:right w:val="single" w:sz="4" w:space="0" w:color="auto"/>
            </w:tcBorders>
            <w:shd w:val="clear" w:color="auto" w:fill="auto"/>
            <w:noWrap/>
            <w:vAlign w:val="center"/>
            <w:hideMark/>
          </w:tcPr>
          <w:p w14:paraId="696072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590543540200171484</w:t>
            </w:r>
          </w:p>
        </w:tc>
        <w:tc>
          <w:tcPr>
            <w:tcW w:w="234" w:type="pct"/>
            <w:tcBorders>
              <w:top w:val="nil"/>
              <w:left w:val="nil"/>
              <w:bottom w:val="single" w:sz="4" w:space="0" w:color="auto"/>
              <w:right w:val="single" w:sz="4" w:space="0" w:color="auto"/>
            </w:tcBorders>
            <w:shd w:val="clear" w:color="auto" w:fill="auto"/>
            <w:noWrap/>
            <w:vAlign w:val="center"/>
            <w:hideMark/>
          </w:tcPr>
          <w:p w14:paraId="34066A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2F76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8E8B9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310A2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0372D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FCD94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CB6B6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301B4A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3C8A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61</w:t>
            </w:r>
          </w:p>
        </w:tc>
        <w:tc>
          <w:tcPr>
            <w:tcW w:w="425" w:type="pct"/>
            <w:tcBorders>
              <w:top w:val="nil"/>
              <w:left w:val="nil"/>
              <w:bottom w:val="single" w:sz="4" w:space="0" w:color="auto"/>
              <w:right w:val="single" w:sz="4" w:space="0" w:color="auto"/>
            </w:tcBorders>
            <w:shd w:val="clear" w:color="auto" w:fill="auto"/>
            <w:noWrap/>
            <w:vAlign w:val="center"/>
            <w:hideMark/>
          </w:tcPr>
          <w:p w14:paraId="13947B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242AD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346</w:t>
            </w:r>
          </w:p>
        </w:tc>
        <w:tc>
          <w:tcPr>
            <w:tcW w:w="748" w:type="pct"/>
            <w:tcBorders>
              <w:top w:val="nil"/>
              <w:left w:val="nil"/>
              <w:bottom w:val="single" w:sz="4" w:space="0" w:color="auto"/>
              <w:right w:val="single" w:sz="4" w:space="0" w:color="auto"/>
            </w:tcBorders>
            <w:shd w:val="clear" w:color="auto" w:fill="auto"/>
            <w:noWrap/>
            <w:vAlign w:val="center"/>
            <w:hideMark/>
          </w:tcPr>
          <w:p w14:paraId="12F565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6B4C45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680670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5A070A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5B3382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2BB8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261FF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4A387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082DB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71DE7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3756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3DFB8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37C1D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425" w:type="pct"/>
            <w:tcBorders>
              <w:top w:val="nil"/>
              <w:left w:val="nil"/>
              <w:bottom w:val="single" w:sz="4" w:space="0" w:color="auto"/>
              <w:right w:val="single" w:sz="4" w:space="0" w:color="auto"/>
            </w:tcBorders>
            <w:shd w:val="clear" w:color="auto" w:fill="auto"/>
            <w:noWrap/>
            <w:vAlign w:val="center"/>
            <w:hideMark/>
          </w:tcPr>
          <w:p w14:paraId="1B7DA4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3E1DFC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347</w:t>
            </w:r>
          </w:p>
        </w:tc>
        <w:tc>
          <w:tcPr>
            <w:tcW w:w="748" w:type="pct"/>
            <w:tcBorders>
              <w:top w:val="nil"/>
              <w:left w:val="nil"/>
              <w:bottom w:val="single" w:sz="4" w:space="0" w:color="auto"/>
              <w:right w:val="single" w:sz="4" w:space="0" w:color="auto"/>
            </w:tcBorders>
            <w:shd w:val="clear" w:color="auto" w:fill="auto"/>
            <w:noWrap/>
            <w:vAlign w:val="center"/>
            <w:hideMark/>
          </w:tcPr>
          <w:p w14:paraId="1F5E48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7F008C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532829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46C4C8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064283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0AE7B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0D08B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B8CCB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360A2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6D3826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E3C02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5124F3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E691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425" w:type="pct"/>
            <w:tcBorders>
              <w:top w:val="nil"/>
              <w:left w:val="nil"/>
              <w:bottom w:val="single" w:sz="4" w:space="0" w:color="auto"/>
              <w:right w:val="single" w:sz="4" w:space="0" w:color="auto"/>
            </w:tcBorders>
            <w:shd w:val="clear" w:color="auto" w:fill="auto"/>
            <w:noWrap/>
            <w:vAlign w:val="center"/>
            <w:hideMark/>
          </w:tcPr>
          <w:p w14:paraId="33621A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55B101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348</w:t>
            </w:r>
          </w:p>
        </w:tc>
        <w:tc>
          <w:tcPr>
            <w:tcW w:w="748" w:type="pct"/>
            <w:tcBorders>
              <w:top w:val="nil"/>
              <w:left w:val="nil"/>
              <w:bottom w:val="single" w:sz="4" w:space="0" w:color="auto"/>
              <w:right w:val="single" w:sz="4" w:space="0" w:color="auto"/>
            </w:tcBorders>
            <w:shd w:val="clear" w:color="auto" w:fill="auto"/>
            <w:noWrap/>
            <w:vAlign w:val="center"/>
            <w:hideMark/>
          </w:tcPr>
          <w:p w14:paraId="02A18B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A7DDF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1A02F7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7ED1B0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4D62ED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73E98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76C4A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078A3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1EFC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2D12C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DA243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C0DEF0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7530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64</w:t>
            </w:r>
          </w:p>
        </w:tc>
        <w:tc>
          <w:tcPr>
            <w:tcW w:w="425" w:type="pct"/>
            <w:tcBorders>
              <w:top w:val="nil"/>
              <w:left w:val="nil"/>
              <w:bottom w:val="single" w:sz="4" w:space="0" w:color="auto"/>
              <w:right w:val="single" w:sz="4" w:space="0" w:color="auto"/>
            </w:tcBorders>
            <w:shd w:val="clear" w:color="auto" w:fill="auto"/>
            <w:noWrap/>
            <w:vAlign w:val="center"/>
            <w:hideMark/>
          </w:tcPr>
          <w:p w14:paraId="3CC5B6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080617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349</w:t>
            </w:r>
          </w:p>
        </w:tc>
        <w:tc>
          <w:tcPr>
            <w:tcW w:w="748" w:type="pct"/>
            <w:tcBorders>
              <w:top w:val="nil"/>
              <w:left w:val="nil"/>
              <w:bottom w:val="single" w:sz="4" w:space="0" w:color="auto"/>
              <w:right w:val="single" w:sz="4" w:space="0" w:color="auto"/>
            </w:tcBorders>
            <w:shd w:val="clear" w:color="auto" w:fill="auto"/>
            <w:noWrap/>
            <w:vAlign w:val="center"/>
            <w:hideMark/>
          </w:tcPr>
          <w:p w14:paraId="6CBD9F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4190F8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719B82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75EE17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4A14D7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C9214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B182F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9D7E1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E30B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63231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E9BDA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7E70C1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D98A5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425" w:type="pct"/>
            <w:tcBorders>
              <w:top w:val="nil"/>
              <w:left w:val="nil"/>
              <w:bottom w:val="single" w:sz="4" w:space="0" w:color="auto"/>
              <w:right w:val="single" w:sz="4" w:space="0" w:color="auto"/>
            </w:tcBorders>
            <w:shd w:val="clear" w:color="auto" w:fill="auto"/>
            <w:noWrap/>
            <w:vAlign w:val="center"/>
            <w:hideMark/>
          </w:tcPr>
          <w:p w14:paraId="14141E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62EB1C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350</w:t>
            </w:r>
          </w:p>
        </w:tc>
        <w:tc>
          <w:tcPr>
            <w:tcW w:w="748" w:type="pct"/>
            <w:tcBorders>
              <w:top w:val="nil"/>
              <w:left w:val="nil"/>
              <w:bottom w:val="single" w:sz="4" w:space="0" w:color="auto"/>
              <w:right w:val="single" w:sz="4" w:space="0" w:color="auto"/>
            </w:tcBorders>
            <w:shd w:val="clear" w:color="auto" w:fill="auto"/>
            <w:noWrap/>
            <w:vAlign w:val="center"/>
            <w:hideMark/>
          </w:tcPr>
          <w:p w14:paraId="70A333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FF78A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16977D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4CB5A3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6F5A2B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1312B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64F0E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DD32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DECC2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EDD4B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AB7CA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D3FC4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C6AB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66</w:t>
            </w:r>
          </w:p>
        </w:tc>
        <w:tc>
          <w:tcPr>
            <w:tcW w:w="425" w:type="pct"/>
            <w:tcBorders>
              <w:top w:val="nil"/>
              <w:left w:val="nil"/>
              <w:bottom w:val="single" w:sz="4" w:space="0" w:color="auto"/>
              <w:right w:val="single" w:sz="4" w:space="0" w:color="auto"/>
            </w:tcBorders>
            <w:shd w:val="clear" w:color="auto" w:fill="auto"/>
            <w:noWrap/>
            <w:vAlign w:val="center"/>
            <w:hideMark/>
          </w:tcPr>
          <w:p w14:paraId="719B6C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72AAD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351</w:t>
            </w:r>
          </w:p>
        </w:tc>
        <w:tc>
          <w:tcPr>
            <w:tcW w:w="748" w:type="pct"/>
            <w:tcBorders>
              <w:top w:val="nil"/>
              <w:left w:val="nil"/>
              <w:bottom w:val="single" w:sz="4" w:space="0" w:color="auto"/>
              <w:right w:val="single" w:sz="4" w:space="0" w:color="auto"/>
            </w:tcBorders>
            <w:shd w:val="clear" w:color="auto" w:fill="auto"/>
            <w:noWrap/>
            <w:vAlign w:val="center"/>
            <w:hideMark/>
          </w:tcPr>
          <w:p w14:paraId="1F69F7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3F4609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7CF126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4A5735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0E9D44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25E4C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69FE7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F7FFD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3E29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57D72F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753CEC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1A73D5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5931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425" w:type="pct"/>
            <w:tcBorders>
              <w:top w:val="nil"/>
              <w:left w:val="nil"/>
              <w:bottom w:val="single" w:sz="4" w:space="0" w:color="auto"/>
              <w:right w:val="single" w:sz="4" w:space="0" w:color="auto"/>
            </w:tcBorders>
            <w:shd w:val="clear" w:color="auto" w:fill="auto"/>
            <w:noWrap/>
            <w:vAlign w:val="center"/>
            <w:hideMark/>
          </w:tcPr>
          <w:p w14:paraId="42DE41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6392C9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352</w:t>
            </w:r>
          </w:p>
        </w:tc>
        <w:tc>
          <w:tcPr>
            <w:tcW w:w="748" w:type="pct"/>
            <w:tcBorders>
              <w:top w:val="nil"/>
              <w:left w:val="nil"/>
              <w:bottom w:val="single" w:sz="4" w:space="0" w:color="auto"/>
              <w:right w:val="single" w:sz="4" w:space="0" w:color="auto"/>
            </w:tcBorders>
            <w:shd w:val="clear" w:color="auto" w:fill="auto"/>
            <w:noWrap/>
            <w:vAlign w:val="center"/>
            <w:hideMark/>
          </w:tcPr>
          <w:p w14:paraId="11446A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8ACF5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6E4707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35F3F9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6BC5B8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B4F73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215A0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2BDCA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FBF8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E7973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6442CC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DDA447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7EA05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425" w:type="pct"/>
            <w:tcBorders>
              <w:top w:val="nil"/>
              <w:left w:val="nil"/>
              <w:bottom w:val="single" w:sz="4" w:space="0" w:color="auto"/>
              <w:right w:val="single" w:sz="4" w:space="0" w:color="auto"/>
            </w:tcBorders>
            <w:shd w:val="clear" w:color="auto" w:fill="auto"/>
            <w:noWrap/>
            <w:vAlign w:val="center"/>
            <w:hideMark/>
          </w:tcPr>
          <w:p w14:paraId="27DC55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4ACA75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353</w:t>
            </w:r>
          </w:p>
        </w:tc>
        <w:tc>
          <w:tcPr>
            <w:tcW w:w="748" w:type="pct"/>
            <w:tcBorders>
              <w:top w:val="nil"/>
              <w:left w:val="nil"/>
              <w:bottom w:val="single" w:sz="4" w:space="0" w:color="auto"/>
              <w:right w:val="single" w:sz="4" w:space="0" w:color="auto"/>
            </w:tcBorders>
            <w:shd w:val="clear" w:color="auto" w:fill="auto"/>
            <w:noWrap/>
            <w:vAlign w:val="center"/>
            <w:hideMark/>
          </w:tcPr>
          <w:p w14:paraId="53F8B5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75065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325D41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3E97A3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5A6413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C4B71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4B61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7E666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CF606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56FAD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714E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63288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981BB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425" w:type="pct"/>
            <w:tcBorders>
              <w:top w:val="nil"/>
              <w:left w:val="nil"/>
              <w:bottom w:val="single" w:sz="4" w:space="0" w:color="auto"/>
              <w:right w:val="single" w:sz="4" w:space="0" w:color="auto"/>
            </w:tcBorders>
            <w:shd w:val="clear" w:color="auto" w:fill="auto"/>
            <w:noWrap/>
            <w:vAlign w:val="center"/>
            <w:hideMark/>
          </w:tcPr>
          <w:p w14:paraId="010262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538DB6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354</w:t>
            </w:r>
          </w:p>
        </w:tc>
        <w:tc>
          <w:tcPr>
            <w:tcW w:w="748" w:type="pct"/>
            <w:tcBorders>
              <w:top w:val="nil"/>
              <w:left w:val="nil"/>
              <w:bottom w:val="single" w:sz="4" w:space="0" w:color="auto"/>
              <w:right w:val="single" w:sz="4" w:space="0" w:color="auto"/>
            </w:tcBorders>
            <w:shd w:val="clear" w:color="auto" w:fill="auto"/>
            <w:noWrap/>
            <w:vAlign w:val="center"/>
            <w:hideMark/>
          </w:tcPr>
          <w:p w14:paraId="7EB1EA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0A7331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003616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360954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1EFCDC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59742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6CCC9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5389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BFAD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86FAF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F9BCF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0BEEB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1762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425" w:type="pct"/>
            <w:tcBorders>
              <w:top w:val="nil"/>
              <w:left w:val="nil"/>
              <w:bottom w:val="single" w:sz="4" w:space="0" w:color="auto"/>
              <w:right w:val="single" w:sz="4" w:space="0" w:color="auto"/>
            </w:tcBorders>
            <w:shd w:val="clear" w:color="auto" w:fill="auto"/>
            <w:noWrap/>
            <w:vAlign w:val="center"/>
            <w:hideMark/>
          </w:tcPr>
          <w:p w14:paraId="6620C7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128418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355</w:t>
            </w:r>
          </w:p>
        </w:tc>
        <w:tc>
          <w:tcPr>
            <w:tcW w:w="748" w:type="pct"/>
            <w:tcBorders>
              <w:top w:val="nil"/>
              <w:left w:val="nil"/>
              <w:bottom w:val="single" w:sz="4" w:space="0" w:color="auto"/>
              <w:right w:val="single" w:sz="4" w:space="0" w:color="auto"/>
            </w:tcBorders>
            <w:shd w:val="clear" w:color="auto" w:fill="auto"/>
            <w:noWrap/>
            <w:vAlign w:val="center"/>
            <w:hideMark/>
          </w:tcPr>
          <w:p w14:paraId="70A612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2E1143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674991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0C6DF1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70C46B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54D6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3ABD2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BC36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C8813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B6E84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9EADC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7B03AF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D312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425" w:type="pct"/>
            <w:tcBorders>
              <w:top w:val="nil"/>
              <w:left w:val="nil"/>
              <w:bottom w:val="single" w:sz="4" w:space="0" w:color="auto"/>
              <w:right w:val="single" w:sz="4" w:space="0" w:color="auto"/>
            </w:tcBorders>
            <w:shd w:val="clear" w:color="auto" w:fill="auto"/>
            <w:noWrap/>
            <w:vAlign w:val="center"/>
            <w:hideMark/>
          </w:tcPr>
          <w:p w14:paraId="128898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Białynin-Podbór</w:t>
            </w:r>
          </w:p>
        </w:tc>
        <w:tc>
          <w:tcPr>
            <w:tcW w:w="229" w:type="pct"/>
            <w:tcBorders>
              <w:top w:val="nil"/>
              <w:left w:val="nil"/>
              <w:bottom w:val="single" w:sz="4" w:space="0" w:color="auto"/>
              <w:right w:val="single" w:sz="4" w:space="0" w:color="auto"/>
            </w:tcBorders>
            <w:shd w:val="clear" w:color="auto" w:fill="auto"/>
            <w:noWrap/>
            <w:vAlign w:val="center"/>
            <w:hideMark/>
          </w:tcPr>
          <w:p w14:paraId="1D45F7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356</w:t>
            </w:r>
          </w:p>
        </w:tc>
        <w:tc>
          <w:tcPr>
            <w:tcW w:w="748" w:type="pct"/>
            <w:tcBorders>
              <w:top w:val="nil"/>
              <w:left w:val="nil"/>
              <w:bottom w:val="single" w:sz="4" w:space="0" w:color="auto"/>
              <w:right w:val="single" w:sz="4" w:space="0" w:color="auto"/>
            </w:tcBorders>
            <w:shd w:val="clear" w:color="auto" w:fill="auto"/>
            <w:noWrap/>
            <w:vAlign w:val="center"/>
            <w:hideMark/>
          </w:tcPr>
          <w:p w14:paraId="202AC2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3 Białynin Podbór</w:t>
            </w:r>
          </w:p>
        </w:tc>
        <w:tc>
          <w:tcPr>
            <w:tcW w:w="381" w:type="pct"/>
            <w:tcBorders>
              <w:top w:val="nil"/>
              <w:left w:val="nil"/>
              <w:bottom w:val="single" w:sz="4" w:space="0" w:color="auto"/>
              <w:right w:val="single" w:sz="4" w:space="0" w:color="auto"/>
            </w:tcBorders>
            <w:shd w:val="clear" w:color="auto" w:fill="auto"/>
            <w:noWrap/>
            <w:vAlign w:val="center"/>
            <w:hideMark/>
          </w:tcPr>
          <w:p w14:paraId="2366B6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2-0888</w:t>
            </w:r>
          </w:p>
        </w:tc>
        <w:tc>
          <w:tcPr>
            <w:tcW w:w="340" w:type="pct"/>
            <w:tcBorders>
              <w:top w:val="nil"/>
              <w:left w:val="nil"/>
              <w:bottom w:val="single" w:sz="4" w:space="0" w:color="auto"/>
              <w:right w:val="single" w:sz="4" w:space="0" w:color="auto"/>
            </w:tcBorders>
            <w:shd w:val="clear" w:color="auto" w:fill="auto"/>
            <w:noWrap/>
            <w:vAlign w:val="center"/>
            <w:hideMark/>
          </w:tcPr>
          <w:p w14:paraId="368344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92560932</w:t>
            </w:r>
          </w:p>
        </w:tc>
        <w:tc>
          <w:tcPr>
            <w:tcW w:w="457" w:type="pct"/>
            <w:tcBorders>
              <w:top w:val="nil"/>
              <w:left w:val="nil"/>
              <w:bottom w:val="single" w:sz="4" w:space="0" w:color="auto"/>
              <w:right w:val="single" w:sz="4" w:space="0" w:color="auto"/>
            </w:tcBorders>
            <w:shd w:val="clear" w:color="auto" w:fill="auto"/>
            <w:noWrap/>
            <w:vAlign w:val="center"/>
            <w:hideMark/>
          </w:tcPr>
          <w:p w14:paraId="64E911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590543540200064397</w:t>
            </w:r>
          </w:p>
        </w:tc>
        <w:tc>
          <w:tcPr>
            <w:tcW w:w="234" w:type="pct"/>
            <w:tcBorders>
              <w:top w:val="nil"/>
              <w:left w:val="nil"/>
              <w:bottom w:val="single" w:sz="4" w:space="0" w:color="auto"/>
              <w:right w:val="single" w:sz="4" w:space="0" w:color="auto"/>
            </w:tcBorders>
            <w:shd w:val="clear" w:color="auto" w:fill="auto"/>
            <w:noWrap/>
            <w:vAlign w:val="center"/>
            <w:hideMark/>
          </w:tcPr>
          <w:p w14:paraId="5C4AFA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3811C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B32AC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200C3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246A0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A921B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3F76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45E4A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ED24A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425" w:type="pct"/>
            <w:tcBorders>
              <w:top w:val="nil"/>
              <w:left w:val="nil"/>
              <w:bottom w:val="single" w:sz="4" w:space="0" w:color="auto"/>
              <w:right w:val="single" w:sz="4" w:space="0" w:color="auto"/>
            </w:tcBorders>
            <w:shd w:val="clear" w:color="auto" w:fill="auto"/>
            <w:noWrap/>
            <w:vAlign w:val="center"/>
            <w:hideMark/>
          </w:tcPr>
          <w:p w14:paraId="249241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19F4AE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357</w:t>
            </w:r>
          </w:p>
        </w:tc>
        <w:tc>
          <w:tcPr>
            <w:tcW w:w="748" w:type="pct"/>
            <w:tcBorders>
              <w:top w:val="nil"/>
              <w:left w:val="nil"/>
              <w:bottom w:val="single" w:sz="4" w:space="0" w:color="auto"/>
              <w:right w:val="single" w:sz="4" w:space="0" w:color="auto"/>
            </w:tcBorders>
            <w:shd w:val="clear" w:color="auto" w:fill="auto"/>
            <w:noWrap/>
            <w:vAlign w:val="center"/>
            <w:hideMark/>
          </w:tcPr>
          <w:p w14:paraId="5ADFAB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51D555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0032C5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36D7FA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16A4DA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D588B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8F815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063B4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C0632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4C63D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426C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E56F2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B6142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73</w:t>
            </w:r>
          </w:p>
        </w:tc>
        <w:tc>
          <w:tcPr>
            <w:tcW w:w="425" w:type="pct"/>
            <w:tcBorders>
              <w:top w:val="nil"/>
              <w:left w:val="nil"/>
              <w:bottom w:val="single" w:sz="4" w:space="0" w:color="auto"/>
              <w:right w:val="single" w:sz="4" w:space="0" w:color="auto"/>
            </w:tcBorders>
            <w:shd w:val="clear" w:color="auto" w:fill="auto"/>
            <w:noWrap/>
            <w:vAlign w:val="center"/>
            <w:hideMark/>
          </w:tcPr>
          <w:p w14:paraId="2D2E76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6A8538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358</w:t>
            </w:r>
          </w:p>
        </w:tc>
        <w:tc>
          <w:tcPr>
            <w:tcW w:w="748" w:type="pct"/>
            <w:tcBorders>
              <w:top w:val="nil"/>
              <w:left w:val="nil"/>
              <w:bottom w:val="single" w:sz="4" w:space="0" w:color="auto"/>
              <w:right w:val="single" w:sz="4" w:space="0" w:color="auto"/>
            </w:tcBorders>
            <w:shd w:val="clear" w:color="auto" w:fill="auto"/>
            <w:noWrap/>
            <w:vAlign w:val="center"/>
            <w:hideMark/>
          </w:tcPr>
          <w:p w14:paraId="13C29C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2BF37F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375C30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66B65C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7D17F7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B815F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D2A31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6C558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BE67D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45FA2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E6B6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5DC41F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0E6AF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74</w:t>
            </w:r>
          </w:p>
        </w:tc>
        <w:tc>
          <w:tcPr>
            <w:tcW w:w="425" w:type="pct"/>
            <w:tcBorders>
              <w:top w:val="nil"/>
              <w:left w:val="nil"/>
              <w:bottom w:val="single" w:sz="4" w:space="0" w:color="auto"/>
              <w:right w:val="single" w:sz="4" w:space="0" w:color="auto"/>
            </w:tcBorders>
            <w:shd w:val="clear" w:color="auto" w:fill="auto"/>
            <w:noWrap/>
            <w:vAlign w:val="center"/>
            <w:hideMark/>
          </w:tcPr>
          <w:p w14:paraId="0CE389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101790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359</w:t>
            </w:r>
          </w:p>
        </w:tc>
        <w:tc>
          <w:tcPr>
            <w:tcW w:w="748" w:type="pct"/>
            <w:tcBorders>
              <w:top w:val="nil"/>
              <w:left w:val="nil"/>
              <w:bottom w:val="single" w:sz="4" w:space="0" w:color="auto"/>
              <w:right w:val="single" w:sz="4" w:space="0" w:color="auto"/>
            </w:tcBorders>
            <w:shd w:val="clear" w:color="auto" w:fill="auto"/>
            <w:noWrap/>
            <w:vAlign w:val="center"/>
            <w:hideMark/>
          </w:tcPr>
          <w:p w14:paraId="731B51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7A1B48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03B661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06BAE4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4AE189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96395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C596F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E0FF8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5CC69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DEB79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DAAA0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C34A2D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DDB77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425" w:type="pct"/>
            <w:tcBorders>
              <w:top w:val="nil"/>
              <w:left w:val="nil"/>
              <w:bottom w:val="single" w:sz="4" w:space="0" w:color="auto"/>
              <w:right w:val="single" w:sz="4" w:space="0" w:color="auto"/>
            </w:tcBorders>
            <w:shd w:val="clear" w:color="auto" w:fill="auto"/>
            <w:noWrap/>
            <w:vAlign w:val="center"/>
            <w:hideMark/>
          </w:tcPr>
          <w:p w14:paraId="6772EA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3EA622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360</w:t>
            </w:r>
          </w:p>
        </w:tc>
        <w:tc>
          <w:tcPr>
            <w:tcW w:w="748" w:type="pct"/>
            <w:tcBorders>
              <w:top w:val="nil"/>
              <w:left w:val="nil"/>
              <w:bottom w:val="single" w:sz="4" w:space="0" w:color="auto"/>
              <w:right w:val="single" w:sz="4" w:space="0" w:color="auto"/>
            </w:tcBorders>
            <w:shd w:val="clear" w:color="auto" w:fill="auto"/>
            <w:noWrap/>
            <w:vAlign w:val="center"/>
            <w:hideMark/>
          </w:tcPr>
          <w:p w14:paraId="068ED6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30D2F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2951AD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3D8430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1349CC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14699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C8B00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BA0B5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F555F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92AFA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0D2A5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3FB42D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A588E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76</w:t>
            </w:r>
          </w:p>
        </w:tc>
        <w:tc>
          <w:tcPr>
            <w:tcW w:w="425" w:type="pct"/>
            <w:tcBorders>
              <w:top w:val="nil"/>
              <w:left w:val="nil"/>
              <w:bottom w:val="single" w:sz="4" w:space="0" w:color="auto"/>
              <w:right w:val="single" w:sz="4" w:space="0" w:color="auto"/>
            </w:tcBorders>
            <w:shd w:val="clear" w:color="auto" w:fill="auto"/>
            <w:noWrap/>
            <w:vAlign w:val="center"/>
            <w:hideMark/>
          </w:tcPr>
          <w:p w14:paraId="024CFC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5E8D29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361</w:t>
            </w:r>
          </w:p>
        </w:tc>
        <w:tc>
          <w:tcPr>
            <w:tcW w:w="748" w:type="pct"/>
            <w:tcBorders>
              <w:top w:val="nil"/>
              <w:left w:val="nil"/>
              <w:bottom w:val="single" w:sz="4" w:space="0" w:color="auto"/>
              <w:right w:val="single" w:sz="4" w:space="0" w:color="auto"/>
            </w:tcBorders>
            <w:shd w:val="clear" w:color="auto" w:fill="auto"/>
            <w:noWrap/>
            <w:vAlign w:val="center"/>
            <w:hideMark/>
          </w:tcPr>
          <w:p w14:paraId="68798D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1A4617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0DFCE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399C3D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39EC75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F583A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6CD1E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6153E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816F3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39A65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5331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16397E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93F52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425" w:type="pct"/>
            <w:tcBorders>
              <w:top w:val="nil"/>
              <w:left w:val="nil"/>
              <w:bottom w:val="single" w:sz="4" w:space="0" w:color="auto"/>
              <w:right w:val="single" w:sz="4" w:space="0" w:color="auto"/>
            </w:tcBorders>
            <w:shd w:val="clear" w:color="auto" w:fill="auto"/>
            <w:noWrap/>
            <w:vAlign w:val="center"/>
            <w:hideMark/>
          </w:tcPr>
          <w:p w14:paraId="1D3B75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0D155D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362</w:t>
            </w:r>
          </w:p>
        </w:tc>
        <w:tc>
          <w:tcPr>
            <w:tcW w:w="748" w:type="pct"/>
            <w:tcBorders>
              <w:top w:val="nil"/>
              <w:left w:val="nil"/>
              <w:bottom w:val="single" w:sz="4" w:space="0" w:color="auto"/>
              <w:right w:val="single" w:sz="4" w:space="0" w:color="auto"/>
            </w:tcBorders>
            <w:shd w:val="clear" w:color="auto" w:fill="auto"/>
            <w:noWrap/>
            <w:vAlign w:val="center"/>
            <w:hideMark/>
          </w:tcPr>
          <w:p w14:paraId="07A34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1CE532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1FDA51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156893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67F5F8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3967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F3932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04D4E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0D70F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56E5F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6630F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94ED1F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C748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78</w:t>
            </w:r>
          </w:p>
        </w:tc>
        <w:tc>
          <w:tcPr>
            <w:tcW w:w="425" w:type="pct"/>
            <w:tcBorders>
              <w:top w:val="nil"/>
              <w:left w:val="nil"/>
              <w:bottom w:val="single" w:sz="4" w:space="0" w:color="auto"/>
              <w:right w:val="single" w:sz="4" w:space="0" w:color="auto"/>
            </w:tcBorders>
            <w:shd w:val="clear" w:color="auto" w:fill="auto"/>
            <w:noWrap/>
            <w:vAlign w:val="center"/>
            <w:hideMark/>
          </w:tcPr>
          <w:p w14:paraId="3C433F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7AE007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363</w:t>
            </w:r>
          </w:p>
        </w:tc>
        <w:tc>
          <w:tcPr>
            <w:tcW w:w="748" w:type="pct"/>
            <w:tcBorders>
              <w:top w:val="nil"/>
              <w:left w:val="nil"/>
              <w:bottom w:val="single" w:sz="4" w:space="0" w:color="auto"/>
              <w:right w:val="single" w:sz="4" w:space="0" w:color="auto"/>
            </w:tcBorders>
            <w:shd w:val="clear" w:color="auto" w:fill="auto"/>
            <w:noWrap/>
            <w:vAlign w:val="center"/>
            <w:hideMark/>
          </w:tcPr>
          <w:p w14:paraId="7F8C78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2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4AF830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2-0887</w:t>
            </w:r>
          </w:p>
        </w:tc>
        <w:tc>
          <w:tcPr>
            <w:tcW w:w="340" w:type="pct"/>
            <w:tcBorders>
              <w:top w:val="nil"/>
              <w:left w:val="nil"/>
              <w:bottom w:val="single" w:sz="4" w:space="0" w:color="auto"/>
              <w:right w:val="single" w:sz="4" w:space="0" w:color="auto"/>
            </w:tcBorders>
            <w:shd w:val="clear" w:color="auto" w:fill="auto"/>
            <w:noWrap/>
            <w:vAlign w:val="center"/>
            <w:hideMark/>
          </w:tcPr>
          <w:p w14:paraId="2E6F42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92560942</w:t>
            </w:r>
          </w:p>
        </w:tc>
        <w:tc>
          <w:tcPr>
            <w:tcW w:w="457" w:type="pct"/>
            <w:tcBorders>
              <w:top w:val="nil"/>
              <w:left w:val="nil"/>
              <w:bottom w:val="single" w:sz="4" w:space="0" w:color="auto"/>
              <w:right w:val="single" w:sz="4" w:space="0" w:color="auto"/>
            </w:tcBorders>
            <w:shd w:val="clear" w:color="auto" w:fill="auto"/>
            <w:noWrap/>
            <w:vAlign w:val="center"/>
            <w:hideMark/>
          </w:tcPr>
          <w:p w14:paraId="7D4E35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590543540200253807</w:t>
            </w:r>
          </w:p>
        </w:tc>
        <w:tc>
          <w:tcPr>
            <w:tcW w:w="234" w:type="pct"/>
            <w:tcBorders>
              <w:top w:val="nil"/>
              <w:left w:val="nil"/>
              <w:bottom w:val="single" w:sz="4" w:space="0" w:color="auto"/>
              <w:right w:val="single" w:sz="4" w:space="0" w:color="auto"/>
            </w:tcBorders>
            <w:shd w:val="clear" w:color="auto" w:fill="auto"/>
            <w:noWrap/>
            <w:vAlign w:val="center"/>
            <w:hideMark/>
          </w:tcPr>
          <w:p w14:paraId="3C6625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5C1D7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87C5E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645B7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B8B37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6E866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C9FCB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6A955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DA53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79</w:t>
            </w:r>
          </w:p>
        </w:tc>
        <w:tc>
          <w:tcPr>
            <w:tcW w:w="425" w:type="pct"/>
            <w:tcBorders>
              <w:top w:val="nil"/>
              <w:left w:val="nil"/>
              <w:bottom w:val="single" w:sz="4" w:space="0" w:color="auto"/>
              <w:right w:val="single" w:sz="4" w:space="0" w:color="auto"/>
            </w:tcBorders>
            <w:shd w:val="clear" w:color="auto" w:fill="auto"/>
            <w:noWrap/>
            <w:vAlign w:val="center"/>
            <w:hideMark/>
          </w:tcPr>
          <w:p w14:paraId="75D4E7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03C2FE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364</w:t>
            </w:r>
          </w:p>
        </w:tc>
        <w:tc>
          <w:tcPr>
            <w:tcW w:w="748" w:type="pct"/>
            <w:tcBorders>
              <w:top w:val="nil"/>
              <w:left w:val="nil"/>
              <w:bottom w:val="single" w:sz="4" w:space="0" w:color="auto"/>
              <w:right w:val="single" w:sz="4" w:space="0" w:color="auto"/>
            </w:tcBorders>
            <w:shd w:val="clear" w:color="auto" w:fill="auto"/>
            <w:noWrap/>
            <w:vAlign w:val="center"/>
            <w:hideMark/>
          </w:tcPr>
          <w:p w14:paraId="6ABCD4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692D38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06DD72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787D5B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7C3E85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59CE6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F416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2492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21B80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4128C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6A518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C2D447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38F4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80</w:t>
            </w:r>
          </w:p>
        </w:tc>
        <w:tc>
          <w:tcPr>
            <w:tcW w:w="425" w:type="pct"/>
            <w:tcBorders>
              <w:top w:val="nil"/>
              <w:left w:val="nil"/>
              <w:bottom w:val="single" w:sz="4" w:space="0" w:color="auto"/>
              <w:right w:val="single" w:sz="4" w:space="0" w:color="auto"/>
            </w:tcBorders>
            <w:shd w:val="clear" w:color="auto" w:fill="auto"/>
            <w:noWrap/>
            <w:vAlign w:val="center"/>
            <w:hideMark/>
          </w:tcPr>
          <w:p w14:paraId="68F8B6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287B43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365</w:t>
            </w:r>
          </w:p>
        </w:tc>
        <w:tc>
          <w:tcPr>
            <w:tcW w:w="748" w:type="pct"/>
            <w:tcBorders>
              <w:top w:val="nil"/>
              <w:left w:val="nil"/>
              <w:bottom w:val="single" w:sz="4" w:space="0" w:color="auto"/>
              <w:right w:val="single" w:sz="4" w:space="0" w:color="auto"/>
            </w:tcBorders>
            <w:shd w:val="clear" w:color="auto" w:fill="auto"/>
            <w:noWrap/>
            <w:vAlign w:val="center"/>
            <w:hideMark/>
          </w:tcPr>
          <w:p w14:paraId="1BDB24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411170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550BE4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44378A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21C666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34583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CDDED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8F67A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2C835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5BD78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0D666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C1DB34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FA7CE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425" w:type="pct"/>
            <w:tcBorders>
              <w:top w:val="nil"/>
              <w:left w:val="nil"/>
              <w:bottom w:val="single" w:sz="4" w:space="0" w:color="auto"/>
              <w:right w:val="single" w:sz="4" w:space="0" w:color="auto"/>
            </w:tcBorders>
            <w:shd w:val="clear" w:color="auto" w:fill="auto"/>
            <w:noWrap/>
            <w:vAlign w:val="center"/>
            <w:hideMark/>
          </w:tcPr>
          <w:p w14:paraId="33AC3B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7174CC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366</w:t>
            </w:r>
          </w:p>
        </w:tc>
        <w:tc>
          <w:tcPr>
            <w:tcW w:w="748" w:type="pct"/>
            <w:tcBorders>
              <w:top w:val="nil"/>
              <w:left w:val="nil"/>
              <w:bottom w:val="single" w:sz="4" w:space="0" w:color="auto"/>
              <w:right w:val="single" w:sz="4" w:space="0" w:color="auto"/>
            </w:tcBorders>
            <w:shd w:val="clear" w:color="auto" w:fill="auto"/>
            <w:noWrap/>
            <w:vAlign w:val="center"/>
            <w:hideMark/>
          </w:tcPr>
          <w:p w14:paraId="28DE49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72A601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6582E4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6975A2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60F60E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8F1F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FB64E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FE2E9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F1348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1C2D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B4549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001C4A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73BA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425" w:type="pct"/>
            <w:tcBorders>
              <w:top w:val="nil"/>
              <w:left w:val="nil"/>
              <w:bottom w:val="single" w:sz="4" w:space="0" w:color="auto"/>
              <w:right w:val="single" w:sz="4" w:space="0" w:color="auto"/>
            </w:tcBorders>
            <w:shd w:val="clear" w:color="auto" w:fill="auto"/>
            <w:noWrap/>
            <w:vAlign w:val="center"/>
            <w:hideMark/>
          </w:tcPr>
          <w:p w14:paraId="34BB50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10FB09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367</w:t>
            </w:r>
          </w:p>
        </w:tc>
        <w:tc>
          <w:tcPr>
            <w:tcW w:w="748" w:type="pct"/>
            <w:tcBorders>
              <w:top w:val="nil"/>
              <w:left w:val="nil"/>
              <w:bottom w:val="single" w:sz="4" w:space="0" w:color="auto"/>
              <w:right w:val="single" w:sz="4" w:space="0" w:color="auto"/>
            </w:tcBorders>
            <w:shd w:val="clear" w:color="auto" w:fill="auto"/>
            <w:noWrap/>
            <w:vAlign w:val="center"/>
            <w:hideMark/>
          </w:tcPr>
          <w:p w14:paraId="09B763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5B7A49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7D6D95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6FFD4A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632004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61AF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4A33F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5CA78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8012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35EA1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07914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CD5808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EE132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425" w:type="pct"/>
            <w:tcBorders>
              <w:top w:val="nil"/>
              <w:left w:val="nil"/>
              <w:bottom w:val="single" w:sz="4" w:space="0" w:color="auto"/>
              <w:right w:val="single" w:sz="4" w:space="0" w:color="auto"/>
            </w:tcBorders>
            <w:shd w:val="clear" w:color="auto" w:fill="auto"/>
            <w:noWrap/>
            <w:vAlign w:val="center"/>
            <w:hideMark/>
          </w:tcPr>
          <w:p w14:paraId="206A76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2F492C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368</w:t>
            </w:r>
          </w:p>
        </w:tc>
        <w:tc>
          <w:tcPr>
            <w:tcW w:w="748" w:type="pct"/>
            <w:tcBorders>
              <w:top w:val="nil"/>
              <w:left w:val="nil"/>
              <w:bottom w:val="single" w:sz="4" w:space="0" w:color="auto"/>
              <w:right w:val="single" w:sz="4" w:space="0" w:color="auto"/>
            </w:tcBorders>
            <w:shd w:val="clear" w:color="auto" w:fill="auto"/>
            <w:noWrap/>
            <w:vAlign w:val="center"/>
            <w:hideMark/>
          </w:tcPr>
          <w:p w14:paraId="2532BF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26E8A8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469BCA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61AB6F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08D75D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92B49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C9F39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37222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CA0E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4E397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334B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FB4CF2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AFE7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84</w:t>
            </w:r>
          </w:p>
        </w:tc>
        <w:tc>
          <w:tcPr>
            <w:tcW w:w="425" w:type="pct"/>
            <w:tcBorders>
              <w:top w:val="nil"/>
              <w:left w:val="nil"/>
              <w:bottom w:val="single" w:sz="4" w:space="0" w:color="auto"/>
              <w:right w:val="single" w:sz="4" w:space="0" w:color="auto"/>
            </w:tcBorders>
            <w:shd w:val="clear" w:color="auto" w:fill="auto"/>
            <w:noWrap/>
            <w:vAlign w:val="center"/>
            <w:hideMark/>
          </w:tcPr>
          <w:p w14:paraId="684DFF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Białynin-Południe</w:t>
            </w:r>
          </w:p>
        </w:tc>
        <w:tc>
          <w:tcPr>
            <w:tcW w:w="229" w:type="pct"/>
            <w:tcBorders>
              <w:top w:val="nil"/>
              <w:left w:val="nil"/>
              <w:bottom w:val="single" w:sz="4" w:space="0" w:color="auto"/>
              <w:right w:val="single" w:sz="4" w:space="0" w:color="auto"/>
            </w:tcBorders>
            <w:shd w:val="clear" w:color="auto" w:fill="auto"/>
            <w:noWrap/>
            <w:vAlign w:val="center"/>
            <w:hideMark/>
          </w:tcPr>
          <w:p w14:paraId="1342BB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369</w:t>
            </w:r>
          </w:p>
        </w:tc>
        <w:tc>
          <w:tcPr>
            <w:tcW w:w="748" w:type="pct"/>
            <w:tcBorders>
              <w:top w:val="nil"/>
              <w:left w:val="nil"/>
              <w:bottom w:val="single" w:sz="4" w:space="0" w:color="auto"/>
              <w:right w:val="single" w:sz="4" w:space="0" w:color="auto"/>
            </w:tcBorders>
            <w:shd w:val="clear" w:color="auto" w:fill="auto"/>
            <w:noWrap/>
            <w:vAlign w:val="center"/>
            <w:hideMark/>
          </w:tcPr>
          <w:p w14:paraId="021D6E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Białynin 1 Białynin-Południe</w:t>
            </w:r>
          </w:p>
        </w:tc>
        <w:tc>
          <w:tcPr>
            <w:tcW w:w="381" w:type="pct"/>
            <w:tcBorders>
              <w:top w:val="nil"/>
              <w:left w:val="nil"/>
              <w:bottom w:val="single" w:sz="4" w:space="0" w:color="auto"/>
              <w:right w:val="single" w:sz="4" w:space="0" w:color="auto"/>
            </w:tcBorders>
            <w:shd w:val="clear" w:color="auto" w:fill="auto"/>
            <w:noWrap/>
            <w:vAlign w:val="center"/>
            <w:hideMark/>
          </w:tcPr>
          <w:p w14:paraId="3E2935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2-0886</w:t>
            </w:r>
          </w:p>
        </w:tc>
        <w:tc>
          <w:tcPr>
            <w:tcW w:w="340" w:type="pct"/>
            <w:tcBorders>
              <w:top w:val="nil"/>
              <w:left w:val="nil"/>
              <w:bottom w:val="single" w:sz="4" w:space="0" w:color="auto"/>
              <w:right w:val="single" w:sz="4" w:space="0" w:color="auto"/>
            </w:tcBorders>
            <w:shd w:val="clear" w:color="auto" w:fill="auto"/>
            <w:noWrap/>
            <w:vAlign w:val="center"/>
            <w:hideMark/>
          </w:tcPr>
          <w:p w14:paraId="4E08B9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92346134</w:t>
            </w:r>
          </w:p>
        </w:tc>
        <w:tc>
          <w:tcPr>
            <w:tcW w:w="457" w:type="pct"/>
            <w:tcBorders>
              <w:top w:val="nil"/>
              <w:left w:val="nil"/>
              <w:bottom w:val="single" w:sz="4" w:space="0" w:color="auto"/>
              <w:right w:val="single" w:sz="4" w:space="0" w:color="auto"/>
            </w:tcBorders>
            <w:shd w:val="clear" w:color="auto" w:fill="auto"/>
            <w:noWrap/>
            <w:vAlign w:val="center"/>
            <w:hideMark/>
          </w:tcPr>
          <w:p w14:paraId="3FCDA3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590543540200031801</w:t>
            </w:r>
          </w:p>
        </w:tc>
        <w:tc>
          <w:tcPr>
            <w:tcW w:w="234" w:type="pct"/>
            <w:tcBorders>
              <w:top w:val="nil"/>
              <w:left w:val="nil"/>
              <w:bottom w:val="single" w:sz="4" w:space="0" w:color="auto"/>
              <w:right w:val="single" w:sz="4" w:space="0" w:color="auto"/>
            </w:tcBorders>
            <w:shd w:val="clear" w:color="auto" w:fill="auto"/>
            <w:noWrap/>
            <w:vAlign w:val="center"/>
            <w:hideMark/>
          </w:tcPr>
          <w:p w14:paraId="4F0FDD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A805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ED554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91F46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E420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DCEA5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BA9E4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C6F929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67BDC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85</w:t>
            </w:r>
          </w:p>
        </w:tc>
        <w:tc>
          <w:tcPr>
            <w:tcW w:w="425" w:type="pct"/>
            <w:tcBorders>
              <w:top w:val="nil"/>
              <w:left w:val="nil"/>
              <w:bottom w:val="single" w:sz="4" w:space="0" w:color="auto"/>
              <w:right w:val="single" w:sz="4" w:space="0" w:color="auto"/>
            </w:tcBorders>
            <w:shd w:val="clear" w:color="auto" w:fill="auto"/>
            <w:noWrap/>
            <w:vAlign w:val="center"/>
            <w:hideMark/>
          </w:tcPr>
          <w:p w14:paraId="38D11D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Borysław</w:t>
            </w:r>
          </w:p>
        </w:tc>
        <w:tc>
          <w:tcPr>
            <w:tcW w:w="229" w:type="pct"/>
            <w:tcBorders>
              <w:top w:val="nil"/>
              <w:left w:val="nil"/>
              <w:bottom w:val="single" w:sz="4" w:space="0" w:color="auto"/>
              <w:right w:val="single" w:sz="4" w:space="0" w:color="auto"/>
            </w:tcBorders>
            <w:shd w:val="clear" w:color="auto" w:fill="auto"/>
            <w:noWrap/>
            <w:vAlign w:val="center"/>
            <w:hideMark/>
          </w:tcPr>
          <w:p w14:paraId="496A55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220</w:t>
            </w:r>
          </w:p>
        </w:tc>
        <w:tc>
          <w:tcPr>
            <w:tcW w:w="748" w:type="pct"/>
            <w:tcBorders>
              <w:top w:val="nil"/>
              <w:left w:val="nil"/>
              <w:bottom w:val="single" w:sz="4" w:space="0" w:color="auto"/>
              <w:right w:val="single" w:sz="4" w:space="0" w:color="auto"/>
            </w:tcBorders>
            <w:shd w:val="clear" w:color="auto" w:fill="auto"/>
            <w:noWrap/>
            <w:vAlign w:val="center"/>
            <w:hideMark/>
          </w:tcPr>
          <w:p w14:paraId="0F5DC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Borysław</w:t>
            </w:r>
          </w:p>
        </w:tc>
        <w:tc>
          <w:tcPr>
            <w:tcW w:w="381" w:type="pct"/>
            <w:tcBorders>
              <w:top w:val="nil"/>
              <w:left w:val="nil"/>
              <w:bottom w:val="single" w:sz="4" w:space="0" w:color="auto"/>
              <w:right w:val="single" w:sz="4" w:space="0" w:color="auto"/>
            </w:tcBorders>
            <w:shd w:val="clear" w:color="auto" w:fill="auto"/>
            <w:noWrap/>
            <w:vAlign w:val="center"/>
            <w:hideMark/>
          </w:tcPr>
          <w:p w14:paraId="1CC18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2-0429</w:t>
            </w:r>
          </w:p>
        </w:tc>
        <w:tc>
          <w:tcPr>
            <w:tcW w:w="340" w:type="pct"/>
            <w:tcBorders>
              <w:top w:val="nil"/>
              <w:left w:val="nil"/>
              <w:bottom w:val="single" w:sz="4" w:space="0" w:color="auto"/>
              <w:right w:val="single" w:sz="4" w:space="0" w:color="auto"/>
            </w:tcBorders>
            <w:shd w:val="clear" w:color="auto" w:fill="auto"/>
            <w:noWrap/>
            <w:vAlign w:val="center"/>
            <w:hideMark/>
          </w:tcPr>
          <w:p w14:paraId="47A7B0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92346163</w:t>
            </w:r>
          </w:p>
        </w:tc>
        <w:tc>
          <w:tcPr>
            <w:tcW w:w="457" w:type="pct"/>
            <w:tcBorders>
              <w:top w:val="nil"/>
              <w:left w:val="nil"/>
              <w:bottom w:val="single" w:sz="4" w:space="0" w:color="auto"/>
              <w:right w:val="single" w:sz="4" w:space="0" w:color="auto"/>
            </w:tcBorders>
            <w:shd w:val="clear" w:color="auto" w:fill="auto"/>
            <w:noWrap/>
            <w:vAlign w:val="center"/>
            <w:hideMark/>
          </w:tcPr>
          <w:p w14:paraId="071D74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590543540200142675</w:t>
            </w:r>
          </w:p>
        </w:tc>
        <w:tc>
          <w:tcPr>
            <w:tcW w:w="234" w:type="pct"/>
            <w:tcBorders>
              <w:top w:val="nil"/>
              <w:left w:val="nil"/>
              <w:bottom w:val="single" w:sz="4" w:space="0" w:color="auto"/>
              <w:right w:val="single" w:sz="4" w:space="0" w:color="auto"/>
            </w:tcBorders>
            <w:shd w:val="clear" w:color="auto" w:fill="auto"/>
            <w:noWrap/>
            <w:vAlign w:val="center"/>
            <w:hideMark/>
          </w:tcPr>
          <w:p w14:paraId="100947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EF6BC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ABA7A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EF4DF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4181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5,7</w:t>
            </w:r>
          </w:p>
        </w:tc>
        <w:tc>
          <w:tcPr>
            <w:tcW w:w="372" w:type="pct"/>
            <w:tcBorders>
              <w:top w:val="nil"/>
              <w:left w:val="nil"/>
              <w:bottom w:val="single" w:sz="4" w:space="0" w:color="auto"/>
              <w:right w:val="single" w:sz="4" w:space="0" w:color="auto"/>
            </w:tcBorders>
            <w:shd w:val="clear" w:color="auto" w:fill="auto"/>
            <w:noWrap/>
            <w:vAlign w:val="center"/>
            <w:hideMark/>
          </w:tcPr>
          <w:p w14:paraId="631B1C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2264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E1B0BF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57FE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86</w:t>
            </w:r>
          </w:p>
        </w:tc>
        <w:tc>
          <w:tcPr>
            <w:tcW w:w="425" w:type="pct"/>
            <w:tcBorders>
              <w:top w:val="nil"/>
              <w:left w:val="nil"/>
              <w:bottom w:val="single" w:sz="4" w:space="0" w:color="auto"/>
              <w:right w:val="single" w:sz="4" w:space="0" w:color="auto"/>
            </w:tcBorders>
            <w:shd w:val="clear" w:color="auto" w:fill="auto"/>
            <w:noWrap/>
            <w:vAlign w:val="center"/>
            <w:hideMark/>
          </w:tcPr>
          <w:p w14:paraId="6DCF3F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42D422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189</w:t>
            </w:r>
          </w:p>
        </w:tc>
        <w:tc>
          <w:tcPr>
            <w:tcW w:w="748" w:type="pct"/>
            <w:tcBorders>
              <w:top w:val="nil"/>
              <w:left w:val="nil"/>
              <w:bottom w:val="single" w:sz="4" w:space="0" w:color="auto"/>
              <w:right w:val="single" w:sz="4" w:space="0" w:color="auto"/>
            </w:tcBorders>
            <w:shd w:val="clear" w:color="auto" w:fill="auto"/>
            <w:noWrap/>
            <w:vAlign w:val="center"/>
            <w:hideMark/>
          </w:tcPr>
          <w:p w14:paraId="5F487C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7AED51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7D4E78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467800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04BAFA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41A2E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B6D80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DE15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DD72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368AC8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5349A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31E80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EA6C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87</w:t>
            </w:r>
          </w:p>
        </w:tc>
        <w:tc>
          <w:tcPr>
            <w:tcW w:w="425" w:type="pct"/>
            <w:tcBorders>
              <w:top w:val="nil"/>
              <w:left w:val="nil"/>
              <w:bottom w:val="single" w:sz="4" w:space="0" w:color="auto"/>
              <w:right w:val="single" w:sz="4" w:space="0" w:color="auto"/>
            </w:tcBorders>
            <w:shd w:val="clear" w:color="auto" w:fill="auto"/>
            <w:noWrap/>
            <w:vAlign w:val="center"/>
            <w:hideMark/>
          </w:tcPr>
          <w:p w14:paraId="5E524D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167EF5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190</w:t>
            </w:r>
          </w:p>
        </w:tc>
        <w:tc>
          <w:tcPr>
            <w:tcW w:w="748" w:type="pct"/>
            <w:tcBorders>
              <w:top w:val="nil"/>
              <w:left w:val="nil"/>
              <w:bottom w:val="single" w:sz="4" w:space="0" w:color="auto"/>
              <w:right w:val="single" w:sz="4" w:space="0" w:color="auto"/>
            </w:tcBorders>
            <w:shd w:val="clear" w:color="auto" w:fill="auto"/>
            <w:noWrap/>
            <w:vAlign w:val="center"/>
            <w:hideMark/>
          </w:tcPr>
          <w:p w14:paraId="1F9590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47DAE5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33A63E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0BADFA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2C6773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7C1ED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CDFA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A1FCA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0A7CA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002250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717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96C408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9EC5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88</w:t>
            </w:r>
          </w:p>
        </w:tc>
        <w:tc>
          <w:tcPr>
            <w:tcW w:w="425" w:type="pct"/>
            <w:tcBorders>
              <w:top w:val="nil"/>
              <w:left w:val="nil"/>
              <w:bottom w:val="single" w:sz="4" w:space="0" w:color="auto"/>
              <w:right w:val="single" w:sz="4" w:space="0" w:color="auto"/>
            </w:tcBorders>
            <w:shd w:val="clear" w:color="auto" w:fill="auto"/>
            <w:noWrap/>
            <w:vAlign w:val="center"/>
            <w:hideMark/>
          </w:tcPr>
          <w:p w14:paraId="3E024C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7945FD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191</w:t>
            </w:r>
          </w:p>
        </w:tc>
        <w:tc>
          <w:tcPr>
            <w:tcW w:w="748" w:type="pct"/>
            <w:tcBorders>
              <w:top w:val="nil"/>
              <w:left w:val="nil"/>
              <w:bottom w:val="single" w:sz="4" w:space="0" w:color="auto"/>
              <w:right w:val="single" w:sz="4" w:space="0" w:color="auto"/>
            </w:tcBorders>
            <w:shd w:val="clear" w:color="auto" w:fill="auto"/>
            <w:noWrap/>
            <w:vAlign w:val="center"/>
            <w:hideMark/>
          </w:tcPr>
          <w:p w14:paraId="0D1027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3FB648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4EF80F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1D8581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25B2D6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8DD11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3E4CE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BD04B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0EFF2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002FAB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D214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63D44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8F3EC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89</w:t>
            </w:r>
          </w:p>
        </w:tc>
        <w:tc>
          <w:tcPr>
            <w:tcW w:w="425" w:type="pct"/>
            <w:tcBorders>
              <w:top w:val="nil"/>
              <w:left w:val="nil"/>
              <w:bottom w:val="single" w:sz="4" w:space="0" w:color="auto"/>
              <w:right w:val="single" w:sz="4" w:space="0" w:color="auto"/>
            </w:tcBorders>
            <w:shd w:val="clear" w:color="auto" w:fill="auto"/>
            <w:noWrap/>
            <w:vAlign w:val="center"/>
            <w:hideMark/>
          </w:tcPr>
          <w:p w14:paraId="50C507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31CDDA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192</w:t>
            </w:r>
          </w:p>
        </w:tc>
        <w:tc>
          <w:tcPr>
            <w:tcW w:w="748" w:type="pct"/>
            <w:tcBorders>
              <w:top w:val="nil"/>
              <w:left w:val="nil"/>
              <w:bottom w:val="single" w:sz="4" w:space="0" w:color="auto"/>
              <w:right w:val="single" w:sz="4" w:space="0" w:color="auto"/>
            </w:tcBorders>
            <w:shd w:val="clear" w:color="auto" w:fill="auto"/>
            <w:noWrap/>
            <w:vAlign w:val="center"/>
            <w:hideMark/>
          </w:tcPr>
          <w:p w14:paraId="414909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2A00A0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750E71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46275B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6EE0F0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666A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20454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B354F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74A03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5D643D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988E2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2CFB74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D38F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90</w:t>
            </w:r>
          </w:p>
        </w:tc>
        <w:tc>
          <w:tcPr>
            <w:tcW w:w="425" w:type="pct"/>
            <w:tcBorders>
              <w:top w:val="nil"/>
              <w:left w:val="nil"/>
              <w:bottom w:val="single" w:sz="4" w:space="0" w:color="auto"/>
              <w:right w:val="single" w:sz="4" w:space="0" w:color="auto"/>
            </w:tcBorders>
            <w:shd w:val="clear" w:color="auto" w:fill="auto"/>
            <w:noWrap/>
            <w:vAlign w:val="center"/>
            <w:hideMark/>
          </w:tcPr>
          <w:p w14:paraId="3A3D5D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5F2DB2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193</w:t>
            </w:r>
          </w:p>
        </w:tc>
        <w:tc>
          <w:tcPr>
            <w:tcW w:w="748" w:type="pct"/>
            <w:tcBorders>
              <w:top w:val="nil"/>
              <w:left w:val="nil"/>
              <w:bottom w:val="single" w:sz="4" w:space="0" w:color="auto"/>
              <w:right w:val="single" w:sz="4" w:space="0" w:color="auto"/>
            </w:tcBorders>
            <w:shd w:val="clear" w:color="auto" w:fill="auto"/>
            <w:noWrap/>
            <w:vAlign w:val="center"/>
            <w:hideMark/>
          </w:tcPr>
          <w:p w14:paraId="772639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10877B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389312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7D384D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741435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470D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EE0B1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0526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93A7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093CD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148D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32A54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5B778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91</w:t>
            </w:r>
          </w:p>
        </w:tc>
        <w:tc>
          <w:tcPr>
            <w:tcW w:w="425" w:type="pct"/>
            <w:tcBorders>
              <w:top w:val="nil"/>
              <w:left w:val="nil"/>
              <w:bottom w:val="single" w:sz="4" w:space="0" w:color="auto"/>
              <w:right w:val="single" w:sz="4" w:space="0" w:color="auto"/>
            </w:tcBorders>
            <w:shd w:val="clear" w:color="auto" w:fill="auto"/>
            <w:noWrap/>
            <w:vAlign w:val="center"/>
            <w:hideMark/>
          </w:tcPr>
          <w:p w14:paraId="7A923F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579A69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194</w:t>
            </w:r>
          </w:p>
        </w:tc>
        <w:tc>
          <w:tcPr>
            <w:tcW w:w="748" w:type="pct"/>
            <w:tcBorders>
              <w:top w:val="nil"/>
              <w:left w:val="nil"/>
              <w:bottom w:val="single" w:sz="4" w:space="0" w:color="auto"/>
              <w:right w:val="single" w:sz="4" w:space="0" w:color="auto"/>
            </w:tcBorders>
            <w:shd w:val="clear" w:color="auto" w:fill="auto"/>
            <w:noWrap/>
            <w:vAlign w:val="center"/>
            <w:hideMark/>
          </w:tcPr>
          <w:p w14:paraId="59DC19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6BD7AB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4BEDD7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7E7D04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1D1DD1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BF95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75729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5EA8F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9AD9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99128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0CCFD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5685C1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A0495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w:t>
            </w:r>
          </w:p>
        </w:tc>
        <w:tc>
          <w:tcPr>
            <w:tcW w:w="425" w:type="pct"/>
            <w:tcBorders>
              <w:top w:val="nil"/>
              <w:left w:val="nil"/>
              <w:bottom w:val="single" w:sz="4" w:space="0" w:color="auto"/>
              <w:right w:val="single" w:sz="4" w:space="0" w:color="auto"/>
            </w:tcBorders>
            <w:shd w:val="clear" w:color="auto" w:fill="auto"/>
            <w:noWrap/>
            <w:vAlign w:val="center"/>
            <w:hideMark/>
          </w:tcPr>
          <w:p w14:paraId="1CDB51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24DD6A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195</w:t>
            </w:r>
          </w:p>
        </w:tc>
        <w:tc>
          <w:tcPr>
            <w:tcW w:w="748" w:type="pct"/>
            <w:tcBorders>
              <w:top w:val="nil"/>
              <w:left w:val="nil"/>
              <w:bottom w:val="single" w:sz="4" w:space="0" w:color="auto"/>
              <w:right w:val="single" w:sz="4" w:space="0" w:color="auto"/>
            </w:tcBorders>
            <w:shd w:val="clear" w:color="auto" w:fill="auto"/>
            <w:noWrap/>
            <w:vAlign w:val="center"/>
            <w:hideMark/>
          </w:tcPr>
          <w:p w14:paraId="5D5172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189B6B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1D7C25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3EC5D2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46398B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8B0C4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073A7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EEE6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B1ACF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2E9826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E0874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6792CD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A178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w:t>
            </w:r>
          </w:p>
        </w:tc>
        <w:tc>
          <w:tcPr>
            <w:tcW w:w="425" w:type="pct"/>
            <w:tcBorders>
              <w:top w:val="nil"/>
              <w:left w:val="nil"/>
              <w:bottom w:val="single" w:sz="4" w:space="0" w:color="auto"/>
              <w:right w:val="single" w:sz="4" w:space="0" w:color="auto"/>
            </w:tcBorders>
            <w:shd w:val="clear" w:color="auto" w:fill="auto"/>
            <w:noWrap/>
            <w:vAlign w:val="center"/>
            <w:hideMark/>
          </w:tcPr>
          <w:p w14:paraId="009BB5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7093E8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196</w:t>
            </w:r>
          </w:p>
        </w:tc>
        <w:tc>
          <w:tcPr>
            <w:tcW w:w="748" w:type="pct"/>
            <w:tcBorders>
              <w:top w:val="nil"/>
              <w:left w:val="nil"/>
              <w:bottom w:val="single" w:sz="4" w:space="0" w:color="auto"/>
              <w:right w:val="single" w:sz="4" w:space="0" w:color="auto"/>
            </w:tcBorders>
            <w:shd w:val="clear" w:color="auto" w:fill="auto"/>
            <w:noWrap/>
            <w:vAlign w:val="center"/>
            <w:hideMark/>
          </w:tcPr>
          <w:p w14:paraId="755CE8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084D98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23E81C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1A878B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5CF194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E2B9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E6A9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A0239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6B3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5A79D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A428F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806CF6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1BB18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94</w:t>
            </w:r>
          </w:p>
        </w:tc>
        <w:tc>
          <w:tcPr>
            <w:tcW w:w="425" w:type="pct"/>
            <w:tcBorders>
              <w:top w:val="nil"/>
              <w:left w:val="nil"/>
              <w:bottom w:val="single" w:sz="4" w:space="0" w:color="auto"/>
              <w:right w:val="single" w:sz="4" w:space="0" w:color="auto"/>
            </w:tcBorders>
            <w:shd w:val="clear" w:color="auto" w:fill="auto"/>
            <w:noWrap/>
            <w:vAlign w:val="center"/>
            <w:hideMark/>
          </w:tcPr>
          <w:p w14:paraId="01AC22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43AD4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197</w:t>
            </w:r>
          </w:p>
        </w:tc>
        <w:tc>
          <w:tcPr>
            <w:tcW w:w="748" w:type="pct"/>
            <w:tcBorders>
              <w:top w:val="nil"/>
              <w:left w:val="nil"/>
              <w:bottom w:val="single" w:sz="4" w:space="0" w:color="auto"/>
              <w:right w:val="single" w:sz="4" w:space="0" w:color="auto"/>
            </w:tcBorders>
            <w:shd w:val="clear" w:color="auto" w:fill="auto"/>
            <w:noWrap/>
            <w:vAlign w:val="center"/>
            <w:hideMark/>
          </w:tcPr>
          <w:p w14:paraId="6A19A9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759A7B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428CC9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2E2A9F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3447F3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75023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87A7A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DC19E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EAC2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4399F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1B3C1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E57BF4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84FD6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95</w:t>
            </w:r>
          </w:p>
        </w:tc>
        <w:tc>
          <w:tcPr>
            <w:tcW w:w="425" w:type="pct"/>
            <w:tcBorders>
              <w:top w:val="nil"/>
              <w:left w:val="nil"/>
              <w:bottom w:val="single" w:sz="4" w:space="0" w:color="auto"/>
              <w:right w:val="single" w:sz="4" w:space="0" w:color="auto"/>
            </w:tcBorders>
            <w:shd w:val="clear" w:color="auto" w:fill="auto"/>
            <w:noWrap/>
            <w:vAlign w:val="center"/>
            <w:hideMark/>
          </w:tcPr>
          <w:p w14:paraId="59F21C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383464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198</w:t>
            </w:r>
          </w:p>
        </w:tc>
        <w:tc>
          <w:tcPr>
            <w:tcW w:w="748" w:type="pct"/>
            <w:tcBorders>
              <w:top w:val="nil"/>
              <w:left w:val="nil"/>
              <w:bottom w:val="single" w:sz="4" w:space="0" w:color="auto"/>
              <w:right w:val="single" w:sz="4" w:space="0" w:color="auto"/>
            </w:tcBorders>
            <w:shd w:val="clear" w:color="auto" w:fill="auto"/>
            <w:noWrap/>
            <w:vAlign w:val="center"/>
            <w:hideMark/>
          </w:tcPr>
          <w:p w14:paraId="4D0BFA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5F9499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62E2B6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2E7781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39B7D4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573A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97B6F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F7576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84794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7D1325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29738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B3AF1B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5126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96</w:t>
            </w:r>
          </w:p>
        </w:tc>
        <w:tc>
          <w:tcPr>
            <w:tcW w:w="425" w:type="pct"/>
            <w:tcBorders>
              <w:top w:val="nil"/>
              <w:left w:val="nil"/>
              <w:bottom w:val="single" w:sz="4" w:space="0" w:color="auto"/>
              <w:right w:val="single" w:sz="4" w:space="0" w:color="auto"/>
            </w:tcBorders>
            <w:shd w:val="clear" w:color="auto" w:fill="auto"/>
            <w:noWrap/>
            <w:vAlign w:val="center"/>
            <w:hideMark/>
          </w:tcPr>
          <w:p w14:paraId="2F369A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5CC4CF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199</w:t>
            </w:r>
          </w:p>
        </w:tc>
        <w:tc>
          <w:tcPr>
            <w:tcW w:w="748" w:type="pct"/>
            <w:tcBorders>
              <w:top w:val="nil"/>
              <w:left w:val="nil"/>
              <w:bottom w:val="single" w:sz="4" w:space="0" w:color="auto"/>
              <w:right w:val="single" w:sz="4" w:space="0" w:color="auto"/>
            </w:tcBorders>
            <w:shd w:val="clear" w:color="auto" w:fill="auto"/>
            <w:noWrap/>
            <w:vAlign w:val="center"/>
            <w:hideMark/>
          </w:tcPr>
          <w:p w14:paraId="056C06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1C419A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1BC7E6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5EE8D7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25B0AC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5E747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49FC1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FCC85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41774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2E58C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42C2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B8F1A8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F584B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w:t>
            </w:r>
          </w:p>
        </w:tc>
        <w:tc>
          <w:tcPr>
            <w:tcW w:w="425" w:type="pct"/>
            <w:tcBorders>
              <w:top w:val="nil"/>
              <w:left w:val="nil"/>
              <w:bottom w:val="single" w:sz="4" w:space="0" w:color="auto"/>
              <w:right w:val="single" w:sz="4" w:space="0" w:color="auto"/>
            </w:tcBorders>
            <w:shd w:val="clear" w:color="auto" w:fill="auto"/>
            <w:noWrap/>
            <w:vAlign w:val="center"/>
            <w:hideMark/>
          </w:tcPr>
          <w:p w14:paraId="694433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7883FF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200</w:t>
            </w:r>
          </w:p>
        </w:tc>
        <w:tc>
          <w:tcPr>
            <w:tcW w:w="748" w:type="pct"/>
            <w:tcBorders>
              <w:top w:val="nil"/>
              <w:left w:val="nil"/>
              <w:bottom w:val="single" w:sz="4" w:space="0" w:color="auto"/>
              <w:right w:val="single" w:sz="4" w:space="0" w:color="auto"/>
            </w:tcBorders>
            <w:shd w:val="clear" w:color="auto" w:fill="auto"/>
            <w:noWrap/>
            <w:vAlign w:val="center"/>
            <w:hideMark/>
          </w:tcPr>
          <w:p w14:paraId="7AEF10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404E32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12EC74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143DA1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1B7AA6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B449C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2266A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DBA8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D02D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0468AF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200C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72C635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BFA61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98</w:t>
            </w:r>
          </w:p>
        </w:tc>
        <w:tc>
          <w:tcPr>
            <w:tcW w:w="425" w:type="pct"/>
            <w:tcBorders>
              <w:top w:val="nil"/>
              <w:left w:val="nil"/>
              <w:bottom w:val="single" w:sz="4" w:space="0" w:color="auto"/>
              <w:right w:val="single" w:sz="4" w:space="0" w:color="auto"/>
            </w:tcBorders>
            <w:shd w:val="clear" w:color="auto" w:fill="auto"/>
            <w:noWrap/>
            <w:vAlign w:val="center"/>
            <w:hideMark/>
          </w:tcPr>
          <w:p w14:paraId="5F6AE5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22E6CF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201</w:t>
            </w:r>
          </w:p>
        </w:tc>
        <w:tc>
          <w:tcPr>
            <w:tcW w:w="748" w:type="pct"/>
            <w:tcBorders>
              <w:top w:val="nil"/>
              <w:left w:val="nil"/>
              <w:bottom w:val="single" w:sz="4" w:space="0" w:color="auto"/>
              <w:right w:val="single" w:sz="4" w:space="0" w:color="auto"/>
            </w:tcBorders>
            <w:shd w:val="clear" w:color="auto" w:fill="auto"/>
            <w:noWrap/>
            <w:vAlign w:val="center"/>
            <w:hideMark/>
          </w:tcPr>
          <w:p w14:paraId="0BC3BC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6F222D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0D40DB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0C3C96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0B56FC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0F3B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A7749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D4895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498F3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AD1AA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768D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D37F84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CED0D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99</w:t>
            </w:r>
          </w:p>
        </w:tc>
        <w:tc>
          <w:tcPr>
            <w:tcW w:w="425" w:type="pct"/>
            <w:tcBorders>
              <w:top w:val="nil"/>
              <w:left w:val="nil"/>
              <w:bottom w:val="single" w:sz="4" w:space="0" w:color="auto"/>
              <w:right w:val="single" w:sz="4" w:space="0" w:color="auto"/>
            </w:tcBorders>
            <w:shd w:val="clear" w:color="auto" w:fill="auto"/>
            <w:noWrap/>
            <w:vAlign w:val="center"/>
            <w:hideMark/>
          </w:tcPr>
          <w:p w14:paraId="5D28E7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053BE4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202</w:t>
            </w:r>
          </w:p>
        </w:tc>
        <w:tc>
          <w:tcPr>
            <w:tcW w:w="748" w:type="pct"/>
            <w:tcBorders>
              <w:top w:val="nil"/>
              <w:left w:val="nil"/>
              <w:bottom w:val="single" w:sz="4" w:space="0" w:color="auto"/>
              <w:right w:val="single" w:sz="4" w:space="0" w:color="auto"/>
            </w:tcBorders>
            <w:shd w:val="clear" w:color="auto" w:fill="auto"/>
            <w:noWrap/>
            <w:vAlign w:val="center"/>
            <w:hideMark/>
          </w:tcPr>
          <w:p w14:paraId="65B9FE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2B62AC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037DFC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134A0D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1AF6FB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01FBF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D14C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08A71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A332D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0857FF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2F071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2E5401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73CC3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100</w:t>
            </w:r>
          </w:p>
        </w:tc>
        <w:tc>
          <w:tcPr>
            <w:tcW w:w="425" w:type="pct"/>
            <w:tcBorders>
              <w:top w:val="nil"/>
              <w:left w:val="nil"/>
              <w:bottom w:val="single" w:sz="4" w:space="0" w:color="auto"/>
              <w:right w:val="single" w:sz="4" w:space="0" w:color="auto"/>
            </w:tcBorders>
            <w:shd w:val="clear" w:color="auto" w:fill="auto"/>
            <w:noWrap/>
            <w:vAlign w:val="center"/>
            <w:hideMark/>
          </w:tcPr>
          <w:p w14:paraId="71218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w:t>
            </w:r>
          </w:p>
        </w:tc>
        <w:tc>
          <w:tcPr>
            <w:tcW w:w="229" w:type="pct"/>
            <w:tcBorders>
              <w:top w:val="nil"/>
              <w:left w:val="nil"/>
              <w:bottom w:val="single" w:sz="4" w:space="0" w:color="auto"/>
              <w:right w:val="single" w:sz="4" w:space="0" w:color="auto"/>
            </w:tcBorders>
            <w:shd w:val="clear" w:color="auto" w:fill="auto"/>
            <w:noWrap/>
            <w:vAlign w:val="center"/>
            <w:hideMark/>
          </w:tcPr>
          <w:p w14:paraId="2ECB5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203</w:t>
            </w:r>
          </w:p>
        </w:tc>
        <w:tc>
          <w:tcPr>
            <w:tcW w:w="748" w:type="pct"/>
            <w:tcBorders>
              <w:top w:val="nil"/>
              <w:left w:val="nil"/>
              <w:bottom w:val="single" w:sz="4" w:space="0" w:color="auto"/>
              <w:right w:val="single" w:sz="4" w:space="0" w:color="auto"/>
            </w:tcBorders>
            <w:shd w:val="clear" w:color="auto" w:fill="auto"/>
            <w:noWrap/>
            <w:vAlign w:val="center"/>
            <w:hideMark/>
          </w:tcPr>
          <w:p w14:paraId="4AEF03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Celigów PGR</w:t>
            </w:r>
          </w:p>
        </w:tc>
        <w:tc>
          <w:tcPr>
            <w:tcW w:w="381" w:type="pct"/>
            <w:tcBorders>
              <w:top w:val="nil"/>
              <w:left w:val="nil"/>
              <w:bottom w:val="single" w:sz="4" w:space="0" w:color="auto"/>
              <w:right w:val="single" w:sz="4" w:space="0" w:color="auto"/>
            </w:tcBorders>
            <w:shd w:val="clear" w:color="auto" w:fill="auto"/>
            <w:noWrap/>
            <w:vAlign w:val="center"/>
            <w:hideMark/>
          </w:tcPr>
          <w:p w14:paraId="4E69F6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2-0867</w:t>
            </w:r>
          </w:p>
        </w:tc>
        <w:tc>
          <w:tcPr>
            <w:tcW w:w="340" w:type="pct"/>
            <w:tcBorders>
              <w:top w:val="nil"/>
              <w:left w:val="nil"/>
              <w:bottom w:val="single" w:sz="4" w:space="0" w:color="auto"/>
              <w:right w:val="single" w:sz="4" w:space="0" w:color="auto"/>
            </w:tcBorders>
            <w:shd w:val="clear" w:color="auto" w:fill="auto"/>
            <w:noWrap/>
            <w:vAlign w:val="center"/>
            <w:hideMark/>
          </w:tcPr>
          <w:p w14:paraId="5215DD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83601444</w:t>
            </w:r>
          </w:p>
        </w:tc>
        <w:tc>
          <w:tcPr>
            <w:tcW w:w="457" w:type="pct"/>
            <w:tcBorders>
              <w:top w:val="nil"/>
              <w:left w:val="nil"/>
              <w:bottom w:val="single" w:sz="4" w:space="0" w:color="auto"/>
              <w:right w:val="single" w:sz="4" w:space="0" w:color="auto"/>
            </w:tcBorders>
            <w:shd w:val="clear" w:color="auto" w:fill="auto"/>
            <w:noWrap/>
            <w:vAlign w:val="center"/>
            <w:hideMark/>
          </w:tcPr>
          <w:p w14:paraId="2BEF0B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590543540200167753</w:t>
            </w:r>
          </w:p>
        </w:tc>
        <w:tc>
          <w:tcPr>
            <w:tcW w:w="234" w:type="pct"/>
            <w:tcBorders>
              <w:top w:val="nil"/>
              <w:left w:val="nil"/>
              <w:bottom w:val="single" w:sz="4" w:space="0" w:color="auto"/>
              <w:right w:val="single" w:sz="4" w:space="0" w:color="auto"/>
            </w:tcBorders>
            <w:shd w:val="clear" w:color="auto" w:fill="auto"/>
            <w:noWrap/>
            <w:vAlign w:val="center"/>
            <w:hideMark/>
          </w:tcPr>
          <w:p w14:paraId="0C8643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5EB08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4BF08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AF71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8ABE0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24DF54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6B042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98F4C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FD82E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101</w:t>
            </w:r>
          </w:p>
        </w:tc>
        <w:tc>
          <w:tcPr>
            <w:tcW w:w="425" w:type="pct"/>
            <w:tcBorders>
              <w:top w:val="nil"/>
              <w:left w:val="nil"/>
              <w:bottom w:val="single" w:sz="4" w:space="0" w:color="auto"/>
              <w:right w:val="single" w:sz="4" w:space="0" w:color="auto"/>
            </w:tcBorders>
            <w:shd w:val="clear" w:color="auto" w:fill="auto"/>
            <w:noWrap/>
            <w:vAlign w:val="center"/>
            <w:hideMark/>
          </w:tcPr>
          <w:p w14:paraId="637E0D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75D87E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276</w:t>
            </w:r>
          </w:p>
        </w:tc>
        <w:tc>
          <w:tcPr>
            <w:tcW w:w="748" w:type="pct"/>
            <w:tcBorders>
              <w:top w:val="nil"/>
              <w:left w:val="nil"/>
              <w:bottom w:val="single" w:sz="4" w:space="0" w:color="auto"/>
              <w:right w:val="single" w:sz="4" w:space="0" w:color="auto"/>
            </w:tcBorders>
            <w:shd w:val="clear" w:color="auto" w:fill="auto"/>
            <w:noWrap/>
            <w:vAlign w:val="center"/>
            <w:hideMark/>
          </w:tcPr>
          <w:p w14:paraId="0D856B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526B46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7873C6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0C8918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026CC1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14FF0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2C878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FCC0E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636D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B72AE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99A6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EEFB53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F25A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102</w:t>
            </w:r>
          </w:p>
        </w:tc>
        <w:tc>
          <w:tcPr>
            <w:tcW w:w="425" w:type="pct"/>
            <w:tcBorders>
              <w:top w:val="nil"/>
              <w:left w:val="nil"/>
              <w:bottom w:val="single" w:sz="4" w:space="0" w:color="auto"/>
              <w:right w:val="single" w:sz="4" w:space="0" w:color="auto"/>
            </w:tcBorders>
            <w:shd w:val="clear" w:color="auto" w:fill="auto"/>
            <w:noWrap/>
            <w:vAlign w:val="center"/>
            <w:hideMark/>
          </w:tcPr>
          <w:p w14:paraId="6081A2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838D8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277</w:t>
            </w:r>
          </w:p>
        </w:tc>
        <w:tc>
          <w:tcPr>
            <w:tcW w:w="748" w:type="pct"/>
            <w:tcBorders>
              <w:top w:val="nil"/>
              <w:left w:val="nil"/>
              <w:bottom w:val="single" w:sz="4" w:space="0" w:color="auto"/>
              <w:right w:val="single" w:sz="4" w:space="0" w:color="auto"/>
            </w:tcBorders>
            <w:shd w:val="clear" w:color="auto" w:fill="auto"/>
            <w:noWrap/>
            <w:vAlign w:val="center"/>
            <w:hideMark/>
          </w:tcPr>
          <w:p w14:paraId="67CAC3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68AEFE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1C58DF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187D80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21C8AA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A3E90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D4ACD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CB0A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D63ED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D9FE7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A8F1A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82DA58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D06D0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103</w:t>
            </w:r>
          </w:p>
        </w:tc>
        <w:tc>
          <w:tcPr>
            <w:tcW w:w="425" w:type="pct"/>
            <w:tcBorders>
              <w:top w:val="nil"/>
              <w:left w:val="nil"/>
              <w:bottom w:val="single" w:sz="4" w:space="0" w:color="auto"/>
              <w:right w:val="single" w:sz="4" w:space="0" w:color="auto"/>
            </w:tcBorders>
            <w:shd w:val="clear" w:color="auto" w:fill="auto"/>
            <w:noWrap/>
            <w:vAlign w:val="center"/>
            <w:hideMark/>
          </w:tcPr>
          <w:p w14:paraId="79788A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05B85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278</w:t>
            </w:r>
          </w:p>
        </w:tc>
        <w:tc>
          <w:tcPr>
            <w:tcW w:w="748" w:type="pct"/>
            <w:tcBorders>
              <w:top w:val="nil"/>
              <w:left w:val="nil"/>
              <w:bottom w:val="single" w:sz="4" w:space="0" w:color="auto"/>
              <w:right w:val="single" w:sz="4" w:space="0" w:color="auto"/>
            </w:tcBorders>
            <w:shd w:val="clear" w:color="auto" w:fill="auto"/>
            <w:noWrap/>
            <w:vAlign w:val="center"/>
            <w:hideMark/>
          </w:tcPr>
          <w:p w14:paraId="721D3C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66A3A2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2E924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3C3004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191783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614AC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230B6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1C79E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0DDE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9114C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7B650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F58E66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3449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104</w:t>
            </w:r>
          </w:p>
        </w:tc>
        <w:tc>
          <w:tcPr>
            <w:tcW w:w="425" w:type="pct"/>
            <w:tcBorders>
              <w:top w:val="nil"/>
              <w:left w:val="nil"/>
              <w:bottom w:val="single" w:sz="4" w:space="0" w:color="auto"/>
              <w:right w:val="single" w:sz="4" w:space="0" w:color="auto"/>
            </w:tcBorders>
            <w:shd w:val="clear" w:color="auto" w:fill="auto"/>
            <w:noWrap/>
            <w:vAlign w:val="center"/>
            <w:hideMark/>
          </w:tcPr>
          <w:p w14:paraId="32F62B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90288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279</w:t>
            </w:r>
          </w:p>
        </w:tc>
        <w:tc>
          <w:tcPr>
            <w:tcW w:w="748" w:type="pct"/>
            <w:tcBorders>
              <w:top w:val="nil"/>
              <w:left w:val="nil"/>
              <w:bottom w:val="single" w:sz="4" w:space="0" w:color="auto"/>
              <w:right w:val="single" w:sz="4" w:space="0" w:color="auto"/>
            </w:tcBorders>
            <w:shd w:val="clear" w:color="auto" w:fill="auto"/>
            <w:noWrap/>
            <w:vAlign w:val="center"/>
            <w:hideMark/>
          </w:tcPr>
          <w:p w14:paraId="613ED0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41C2B8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66295F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5C4B06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45505C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6F9BA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587A5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DE2F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9C0E8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8A49F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E8F02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1F37C5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08B8C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105</w:t>
            </w:r>
          </w:p>
        </w:tc>
        <w:tc>
          <w:tcPr>
            <w:tcW w:w="425" w:type="pct"/>
            <w:tcBorders>
              <w:top w:val="nil"/>
              <w:left w:val="nil"/>
              <w:bottom w:val="single" w:sz="4" w:space="0" w:color="auto"/>
              <w:right w:val="single" w:sz="4" w:space="0" w:color="auto"/>
            </w:tcBorders>
            <w:shd w:val="clear" w:color="auto" w:fill="auto"/>
            <w:noWrap/>
            <w:vAlign w:val="center"/>
            <w:hideMark/>
          </w:tcPr>
          <w:p w14:paraId="3487D2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59A2FF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280</w:t>
            </w:r>
          </w:p>
        </w:tc>
        <w:tc>
          <w:tcPr>
            <w:tcW w:w="748" w:type="pct"/>
            <w:tcBorders>
              <w:top w:val="nil"/>
              <w:left w:val="nil"/>
              <w:bottom w:val="single" w:sz="4" w:space="0" w:color="auto"/>
              <w:right w:val="single" w:sz="4" w:space="0" w:color="auto"/>
            </w:tcBorders>
            <w:shd w:val="clear" w:color="auto" w:fill="auto"/>
            <w:noWrap/>
            <w:vAlign w:val="center"/>
            <w:hideMark/>
          </w:tcPr>
          <w:p w14:paraId="5D2F74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008DF3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60B44F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004912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0E5C10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CF164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39B0A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E44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9840B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9B2C6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A802A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FC765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F598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106</w:t>
            </w:r>
          </w:p>
        </w:tc>
        <w:tc>
          <w:tcPr>
            <w:tcW w:w="425" w:type="pct"/>
            <w:tcBorders>
              <w:top w:val="nil"/>
              <w:left w:val="nil"/>
              <w:bottom w:val="single" w:sz="4" w:space="0" w:color="auto"/>
              <w:right w:val="single" w:sz="4" w:space="0" w:color="auto"/>
            </w:tcBorders>
            <w:shd w:val="clear" w:color="auto" w:fill="auto"/>
            <w:noWrap/>
            <w:vAlign w:val="center"/>
            <w:hideMark/>
          </w:tcPr>
          <w:p w14:paraId="2CDDD0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54993E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281</w:t>
            </w:r>
          </w:p>
        </w:tc>
        <w:tc>
          <w:tcPr>
            <w:tcW w:w="748" w:type="pct"/>
            <w:tcBorders>
              <w:top w:val="nil"/>
              <w:left w:val="nil"/>
              <w:bottom w:val="single" w:sz="4" w:space="0" w:color="auto"/>
              <w:right w:val="single" w:sz="4" w:space="0" w:color="auto"/>
            </w:tcBorders>
            <w:shd w:val="clear" w:color="auto" w:fill="auto"/>
            <w:noWrap/>
            <w:vAlign w:val="center"/>
            <w:hideMark/>
          </w:tcPr>
          <w:p w14:paraId="16054C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646067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616622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264456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26BABD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4FBAE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6035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40303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2A807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3359B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A8B7B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DE8ABA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53DE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107</w:t>
            </w:r>
          </w:p>
        </w:tc>
        <w:tc>
          <w:tcPr>
            <w:tcW w:w="425" w:type="pct"/>
            <w:tcBorders>
              <w:top w:val="nil"/>
              <w:left w:val="nil"/>
              <w:bottom w:val="single" w:sz="4" w:space="0" w:color="auto"/>
              <w:right w:val="single" w:sz="4" w:space="0" w:color="auto"/>
            </w:tcBorders>
            <w:shd w:val="clear" w:color="auto" w:fill="auto"/>
            <w:noWrap/>
            <w:vAlign w:val="center"/>
            <w:hideMark/>
          </w:tcPr>
          <w:p w14:paraId="1779EC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3B7637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282</w:t>
            </w:r>
          </w:p>
        </w:tc>
        <w:tc>
          <w:tcPr>
            <w:tcW w:w="748" w:type="pct"/>
            <w:tcBorders>
              <w:top w:val="nil"/>
              <w:left w:val="nil"/>
              <w:bottom w:val="single" w:sz="4" w:space="0" w:color="auto"/>
              <w:right w:val="single" w:sz="4" w:space="0" w:color="auto"/>
            </w:tcBorders>
            <w:shd w:val="clear" w:color="auto" w:fill="auto"/>
            <w:noWrap/>
            <w:vAlign w:val="center"/>
            <w:hideMark/>
          </w:tcPr>
          <w:p w14:paraId="41313B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18C1CD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5E038E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497E77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13BF24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DA4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F152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DF5A2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7950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0221E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07CA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E83885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0E5B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108</w:t>
            </w:r>
          </w:p>
        </w:tc>
        <w:tc>
          <w:tcPr>
            <w:tcW w:w="425" w:type="pct"/>
            <w:tcBorders>
              <w:top w:val="nil"/>
              <w:left w:val="nil"/>
              <w:bottom w:val="single" w:sz="4" w:space="0" w:color="auto"/>
              <w:right w:val="single" w:sz="4" w:space="0" w:color="auto"/>
            </w:tcBorders>
            <w:shd w:val="clear" w:color="auto" w:fill="auto"/>
            <w:noWrap/>
            <w:vAlign w:val="center"/>
            <w:hideMark/>
          </w:tcPr>
          <w:p w14:paraId="3BD411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51AA41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283</w:t>
            </w:r>
          </w:p>
        </w:tc>
        <w:tc>
          <w:tcPr>
            <w:tcW w:w="748" w:type="pct"/>
            <w:tcBorders>
              <w:top w:val="nil"/>
              <w:left w:val="nil"/>
              <w:bottom w:val="single" w:sz="4" w:space="0" w:color="auto"/>
              <w:right w:val="single" w:sz="4" w:space="0" w:color="auto"/>
            </w:tcBorders>
            <w:shd w:val="clear" w:color="auto" w:fill="auto"/>
            <w:noWrap/>
            <w:vAlign w:val="center"/>
            <w:hideMark/>
          </w:tcPr>
          <w:p w14:paraId="0BAEE1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 xml:space="preserve">Głuchów </w:t>
            </w:r>
            <w:proofErr w:type="spellStart"/>
            <w:r w:rsidRPr="000F3141">
              <w:rPr>
                <w:rFonts w:asciiTheme="minorHAnsi" w:eastAsia="Times New Roman" w:hAnsiTheme="minorHAnsi" w:cstheme="minorHAnsi"/>
                <w:color w:val="000000"/>
                <w:sz w:val="16"/>
                <w:szCs w:val="16"/>
                <w:lang w:eastAsia="pl-PL"/>
              </w:rPr>
              <w:t>P.O.M.Głuchów</w:t>
            </w:r>
            <w:proofErr w:type="spellEnd"/>
            <w:r w:rsidRPr="000F3141">
              <w:rPr>
                <w:rFonts w:asciiTheme="minorHAnsi" w:eastAsia="Times New Roman" w:hAnsiTheme="minorHAnsi" w:cstheme="minorHAnsi"/>
                <w:color w:val="000000"/>
                <w:sz w:val="16"/>
                <w:szCs w:val="16"/>
                <w:lang w:eastAsia="pl-PL"/>
              </w:rPr>
              <w:t xml:space="preserve"> P.O.M.</w:t>
            </w:r>
          </w:p>
        </w:tc>
        <w:tc>
          <w:tcPr>
            <w:tcW w:w="381" w:type="pct"/>
            <w:tcBorders>
              <w:top w:val="nil"/>
              <w:left w:val="nil"/>
              <w:bottom w:val="single" w:sz="4" w:space="0" w:color="auto"/>
              <w:right w:val="single" w:sz="4" w:space="0" w:color="auto"/>
            </w:tcBorders>
            <w:shd w:val="clear" w:color="auto" w:fill="auto"/>
            <w:noWrap/>
            <w:vAlign w:val="center"/>
            <w:hideMark/>
          </w:tcPr>
          <w:p w14:paraId="4F16A0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320D63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46B4D9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230164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784A9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76086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D01BE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6FD36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B11B7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1BF2F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11DF91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711EA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109</w:t>
            </w:r>
          </w:p>
        </w:tc>
        <w:tc>
          <w:tcPr>
            <w:tcW w:w="425" w:type="pct"/>
            <w:tcBorders>
              <w:top w:val="nil"/>
              <w:left w:val="nil"/>
              <w:bottom w:val="single" w:sz="4" w:space="0" w:color="auto"/>
              <w:right w:val="single" w:sz="4" w:space="0" w:color="auto"/>
            </w:tcBorders>
            <w:shd w:val="clear" w:color="auto" w:fill="auto"/>
            <w:noWrap/>
            <w:vAlign w:val="center"/>
            <w:hideMark/>
          </w:tcPr>
          <w:p w14:paraId="15606D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F4E1E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284</w:t>
            </w:r>
          </w:p>
        </w:tc>
        <w:tc>
          <w:tcPr>
            <w:tcW w:w="748" w:type="pct"/>
            <w:tcBorders>
              <w:top w:val="nil"/>
              <w:left w:val="nil"/>
              <w:bottom w:val="single" w:sz="4" w:space="0" w:color="auto"/>
              <w:right w:val="single" w:sz="4" w:space="0" w:color="auto"/>
            </w:tcBorders>
            <w:shd w:val="clear" w:color="auto" w:fill="auto"/>
            <w:noWrap/>
            <w:vAlign w:val="center"/>
            <w:hideMark/>
          </w:tcPr>
          <w:p w14:paraId="62FEAE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5F7EFC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25AF97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5C547E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308C2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BA1BE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71718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C18E5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2F19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3F5EB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C68F2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417BE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5EAA3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110</w:t>
            </w:r>
          </w:p>
        </w:tc>
        <w:tc>
          <w:tcPr>
            <w:tcW w:w="425" w:type="pct"/>
            <w:tcBorders>
              <w:top w:val="nil"/>
              <w:left w:val="nil"/>
              <w:bottom w:val="single" w:sz="4" w:space="0" w:color="auto"/>
              <w:right w:val="single" w:sz="4" w:space="0" w:color="auto"/>
            </w:tcBorders>
            <w:shd w:val="clear" w:color="auto" w:fill="auto"/>
            <w:noWrap/>
            <w:vAlign w:val="center"/>
            <w:hideMark/>
          </w:tcPr>
          <w:p w14:paraId="659146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113CBE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285</w:t>
            </w:r>
          </w:p>
        </w:tc>
        <w:tc>
          <w:tcPr>
            <w:tcW w:w="748" w:type="pct"/>
            <w:tcBorders>
              <w:top w:val="nil"/>
              <w:left w:val="nil"/>
              <w:bottom w:val="single" w:sz="4" w:space="0" w:color="auto"/>
              <w:right w:val="single" w:sz="4" w:space="0" w:color="auto"/>
            </w:tcBorders>
            <w:shd w:val="clear" w:color="auto" w:fill="auto"/>
            <w:noWrap/>
            <w:vAlign w:val="center"/>
            <w:hideMark/>
          </w:tcPr>
          <w:p w14:paraId="627186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 xml:space="preserve">Głuchów </w:t>
            </w:r>
            <w:proofErr w:type="spellStart"/>
            <w:r w:rsidRPr="000F3141">
              <w:rPr>
                <w:rFonts w:asciiTheme="minorHAnsi" w:eastAsia="Times New Roman" w:hAnsiTheme="minorHAnsi" w:cstheme="minorHAnsi"/>
                <w:color w:val="000000"/>
                <w:sz w:val="16"/>
                <w:szCs w:val="16"/>
                <w:lang w:eastAsia="pl-PL"/>
              </w:rPr>
              <w:t>P.O.M.Głuchów</w:t>
            </w:r>
            <w:proofErr w:type="spellEnd"/>
            <w:r w:rsidRPr="000F3141">
              <w:rPr>
                <w:rFonts w:asciiTheme="minorHAnsi" w:eastAsia="Times New Roman" w:hAnsiTheme="minorHAnsi" w:cstheme="minorHAnsi"/>
                <w:color w:val="000000"/>
                <w:sz w:val="16"/>
                <w:szCs w:val="16"/>
                <w:lang w:eastAsia="pl-PL"/>
              </w:rPr>
              <w:t xml:space="preserve"> P.O.M.</w:t>
            </w:r>
          </w:p>
        </w:tc>
        <w:tc>
          <w:tcPr>
            <w:tcW w:w="381" w:type="pct"/>
            <w:tcBorders>
              <w:top w:val="nil"/>
              <w:left w:val="nil"/>
              <w:bottom w:val="single" w:sz="4" w:space="0" w:color="auto"/>
              <w:right w:val="single" w:sz="4" w:space="0" w:color="auto"/>
            </w:tcBorders>
            <w:shd w:val="clear" w:color="auto" w:fill="auto"/>
            <w:noWrap/>
            <w:vAlign w:val="center"/>
            <w:hideMark/>
          </w:tcPr>
          <w:p w14:paraId="3833AC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316414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67791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2BB715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B540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96952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88755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AF731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82160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3873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F4CD57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3BF1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111</w:t>
            </w:r>
          </w:p>
        </w:tc>
        <w:tc>
          <w:tcPr>
            <w:tcW w:w="425" w:type="pct"/>
            <w:tcBorders>
              <w:top w:val="nil"/>
              <w:left w:val="nil"/>
              <w:bottom w:val="single" w:sz="4" w:space="0" w:color="auto"/>
              <w:right w:val="single" w:sz="4" w:space="0" w:color="auto"/>
            </w:tcBorders>
            <w:shd w:val="clear" w:color="auto" w:fill="auto"/>
            <w:noWrap/>
            <w:vAlign w:val="center"/>
            <w:hideMark/>
          </w:tcPr>
          <w:p w14:paraId="5BAD14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19EC81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286</w:t>
            </w:r>
          </w:p>
        </w:tc>
        <w:tc>
          <w:tcPr>
            <w:tcW w:w="748" w:type="pct"/>
            <w:tcBorders>
              <w:top w:val="nil"/>
              <w:left w:val="nil"/>
              <w:bottom w:val="single" w:sz="4" w:space="0" w:color="auto"/>
              <w:right w:val="single" w:sz="4" w:space="0" w:color="auto"/>
            </w:tcBorders>
            <w:shd w:val="clear" w:color="auto" w:fill="auto"/>
            <w:noWrap/>
            <w:vAlign w:val="center"/>
            <w:hideMark/>
          </w:tcPr>
          <w:p w14:paraId="212A52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6F9B85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3C6087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5E3893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3B7213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58DD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630CF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9A329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69BF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AF474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154D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7F7BE4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1A710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112</w:t>
            </w:r>
          </w:p>
        </w:tc>
        <w:tc>
          <w:tcPr>
            <w:tcW w:w="425" w:type="pct"/>
            <w:tcBorders>
              <w:top w:val="nil"/>
              <w:left w:val="nil"/>
              <w:bottom w:val="single" w:sz="4" w:space="0" w:color="auto"/>
              <w:right w:val="single" w:sz="4" w:space="0" w:color="auto"/>
            </w:tcBorders>
            <w:shd w:val="clear" w:color="auto" w:fill="auto"/>
            <w:noWrap/>
            <w:vAlign w:val="center"/>
            <w:hideMark/>
          </w:tcPr>
          <w:p w14:paraId="71273A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08EAAD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287</w:t>
            </w:r>
          </w:p>
        </w:tc>
        <w:tc>
          <w:tcPr>
            <w:tcW w:w="748" w:type="pct"/>
            <w:tcBorders>
              <w:top w:val="nil"/>
              <w:left w:val="nil"/>
              <w:bottom w:val="single" w:sz="4" w:space="0" w:color="auto"/>
              <w:right w:val="single" w:sz="4" w:space="0" w:color="auto"/>
            </w:tcBorders>
            <w:shd w:val="clear" w:color="auto" w:fill="auto"/>
            <w:noWrap/>
            <w:vAlign w:val="center"/>
            <w:hideMark/>
          </w:tcPr>
          <w:p w14:paraId="2E02C1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3ABB05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33E19E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71958A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10DF84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69FD1E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E8B9A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BD1A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D9F73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292DFC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31DC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BF88B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64BD1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113</w:t>
            </w:r>
          </w:p>
        </w:tc>
        <w:tc>
          <w:tcPr>
            <w:tcW w:w="425" w:type="pct"/>
            <w:tcBorders>
              <w:top w:val="nil"/>
              <w:left w:val="nil"/>
              <w:bottom w:val="single" w:sz="4" w:space="0" w:color="auto"/>
              <w:right w:val="single" w:sz="4" w:space="0" w:color="auto"/>
            </w:tcBorders>
            <w:shd w:val="clear" w:color="auto" w:fill="auto"/>
            <w:noWrap/>
            <w:vAlign w:val="center"/>
            <w:hideMark/>
          </w:tcPr>
          <w:p w14:paraId="45AA89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3A6671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288</w:t>
            </w:r>
          </w:p>
        </w:tc>
        <w:tc>
          <w:tcPr>
            <w:tcW w:w="748" w:type="pct"/>
            <w:tcBorders>
              <w:top w:val="nil"/>
              <w:left w:val="nil"/>
              <w:bottom w:val="single" w:sz="4" w:space="0" w:color="auto"/>
              <w:right w:val="single" w:sz="4" w:space="0" w:color="auto"/>
            </w:tcBorders>
            <w:shd w:val="clear" w:color="auto" w:fill="auto"/>
            <w:noWrap/>
            <w:vAlign w:val="center"/>
            <w:hideMark/>
          </w:tcPr>
          <w:p w14:paraId="072440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14B95D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2648CF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525EE3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1D4070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4C3A19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BF713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0BE99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B1965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086229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8CDF8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C439C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EEC5E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114</w:t>
            </w:r>
          </w:p>
        </w:tc>
        <w:tc>
          <w:tcPr>
            <w:tcW w:w="425" w:type="pct"/>
            <w:tcBorders>
              <w:top w:val="nil"/>
              <w:left w:val="nil"/>
              <w:bottom w:val="single" w:sz="4" w:space="0" w:color="auto"/>
              <w:right w:val="single" w:sz="4" w:space="0" w:color="auto"/>
            </w:tcBorders>
            <w:shd w:val="clear" w:color="auto" w:fill="auto"/>
            <w:noWrap/>
            <w:vAlign w:val="center"/>
            <w:hideMark/>
          </w:tcPr>
          <w:p w14:paraId="2CF5DB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EE1D9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289</w:t>
            </w:r>
          </w:p>
        </w:tc>
        <w:tc>
          <w:tcPr>
            <w:tcW w:w="748" w:type="pct"/>
            <w:tcBorders>
              <w:top w:val="nil"/>
              <w:left w:val="nil"/>
              <w:bottom w:val="single" w:sz="4" w:space="0" w:color="auto"/>
              <w:right w:val="single" w:sz="4" w:space="0" w:color="auto"/>
            </w:tcBorders>
            <w:shd w:val="clear" w:color="auto" w:fill="auto"/>
            <w:noWrap/>
            <w:vAlign w:val="center"/>
            <w:hideMark/>
          </w:tcPr>
          <w:p w14:paraId="69655B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70727D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73337A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18EE09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7EFF12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1A635C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0F2B2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C102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C7BD8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664098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71946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19C4D3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EAB0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115</w:t>
            </w:r>
          </w:p>
        </w:tc>
        <w:tc>
          <w:tcPr>
            <w:tcW w:w="425" w:type="pct"/>
            <w:tcBorders>
              <w:top w:val="nil"/>
              <w:left w:val="nil"/>
              <w:bottom w:val="single" w:sz="4" w:space="0" w:color="auto"/>
              <w:right w:val="single" w:sz="4" w:space="0" w:color="auto"/>
            </w:tcBorders>
            <w:shd w:val="clear" w:color="auto" w:fill="auto"/>
            <w:noWrap/>
            <w:vAlign w:val="center"/>
            <w:hideMark/>
          </w:tcPr>
          <w:p w14:paraId="377CA4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43BF65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290</w:t>
            </w:r>
          </w:p>
        </w:tc>
        <w:tc>
          <w:tcPr>
            <w:tcW w:w="748" w:type="pct"/>
            <w:tcBorders>
              <w:top w:val="nil"/>
              <w:left w:val="nil"/>
              <w:bottom w:val="single" w:sz="4" w:space="0" w:color="auto"/>
              <w:right w:val="single" w:sz="4" w:space="0" w:color="auto"/>
            </w:tcBorders>
            <w:shd w:val="clear" w:color="auto" w:fill="auto"/>
            <w:noWrap/>
            <w:vAlign w:val="center"/>
            <w:hideMark/>
          </w:tcPr>
          <w:p w14:paraId="209CC6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397182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52A9FC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5E3F9A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49177D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252F4B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2655F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5FCB9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B6E41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7FDC74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75B3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BAD34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44A93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116</w:t>
            </w:r>
          </w:p>
        </w:tc>
        <w:tc>
          <w:tcPr>
            <w:tcW w:w="425" w:type="pct"/>
            <w:tcBorders>
              <w:top w:val="nil"/>
              <w:left w:val="nil"/>
              <w:bottom w:val="single" w:sz="4" w:space="0" w:color="auto"/>
              <w:right w:val="single" w:sz="4" w:space="0" w:color="auto"/>
            </w:tcBorders>
            <w:shd w:val="clear" w:color="auto" w:fill="auto"/>
            <w:noWrap/>
            <w:vAlign w:val="center"/>
            <w:hideMark/>
          </w:tcPr>
          <w:p w14:paraId="2C0DD2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9409C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291</w:t>
            </w:r>
          </w:p>
        </w:tc>
        <w:tc>
          <w:tcPr>
            <w:tcW w:w="748" w:type="pct"/>
            <w:tcBorders>
              <w:top w:val="nil"/>
              <w:left w:val="nil"/>
              <w:bottom w:val="single" w:sz="4" w:space="0" w:color="auto"/>
              <w:right w:val="single" w:sz="4" w:space="0" w:color="auto"/>
            </w:tcBorders>
            <w:shd w:val="clear" w:color="auto" w:fill="auto"/>
            <w:noWrap/>
            <w:vAlign w:val="center"/>
            <w:hideMark/>
          </w:tcPr>
          <w:p w14:paraId="2EBF1C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P.O.M.</w:t>
            </w:r>
          </w:p>
        </w:tc>
        <w:tc>
          <w:tcPr>
            <w:tcW w:w="381" w:type="pct"/>
            <w:tcBorders>
              <w:top w:val="nil"/>
              <w:left w:val="nil"/>
              <w:bottom w:val="single" w:sz="4" w:space="0" w:color="auto"/>
              <w:right w:val="single" w:sz="4" w:space="0" w:color="auto"/>
            </w:tcBorders>
            <w:shd w:val="clear" w:color="auto" w:fill="auto"/>
            <w:noWrap/>
            <w:vAlign w:val="center"/>
            <w:hideMark/>
          </w:tcPr>
          <w:p w14:paraId="74C3BE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147206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757A0A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65FA81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5659FA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4E0DD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8B65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BB171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115A4A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FD6D5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C672EA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D488D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117</w:t>
            </w:r>
          </w:p>
        </w:tc>
        <w:tc>
          <w:tcPr>
            <w:tcW w:w="425" w:type="pct"/>
            <w:tcBorders>
              <w:top w:val="nil"/>
              <w:left w:val="nil"/>
              <w:bottom w:val="single" w:sz="4" w:space="0" w:color="auto"/>
              <w:right w:val="single" w:sz="4" w:space="0" w:color="auto"/>
            </w:tcBorders>
            <w:shd w:val="clear" w:color="auto" w:fill="auto"/>
            <w:noWrap/>
            <w:vAlign w:val="center"/>
            <w:hideMark/>
          </w:tcPr>
          <w:p w14:paraId="235EF8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0D5F39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292</w:t>
            </w:r>
          </w:p>
        </w:tc>
        <w:tc>
          <w:tcPr>
            <w:tcW w:w="748" w:type="pct"/>
            <w:tcBorders>
              <w:top w:val="nil"/>
              <w:left w:val="nil"/>
              <w:bottom w:val="single" w:sz="4" w:space="0" w:color="auto"/>
              <w:right w:val="single" w:sz="4" w:space="0" w:color="auto"/>
            </w:tcBorders>
            <w:shd w:val="clear" w:color="auto" w:fill="auto"/>
            <w:noWrap/>
            <w:vAlign w:val="center"/>
            <w:hideMark/>
          </w:tcPr>
          <w:p w14:paraId="192647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6C9A24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706E87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5B5A56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33BBC5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59292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3150F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FA67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670E6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0458F6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07DA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72CA5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D74E9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118</w:t>
            </w:r>
          </w:p>
        </w:tc>
        <w:tc>
          <w:tcPr>
            <w:tcW w:w="425" w:type="pct"/>
            <w:tcBorders>
              <w:top w:val="nil"/>
              <w:left w:val="nil"/>
              <w:bottom w:val="single" w:sz="4" w:space="0" w:color="auto"/>
              <w:right w:val="single" w:sz="4" w:space="0" w:color="auto"/>
            </w:tcBorders>
            <w:shd w:val="clear" w:color="auto" w:fill="auto"/>
            <w:noWrap/>
            <w:vAlign w:val="center"/>
            <w:hideMark/>
          </w:tcPr>
          <w:p w14:paraId="493FD4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30D118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293</w:t>
            </w:r>
          </w:p>
        </w:tc>
        <w:tc>
          <w:tcPr>
            <w:tcW w:w="748" w:type="pct"/>
            <w:tcBorders>
              <w:top w:val="nil"/>
              <w:left w:val="nil"/>
              <w:bottom w:val="single" w:sz="4" w:space="0" w:color="auto"/>
              <w:right w:val="single" w:sz="4" w:space="0" w:color="auto"/>
            </w:tcBorders>
            <w:shd w:val="clear" w:color="auto" w:fill="auto"/>
            <w:noWrap/>
            <w:vAlign w:val="center"/>
            <w:hideMark/>
          </w:tcPr>
          <w:p w14:paraId="60AF39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3D3102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1C27DD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4075B7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7F0302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176D3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6A787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3FDB7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62D0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34E478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BEB64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F59A9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ECA32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119</w:t>
            </w:r>
          </w:p>
        </w:tc>
        <w:tc>
          <w:tcPr>
            <w:tcW w:w="425" w:type="pct"/>
            <w:tcBorders>
              <w:top w:val="nil"/>
              <w:left w:val="nil"/>
              <w:bottom w:val="single" w:sz="4" w:space="0" w:color="auto"/>
              <w:right w:val="single" w:sz="4" w:space="0" w:color="auto"/>
            </w:tcBorders>
            <w:shd w:val="clear" w:color="auto" w:fill="auto"/>
            <w:noWrap/>
            <w:vAlign w:val="center"/>
            <w:hideMark/>
          </w:tcPr>
          <w:p w14:paraId="0DEF9F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3CCD80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294</w:t>
            </w:r>
          </w:p>
        </w:tc>
        <w:tc>
          <w:tcPr>
            <w:tcW w:w="748" w:type="pct"/>
            <w:tcBorders>
              <w:top w:val="nil"/>
              <w:left w:val="nil"/>
              <w:bottom w:val="single" w:sz="4" w:space="0" w:color="auto"/>
              <w:right w:val="single" w:sz="4" w:space="0" w:color="auto"/>
            </w:tcBorders>
            <w:shd w:val="clear" w:color="auto" w:fill="auto"/>
            <w:noWrap/>
            <w:vAlign w:val="center"/>
            <w:hideMark/>
          </w:tcPr>
          <w:p w14:paraId="32B807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58F7A6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2FAA52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341BD8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2B4038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9D466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47352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737F5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8E4D2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D7653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6421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01416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DBF81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120</w:t>
            </w:r>
          </w:p>
        </w:tc>
        <w:tc>
          <w:tcPr>
            <w:tcW w:w="425" w:type="pct"/>
            <w:tcBorders>
              <w:top w:val="nil"/>
              <w:left w:val="nil"/>
              <w:bottom w:val="single" w:sz="4" w:space="0" w:color="auto"/>
              <w:right w:val="single" w:sz="4" w:space="0" w:color="auto"/>
            </w:tcBorders>
            <w:shd w:val="clear" w:color="auto" w:fill="auto"/>
            <w:noWrap/>
            <w:vAlign w:val="center"/>
            <w:hideMark/>
          </w:tcPr>
          <w:p w14:paraId="06D5FA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59EE9B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295</w:t>
            </w:r>
          </w:p>
        </w:tc>
        <w:tc>
          <w:tcPr>
            <w:tcW w:w="748" w:type="pct"/>
            <w:tcBorders>
              <w:top w:val="nil"/>
              <w:left w:val="nil"/>
              <w:bottom w:val="single" w:sz="4" w:space="0" w:color="auto"/>
              <w:right w:val="single" w:sz="4" w:space="0" w:color="auto"/>
            </w:tcBorders>
            <w:shd w:val="clear" w:color="auto" w:fill="auto"/>
            <w:noWrap/>
            <w:vAlign w:val="center"/>
            <w:hideMark/>
          </w:tcPr>
          <w:p w14:paraId="31DEE1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4E885D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6072C3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2DBC41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2A32A9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49ABC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F3F39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78114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F81E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2ABEE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E22D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FFB8D5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33666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121</w:t>
            </w:r>
          </w:p>
        </w:tc>
        <w:tc>
          <w:tcPr>
            <w:tcW w:w="425" w:type="pct"/>
            <w:tcBorders>
              <w:top w:val="nil"/>
              <w:left w:val="nil"/>
              <w:bottom w:val="single" w:sz="4" w:space="0" w:color="auto"/>
              <w:right w:val="single" w:sz="4" w:space="0" w:color="auto"/>
            </w:tcBorders>
            <w:shd w:val="clear" w:color="auto" w:fill="auto"/>
            <w:noWrap/>
            <w:vAlign w:val="center"/>
            <w:hideMark/>
          </w:tcPr>
          <w:p w14:paraId="090FDF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41080E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296</w:t>
            </w:r>
          </w:p>
        </w:tc>
        <w:tc>
          <w:tcPr>
            <w:tcW w:w="748" w:type="pct"/>
            <w:tcBorders>
              <w:top w:val="nil"/>
              <w:left w:val="nil"/>
              <w:bottom w:val="single" w:sz="4" w:space="0" w:color="auto"/>
              <w:right w:val="single" w:sz="4" w:space="0" w:color="auto"/>
            </w:tcBorders>
            <w:shd w:val="clear" w:color="auto" w:fill="auto"/>
            <w:noWrap/>
            <w:vAlign w:val="center"/>
            <w:hideMark/>
          </w:tcPr>
          <w:p w14:paraId="6D2C11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4EB2FA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4342C5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739C7D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558E2D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A77C8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04C38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7334E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64DCF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3217C0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44C58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936665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06AA4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122</w:t>
            </w:r>
          </w:p>
        </w:tc>
        <w:tc>
          <w:tcPr>
            <w:tcW w:w="425" w:type="pct"/>
            <w:tcBorders>
              <w:top w:val="nil"/>
              <w:left w:val="nil"/>
              <w:bottom w:val="single" w:sz="4" w:space="0" w:color="auto"/>
              <w:right w:val="single" w:sz="4" w:space="0" w:color="auto"/>
            </w:tcBorders>
            <w:shd w:val="clear" w:color="auto" w:fill="auto"/>
            <w:noWrap/>
            <w:vAlign w:val="center"/>
            <w:hideMark/>
          </w:tcPr>
          <w:p w14:paraId="5624E9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10BBA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297</w:t>
            </w:r>
          </w:p>
        </w:tc>
        <w:tc>
          <w:tcPr>
            <w:tcW w:w="748" w:type="pct"/>
            <w:tcBorders>
              <w:top w:val="nil"/>
              <w:left w:val="nil"/>
              <w:bottom w:val="single" w:sz="4" w:space="0" w:color="auto"/>
              <w:right w:val="single" w:sz="4" w:space="0" w:color="auto"/>
            </w:tcBorders>
            <w:shd w:val="clear" w:color="auto" w:fill="auto"/>
            <w:noWrap/>
            <w:vAlign w:val="center"/>
            <w:hideMark/>
          </w:tcPr>
          <w:p w14:paraId="19FDE8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3CDA1F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16FD0F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053D06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11404F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399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439C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BE478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6F7B6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81126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50E85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3A1CC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70008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123</w:t>
            </w:r>
          </w:p>
        </w:tc>
        <w:tc>
          <w:tcPr>
            <w:tcW w:w="425" w:type="pct"/>
            <w:tcBorders>
              <w:top w:val="nil"/>
              <w:left w:val="nil"/>
              <w:bottom w:val="single" w:sz="4" w:space="0" w:color="auto"/>
              <w:right w:val="single" w:sz="4" w:space="0" w:color="auto"/>
            </w:tcBorders>
            <w:shd w:val="clear" w:color="auto" w:fill="auto"/>
            <w:noWrap/>
            <w:vAlign w:val="center"/>
            <w:hideMark/>
          </w:tcPr>
          <w:p w14:paraId="7752A6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38BD4B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298</w:t>
            </w:r>
          </w:p>
        </w:tc>
        <w:tc>
          <w:tcPr>
            <w:tcW w:w="748" w:type="pct"/>
            <w:tcBorders>
              <w:top w:val="nil"/>
              <w:left w:val="nil"/>
              <w:bottom w:val="single" w:sz="4" w:space="0" w:color="auto"/>
              <w:right w:val="single" w:sz="4" w:space="0" w:color="auto"/>
            </w:tcBorders>
            <w:shd w:val="clear" w:color="auto" w:fill="auto"/>
            <w:noWrap/>
            <w:vAlign w:val="center"/>
            <w:hideMark/>
          </w:tcPr>
          <w:p w14:paraId="50FEFC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6126BC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261CA7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344F9C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6D2717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FCA03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3FBA7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84D98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3E03F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CEE9C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90635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FBD56D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66E0E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124</w:t>
            </w:r>
          </w:p>
        </w:tc>
        <w:tc>
          <w:tcPr>
            <w:tcW w:w="425" w:type="pct"/>
            <w:tcBorders>
              <w:top w:val="nil"/>
              <w:left w:val="nil"/>
              <w:bottom w:val="single" w:sz="4" w:space="0" w:color="auto"/>
              <w:right w:val="single" w:sz="4" w:space="0" w:color="auto"/>
            </w:tcBorders>
            <w:shd w:val="clear" w:color="auto" w:fill="auto"/>
            <w:noWrap/>
            <w:vAlign w:val="center"/>
            <w:hideMark/>
          </w:tcPr>
          <w:p w14:paraId="272F1E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55A041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299</w:t>
            </w:r>
          </w:p>
        </w:tc>
        <w:tc>
          <w:tcPr>
            <w:tcW w:w="748" w:type="pct"/>
            <w:tcBorders>
              <w:top w:val="nil"/>
              <w:left w:val="nil"/>
              <w:bottom w:val="single" w:sz="4" w:space="0" w:color="auto"/>
              <w:right w:val="single" w:sz="4" w:space="0" w:color="auto"/>
            </w:tcBorders>
            <w:shd w:val="clear" w:color="auto" w:fill="auto"/>
            <w:noWrap/>
            <w:vAlign w:val="center"/>
            <w:hideMark/>
          </w:tcPr>
          <w:p w14:paraId="0008F2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72508A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16DDB7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52CBF1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7501B6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C181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39EFF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5AE6F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FE2B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4CEA2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62E77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E9BF5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B91F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425" w:type="pct"/>
            <w:tcBorders>
              <w:top w:val="nil"/>
              <w:left w:val="nil"/>
              <w:bottom w:val="single" w:sz="4" w:space="0" w:color="auto"/>
              <w:right w:val="single" w:sz="4" w:space="0" w:color="auto"/>
            </w:tcBorders>
            <w:shd w:val="clear" w:color="auto" w:fill="auto"/>
            <w:noWrap/>
            <w:vAlign w:val="center"/>
            <w:hideMark/>
          </w:tcPr>
          <w:p w14:paraId="21F05C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1D1F1E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300</w:t>
            </w:r>
          </w:p>
        </w:tc>
        <w:tc>
          <w:tcPr>
            <w:tcW w:w="748" w:type="pct"/>
            <w:tcBorders>
              <w:top w:val="nil"/>
              <w:left w:val="nil"/>
              <w:bottom w:val="single" w:sz="4" w:space="0" w:color="auto"/>
              <w:right w:val="single" w:sz="4" w:space="0" w:color="auto"/>
            </w:tcBorders>
            <w:shd w:val="clear" w:color="auto" w:fill="auto"/>
            <w:noWrap/>
            <w:vAlign w:val="center"/>
            <w:hideMark/>
          </w:tcPr>
          <w:p w14:paraId="4DF337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06A61B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2D76CE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41EA92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5F025A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4CC3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3E2E0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D7CD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E43F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555AE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31147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5DB7A1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A5E99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126</w:t>
            </w:r>
          </w:p>
        </w:tc>
        <w:tc>
          <w:tcPr>
            <w:tcW w:w="425" w:type="pct"/>
            <w:tcBorders>
              <w:top w:val="nil"/>
              <w:left w:val="nil"/>
              <w:bottom w:val="single" w:sz="4" w:space="0" w:color="auto"/>
              <w:right w:val="single" w:sz="4" w:space="0" w:color="auto"/>
            </w:tcBorders>
            <w:shd w:val="clear" w:color="auto" w:fill="auto"/>
            <w:noWrap/>
            <w:vAlign w:val="center"/>
            <w:hideMark/>
          </w:tcPr>
          <w:p w14:paraId="2A3DDC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23875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301</w:t>
            </w:r>
          </w:p>
        </w:tc>
        <w:tc>
          <w:tcPr>
            <w:tcW w:w="748" w:type="pct"/>
            <w:tcBorders>
              <w:top w:val="nil"/>
              <w:left w:val="nil"/>
              <w:bottom w:val="single" w:sz="4" w:space="0" w:color="auto"/>
              <w:right w:val="single" w:sz="4" w:space="0" w:color="auto"/>
            </w:tcBorders>
            <w:shd w:val="clear" w:color="auto" w:fill="auto"/>
            <w:noWrap/>
            <w:vAlign w:val="center"/>
            <w:hideMark/>
          </w:tcPr>
          <w:p w14:paraId="6AF109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3C0F60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34EFCA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6E4371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2C62B4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1B9D0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08B0E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1C3A4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9819D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C8C6D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2551A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3AB71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E76A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127</w:t>
            </w:r>
          </w:p>
        </w:tc>
        <w:tc>
          <w:tcPr>
            <w:tcW w:w="425" w:type="pct"/>
            <w:tcBorders>
              <w:top w:val="nil"/>
              <w:left w:val="nil"/>
              <w:bottom w:val="single" w:sz="4" w:space="0" w:color="auto"/>
              <w:right w:val="single" w:sz="4" w:space="0" w:color="auto"/>
            </w:tcBorders>
            <w:shd w:val="clear" w:color="auto" w:fill="auto"/>
            <w:noWrap/>
            <w:vAlign w:val="center"/>
            <w:hideMark/>
          </w:tcPr>
          <w:p w14:paraId="6BDEEF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29F32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302</w:t>
            </w:r>
          </w:p>
        </w:tc>
        <w:tc>
          <w:tcPr>
            <w:tcW w:w="748" w:type="pct"/>
            <w:tcBorders>
              <w:top w:val="nil"/>
              <w:left w:val="nil"/>
              <w:bottom w:val="single" w:sz="4" w:space="0" w:color="auto"/>
              <w:right w:val="single" w:sz="4" w:space="0" w:color="auto"/>
            </w:tcBorders>
            <w:shd w:val="clear" w:color="auto" w:fill="auto"/>
            <w:noWrap/>
            <w:vAlign w:val="center"/>
            <w:hideMark/>
          </w:tcPr>
          <w:p w14:paraId="105585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3</w:t>
            </w:r>
          </w:p>
        </w:tc>
        <w:tc>
          <w:tcPr>
            <w:tcW w:w="381" w:type="pct"/>
            <w:tcBorders>
              <w:top w:val="nil"/>
              <w:left w:val="nil"/>
              <w:bottom w:val="single" w:sz="4" w:space="0" w:color="auto"/>
              <w:right w:val="single" w:sz="4" w:space="0" w:color="auto"/>
            </w:tcBorders>
            <w:shd w:val="clear" w:color="auto" w:fill="auto"/>
            <w:noWrap/>
            <w:vAlign w:val="center"/>
            <w:hideMark/>
          </w:tcPr>
          <w:p w14:paraId="3BF32B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2-1930</w:t>
            </w:r>
          </w:p>
        </w:tc>
        <w:tc>
          <w:tcPr>
            <w:tcW w:w="340" w:type="pct"/>
            <w:tcBorders>
              <w:top w:val="nil"/>
              <w:left w:val="nil"/>
              <w:bottom w:val="single" w:sz="4" w:space="0" w:color="auto"/>
              <w:right w:val="single" w:sz="4" w:space="0" w:color="auto"/>
            </w:tcBorders>
            <w:shd w:val="clear" w:color="auto" w:fill="auto"/>
            <w:noWrap/>
            <w:vAlign w:val="center"/>
            <w:hideMark/>
          </w:tcPr>
          <w:p w14:paraId="7AE537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83601452</w:t>
            </w:r>
          </w:p>
        </w:tc>
        <w:tc>
          <w:tcPr>
            <w:tcW w:w="457" w:type="pct"/>
            <w:tcBorders>
              <w:top w:val="nil"/>
              <w:left w:val="nil"/>
              <w:bottom w:val="single" w:sz="4" w:space="0" w:color="auto"/>
              <w:right w:val="single" w:sz="4" w:space="0" w:color="auto"/>
            </w:tcBorders>
            <w:shd w:val="clear" w:color="auto" w:fill="auto"/>
            <w:noWrap/>
            <w:vAlign w:val="center"/>
            <w:hideMark/>
          </w:tcPr>
          <w:p w14:paraId="468B97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590543540200375325</w:t>
            </w:r>
          </w:p>
        </w:tc>
        <w:tc>
          <w:tcPr>
            <w:tcW w:w="234" w:type="pct"/>
            <w:tcBorders>
              <w:top w:val="nil"/>
              <w:left w:val="nil"/>
              <w:bottom w:val="single" w:sz="4" w:space="0" w:color="auto"/>
              <w:right w:val="single" w:sz="4" w:space="0" w:color="auto"/>
            </w:tcBorders>
            <w:shd w:val="clear" w:color="auto" w:fill="auto"/>
            <w:noWrap/>
            <w:vAlign w:val="center"/>
            <w:hideMark/>
          </w:tcPr>
          <w:p w14:paraId="743A3A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D897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83691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8292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C4955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45727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EA190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01C02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8EE7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128</w:t>
            </w:r>
          </w:p>
        </w:tc>
        <w:tc>
          <w:tcPr>
            <w:tcW w:w="425" w:type="pct"/>
            <w:tcBorders>
              <w:top w:val="nil"/>
              <w:left w:val="nil"/>
              <w:bottom w:val="single" w:sz="4" w:space="0" w:color="auto"/>
              <w:right w:val="single" w:sz="4" w:space="0" w:color="auto"/>
            </w:tcBorders>
            <w:shd w:val="clear" w:color="auto" w:fill="auto"/>
            <w:noWrap/>
            <w:vAlign w:val="center"/>
            <w:hideMark/>
          </w:tcPr>
          <w:p w14:paraId="7F4523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1A7912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303</w:t>
            </w:r>
          </w:p>
        </w:tc>
        <w:tc>
          <w:tcPr>
            <w:tcW w:w="748" w:type="pct"/>
            <w:tcBorders>
              <w:top w:val="nil"/>
              <w:left w:val="nil"/>
              <w:bottom w:val="single" w:sz="4" w:space="0" w:color="auto"/>
              <w:right w:val="single" w:sz="4" w:space="0" w:color="auto"/>
            </w:tcBorders>
            <w:shd w:val="clear" w:color="auto" w:fill="auto"/>
            <w:noWrap/>
            <w:vAlign w:val="center"/>
            <w:hideMark/>
          </w:tcPr>
          <w:p w14:paraId="31C9A6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1FF34F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5440D6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566B2E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68D58B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346E3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984A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A793D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847EA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9FD3E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35A09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95AF19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8F99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129</w:t>
            </w:r>
          </w:p>
        </w:tc>
        <w:tc>
          <w:tcPr>
            <w:tcW w:w="425" w:type="pct"/>
            <w:tcBorders>
              <w:top w:val="nil"/>
              <w:left w:val="nil"/>
              <w:bottom w:val="single" w:sz="4" w:space="0" w:color="auto"/>
              <w:right w:val="single" w:sz="4" w:space="0" w:color="auto"/>
            </w:tcBorders>
            <w:shd w:val="clear" w:color="auto" w:fill="auto"/>
            <w:noWrap/>
            <w:vAlign w:val="center"/>
            <w:hideMark/>
          </w:tcPr>
          <w:p w14:paraId="2907A4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530E3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304</w:t>
            </w:r>
          </w:p>
        </w:tc>
        <w:tc>
          <w:tcPr>
            <w:tcW w:w="748" w:type="pct"/>
            <w:tcBorders>
              <w:top w:val="nil"/>
              <w:left w:val="nil"/>
              <w:bottom w:val="single" w:sz="4" w:space="0" w:color="auto"/>
              <w:right w:val="single" w:sz="4" w:space="0" w:color="auto"/>
            </w:tcBorders>
            <w:shd w:val="clear" w:color="auto" w:fill="auto"/>
            <w:noWrap/>
            <w:vAlign w:val="center"/>
            <w:hideMark/>
          </w:tcPr>
          <w:p w14:paraId="5F9676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2A467A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6CC77F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3C67D1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75DBD1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D0F13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6665E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04449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C602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55450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EA3B4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7F69F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0F1EE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130</w:t>
            </w:r>
          </w:p>
        </w:tc>
        <w:tc>
          <w:tcPr>
            <w:tcW w:w="425" w:type="pct"/>
            <w:tcBorders>
              <w:top w:val="nil"/>
              <w:left w:val="nil"/>
              <w:bottom w:val="single" w:sz="4" w:space="0" w:color="auto"/>
              <w:right w:val="single" w:sz="4" w:space="0" w:color="auto"/>
            </w:tcBorders>
            <w:shd w:val="clear" w:color="auto" w:fill="auto"/>
            <w:noWrap/>
            <w:vAlign w:val="center"/>
            <w:hideMark/>
          </w:tcPr>
          <w:p w14:paraId="7C628E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BF549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305</w:t>
            </w:r>
          </w:p>
        </w:tc>
        <w:tc>
          <w:tcPr>
            <w:tcW w:w="748" w:type="pct"/>
            <w:tcBorders>
              <w:top w:val="nil"/>
              <w:left w:val="nil"/>
              <w:bottom w:val="single" w:sz="4" w:space="0" w:color="auto"/>
              <w:right w:val="single" w:sz="4" w:space="0" w:color="auto"/>
            </w:tcBorders>
            <w:shd w:val="clear" w:color="auto" w:fill="auto"/>
            <w:noWrap/>
            <w:vAlign w:val="center"/>
            <w:hideMark/>
          </w:tcPr>
          <w:p w14:paraId="3C12E9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3CA43A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036DDC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28ADCF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2EFCAC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725A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40D97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86DB4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3C498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82079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0DF77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6BCCAE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B4127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131</w:t>
            </w:r>
          </w:p>
        </w:tc>
        <w:tc>
          <w:tcPr>
            <w:tcW w:w="425" w:type="pct"/>
            <w:tcBorders>
              <w:top w:val="nil"/>
              <w:left w:val="nil"/>
              <w:bottom w:val="single" w:sz="4" w:space="0" w:color="auto"/>
              <w:right w:val="single" w:sz="4" w:space="0" w:color="auto"/>
            </w:tcBorders>
            <w:shd w:val="clear" w:color="auto" w:fill="auto"/>
            <w:noWrap/>
            <w:vAlign w:val="center"/>
            <w:hideMark/>
          </w:tcPr>
          <w:p w14:paraId="2D9B92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444E42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306</w:t>
            </w:r>
          </w:p>
        </w:tc>
        <w:tc>
          <w:tcPr>
            <w:tcW w:w="748" w:type="pct"/>
            <w:tcBorders>
              <w:top w:val="nil"/>
              <w:left w:val="nil"/>
              <w:bottom w:val="single" w:sz="4" w:space="0" w:color="auto"/>
              <w:right w:val="single" w:sz="4" w:space="0" w:color="auto"/>
            </w:tcBorders>
            <w:shd w:val="clear" w:color="auto" w:fill="auto"/>
            <w:noWrap/>
            <w:vAlign w:val="center"/>
            <w:hideMark/>
          </w:tcPr>
          <w:p w14:paraId="096C85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233842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40552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1E21C6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10D69E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47CC7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2015B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90FA7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89495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72D57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842C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BD0745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3C1DA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132</w:t>
            </w:r>
          </w:p>
        </w:tc>
        <w:tc>
          <w:tcPr>
            <w:tcW w:w="425" w:type="pct"/>
            <w:tcBorders>
              <w:top w:val="nil"/>
              <w:left w:val="nil"/>
              <w:bottom w:val="single" w:sz="4" w:space="0" w:color="auto"/>
              <w:right w:val="single" w:sz="4" w:space="0" w:color="auto"/>
            </w:tcBorders>
            <w:shd w:val="clear" w:color="auto" w:fill="auto"/>
            <w:noWrap/>
            <w:vAlign w:val="center"/>
            <w:hideMark/>
          </w:tcPr>
          <w:p w14:paraId="7EF7FD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0AC038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307</w:t>
            </w:r>
          </w:p>
        </w:tc>
        <w:tc>
          <w:tcPr>
            <w:tcW w:w="748" w:type="pct"/>
            <w:tcBorders>
              <w:top w:val="nil"/>
              <w:left w:val="nil"/>
              <w:bottom w:val="single" w:sz="4" w:space="0" w:color="auto"/>
              <w:right w:val="single" w:sz="4" w:space="0" w:color="auto"/>
            </w:tcBorders>
            <w:shd w:val="clear" w:color="auto" w:fill="auto"/>
            <w:noWrap/>
            <w:vAlign w:val="center"/>
            <w:hideMark/>
          </w:tcPr>
          <w:p w14:paraId="0B50AE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3136BE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1C3DD3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0AF641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242FE8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F9CE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673FD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ADCCA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6314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B0D20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A32B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60464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70B8F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133</w:t>
            </w:r>
          </w:p>
        </w:tc>
        <w:tc>
          <w:tcPr>
            <w:tcW w:w="425" w:type="pct"/>
            <w:tcBorders>
              <w:top w:val="nil"/>
              <w:left w:val="nil"/>
              <w:bottom w:val="single" w:sz="4" w:space="0" w:color="auto"/>
              <w:right w:val="single" w:sz="4" w:space="0" w:color="auto"/>
            </w:tcBorders>
            <w:shd w:val="clear" w:color="auto" w:fill="auto"/>
            <w:noWrap/>
            <w:vAlign w:val="center"/>
            <w:hideMark/>
          </w:tcPr>
          <w:p w14:paraId="018F41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FBDB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308</w:t>
            </w:r>
          </w:p>
        </w:tc>
        <w:tc>
          <w:tcPr>
            <w:tcW w:w="748" w:type="pct"/>
            <w:tcBorders>
              <w:top w:val="nil"/>
              <w:left w:val="nil"/>
              <w:bottom w:val="single" w:sz="4" w:space="0" w:color="auto"/>
              <w:right w:val="single" w:sz="4" w:space="0" w:color="auto"/>
            </w:tcBorders>
            <w:shd w:val="clear" w:color="auto" w:fill="auto"/>
            <w:noWrap/>
            <w:vAlign w:val="center"/>
            <w:hideMark/>
          </w:tcPr>
          <w:p w14:paraId="5D3B2C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42233D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5D0B13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0CF11E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192872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FAAF5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C95EE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EE2DC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3407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70B0A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DA80F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052CC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F75FA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w:t>
            </w:r>
          </w:p>
        </w:tc>
        <w:tc>
          <w:tcPr>
            <w:tcW w:w="425" w:type="pct"/>
            <w:tcBorders>
              <w:top w:val="nil"/>
              <w:left w:val="nil"/>
              <w:bottom w:val="single" w:sz="4" w:space="0" w:color="auto"/>
              <w:right w:val="single" w:sz="4" w:space="0" w:color="auto"/>
            </w:tcBorders>
            <w:shd w:val="clear" w:color="auto" w:fill="auto"/>
            <w:noWrap/>
            <w:vAlign w:val="center"/>
            <w:hideMark/>
          </w:tcPr>
          <w:p w14:paraId="4C2343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7FE11B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309</w:t>
            </w:r>
          </w:p>
        </w:tc>
        <w:tc>
          <w:tcPr>
            <w:tcW w:w="748" w:type="pct"/>
            <w:tcBorders>
              <w:top w:val="nil"/>
              <w:left w:val="nil"/>
              <w:bottom w:val="single" w:sz="4" w:space="0" w:color="auto"/>
              <w:right w:val="single" w:sz="4" w:space="0" w:color="auto"/>
            </w:tcBorders>
            <w:shd w:val="clear" w:color="auto" w:fill="auto"/>
            <w:noWrap/>
            <w:vAlign w:val="center"/>
            <w:hideMark/>
          </w:tcPr>
          <w:p w14:paraId="79E433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429B78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6167C8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657D63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166AC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9E763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CD649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3D0FA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2984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ABB3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AE077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DEFE76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36B93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w:t>
            </w:r>
          </w:p>
        </w:tc>
        <w:tc>
          <w:tcPr>
            <w:tcW w:w="425" w:type="pct"/>
            <w:tcBorders>
              <w:top w:val="nil"/>
              <w:left w:val="nil"/>
              <w:bottom w:val="single" w:sz="4" w:space="0" w:color="auto"/>
              <w:right w:val="single" w:sz="4" w:space="0" w:color="auto"/>
            </w:tcBorders>
            <w:shd w:val="clear" w:color="auto" w:fill="auto"/>
            <w:noWrap/>
            <w:vAlign w:val="center"/>
            <w:hideMark/>
          </w:tcPr>
          <w:p w14:paraId="7113C6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1EAD07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310</w:t>
            </w:r>
          </w:p>
        </w:tc>
        <w:tc>
          <w:tcPr>
            <w:tcW w:w="748" w:type="pct"/>
            <w:tcBorders>
              <w:top w:val="nil"/>
              <w:left w:val="nil"/>
              <w:bottom w:val="single" w:sz="4" w:space="0" w:color="auto"/>
              <w:right w:val="single" w:sz="4" w:space="0" w:color="auto"/>
            </w:tcBorders>
            <w:shd w:val="clear" w:color="auto" w:fill="auto"/>
            <w:noWrap/>
            <w:vAlign w:val="center"/>
            <w:hideMark/>
          </w:tcPr>
          <w:p w14:paraId="6F1876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187429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3B6EE0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27A0EF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6414AE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882CF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6809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B51D6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DACA9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3E551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7606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D014FF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8E0B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136</w:t>
            </w:r>
          </w:p>
        </w:tc>
        <w:tc>
          <w:tcPr>
            <w:tcW w:w="425" w:type="pct"/>
            <w:tcBorders>
              <w:top w:val="nil"/>
              <w:left w:val="nil"/>
              <w:bottom w:val="single" w:sz="4" w:space="0" w:color="auto"/>
              <w:right w:val="single" w:sz="4" w:space="0" w:color="auto"/>
            </w:tcBorders>
            <w:shd w:val="clear" w:color="auto" w:fill="auto"/>
            <w:noWrap/>
            <w:vAlign w:val="center"/>
            <w:hideMark/>
          </w:tcPr>
          <w:p w14:paraId="4F5186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05A607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311</w:t>
            </w:r>
          </w:p>
        </w:tc>
        <w:tc>
          <w:tcPr>
            <w:tcW w:w="748" w:type="pct"/>
            <w:tcBorders>
              <w:top w:val="nil"/>
              <w:left w:val="nil"/>
              <w:bottom w:val="single" w:sz="4" w:space="0" w:color="auto"/>
              <w:right w:val="single" w:sz="4" w:space="0" w:color="auto"/>
            </w:tcBorders>
            <w:shd w:val="clear" w:color="auto" w:fill="auto"/>
            <w:noWrap/>
            <w:vAlign w:val="center"/>
            <w:hideMark/>
          </w:tcPr>
          <w:p w14:paraId="4D67A6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Lasy Państwowe</w:t>
            </w:r>
          </w:p>
        </w:tc>
        <w:tc>
          <w:tcPr>
            <w:tcW w:w="381" w:type="pct"/>
            <w:tcBorders>
              <w:top w:val="nil"/>
              <w:left w:val="nil"/>
              <w:bottom w:val="single" w:sz="4" w:space="0" w:color="auto"/>
              <w:right w:val="single" w:sz="4" w:space="0" w:color="auto"/>
            </w:tcBorders>
            <w:shd w:val="clear" w:color="auto" w:fill="auto"/>
            <w:noWrap/>
            <w:vAlign w:val="center"/>
            <w:hideMark/>
          </w:tcPr>
          <w:p w14:paraId="1C702C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2-0960</w:t>
            </w:r>
          </w:p>
        </w:tc>
        <w:tc>
          <w:tcPr>
            <w:tcW w:w="340" w:type="pct"/>
            <w:tcBorders>
              <w:top w:val="nil"/>
              <w:left w:val="nil"/>
              <w:bottom w:val="single" w:sz="4" w:space="0" w:color="auto"/>
              <w:right w:val="single" w:sz="4" w:space="0" w:color="auto"/>
            </w:tcBorders>
            <w:shd w:val="clear" w:color="auto" w:fill="auto"/>
            <w:noWrap/>
            <w:vAlign w:val="center"/>
            <w:hideMark/>
          </w:tcPr>
          <w:p w14:paraId="165DA0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83601436</w:t>
            </w:r>
          </w:p>
        </w:tc>
        <w:tc>
          <w:tcPr>
            <w:tcW w:w="457" w:type="pct"/>
            <w:tcBorders>
              <w:top w:val="nil"/>
              <w:left w:val="nil"/>
              <w:bottom w:val="single" w:sz="4" w:space="0" w:color="auto"/>
              <w:right w:val="single" w:sz="4" w:space="0" w:color="auto"/>
            </w:tcBorders>
            <w:shd w:val="clear" w:color="auto" w:fill="auto"/>
            <w:noWrap/>
            <w:vAlign w:val="center"/>
            <w:hideMark/>
          </w:tcPr>
          <w:p w14:paraId="20EA3D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5552C9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3FDAB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5B898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5CCDE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81BA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ECE83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386FF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EC4BE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66665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137</w:t>
            </w:r>
          </w:p>
        </w:tc>
        <w:tc>
          <w:tcPr>
            <w:tcW w:w="425" w:type="pct"/>
            <w:tcBorders>
              <w:top w:val="nil"/>
              <w:left w:val="nil"/>
              <w:bottom w:val="single" w:sz="4" w:space="0" w:color="auto"/>
              <w:right w:val="single" w:sz="4" w:space="0" w:color="auto"/>
            </w:tcBorders>
            <w:shd w:val="clear" w:color="auto" w:fill="auto"/>
            <w:noWrap/>
            <w:vAlign w:val="center"/>
            <w:hideMark/>
          </w:tcPr>
          <w:p w14:paraId="415153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7F066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312</w:t>
            </w:r>
          </w:p>
        </w:tc>
        <w:tc>
          <w:tcPr>
            <w:tcW w:w="748" w:type="pct"/>
            <w:tcBorders>
              <w:top w:val="nil"/>
              <w:left w:val="nil"/>
              <w:bottom w:val="single" w:sz="4" w:space="0" w:color="auto"/>
              <w:right w:val="single" w:sz="4" w:space="0" w:color="auto"/>
            </w:tcBorders>
            <w:shd w:val="clear" w:color="auto" w:fill="auto"/>
            <w:noWrap/>
            <w:vAlign w:val="center"/>
            <w:hideMark/>
          </w:tcPr>
          <w:p w14:paraId="0CA37E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1</w:t>
            </w:r>
          </w:p>
        </w:tc>
        <w:tc>
          <w:tcPr>
            <w:tcW w:w="381" w:type="pct"/>
            <w:tcBorders>
              <w:top w:val="nil"/>
              <w:left w:val="nil"/>
              <w:bottom w:val="single" w:sz="4" w:space="0" w:color="auto"/>
              <w:right w:val="single" w:sz="4" w:space="0" w:color="auto"/>
            </w:tcBorders>
            <w:shd w:val="clear" w:color="auto" w:fill="auto"/>
            <w:noWrap/>
            <w:vAlign w:val="center"/>
            <w:hideMark/>
          </w:tcPr>
          <w:p w14:paraId="774102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2-0959</w:t>
            </w:r>
          </w:p>
        </w:tc>
        <w:tc>
          <w:tcPr>
            <w:tcW w:w="340" w:type="pct"/>
            <w:tcBorders>
              <w:top w:val="nil"/>
              <w:left w:val="nil"/>
              <w:bottom w:val="single" w:sz="4" w:space="0" w:color="auto"/>
              <w:right w:val="single" w:sz="4" w:space="0" w:color="auto"/>
            </w:tcBorders>
            <w:shd w:val="clear" w:color="auto" w:fill="auto"/>
            <w:noWrap/>
            <w:vAlign w:val="center"/>
            <w:hideMark/>
          </w:tcPr>
          <w:p w14:paraId="140CC8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93458842</w:t>
            </w:r>
          </w:p>
        </w:tc>
        <w:tc>
          <w:tcPr>
            <w:tcW w:w="457" w:type="pct"/>
            <w:tcBorders>
              <w:top w:val="nil"/>
              <w:left w:val="nil"/>
              <w:bottom w:val="single" w:sz="4" w:space="0" w:color="auto"/>
              <w:right w:val="single" w:sz="4" w:space="0" w:color="auto"/>
            </w:tcBorders>
            <w:shd w:val="clear" w:color="auto" w:fill="auto"/>
            <w:noWrap/>
            <w:vAlign w:val="center"/>
            <w:hideMark/>
          </w:tcPr>
          <w:p w14:paraId="496BFD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590543540200271498</w:t>
            </w:r>
          </w:p>
        </w:tc>
        <w:tc>
          <w:tcPr>
            <w:tcW w:w="234" w:type="pct"/>
            <w:tcBorders>
              <w:top w:val="nil"/>
              <w:left w:val="nil"/>
              <w:bottom w:val="single" w:sz="4" w:space="0" w:color="auto"/>
              <w:right w:val="single" w:sz="4" w:space="0" w:color="auto"/>
            </w:tcBorders>
            <w:shd w:val="clear" w:color="auto" w:fill="auto"/>
            <w:noWrap/>
            <w:vAlign w:val="center"/>
            <w:hideMark/>
          </w:tcPr>
          <w:p w14:paraId="4EE7CE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DF6FD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6E9B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94048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21DAE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7B0E2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7E09C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AF4742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279D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138</w:t>
            </w:r>
          </w:p>
        </w:tc>
        <w:tc>
          <w:tcPr>
            <w:tcW w:w="425" w:type="pct"/>
            <w:tcBorders>
              <w:top w:val="nil"/>
              <w:left w:val="nil"/>
              <w:bottom w:val="single" w:sz="4" w:space="0" w:color="auto"/>
              <w:right w:val="single" w:sz="4" w:space="0" w:color="auto"/>
            </w:tcBorders>
            <w:shd w:val="clear" w:color="auto" w:fill="auto"/>
            <w:noWrap/>
            <w:vAlign w:val="center"/>
            <w:hideMark/>
          </w:tcPr>
          <w:p w14:paraId="7CCB67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225DA7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313</w:t>
            </w:r>
          </w:p>
        </w:tc>
        <w:tc>
          <w:tcPr>
            <w:tcW w:w="748" w:type="pct"/>
            <w:tcBorders>
              <w:top w:val="nil"/>
              <w:left w:val="nil"/>
              <w:bottom w:val="single" w:sz="4" w:space="0" w:color="auto"/>
              <w:right w:val="single" w:sz="4" w:space="0" w:color="auto"/>
            </w:tcBorders>
            <w:shd w:val="clear" w:color="auto" w:fill="auto"/>
            <w:noWrap/>
            <w:vAlign w:val="center"/>
            <w:hideMark/>
          </w:tcPr>
          <w:p w14:paraId="7DFDA3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 xml:space="preserve">Głuchów </w:t>
            </w:r>
            <w:proofErr w:type="spellStart"/>
            <w:r w:rsidRPr="000F3141">
              <w:rPr>
                <w:rFonts w:asciiTheme="minorHAnsi" w:eastAsia="Times New Roman" w:hAnsiTheme="minorHAnsi" w:cstheme="minorHAnsi"/>
                <w:color w:val="000000"/>
                <w:sz w:val="16"/>
                <w:szCs w:val="16"/>
                <w:lang w:eastAsia="pl-PL"/>
              </w:rPr>
              <w:t>P.O.M.Głuchów</w:t>
            </w:r>
            <w:proofErr w:type="spellEnd"/>
            <w:r w:rsidRPr="000F3141">
              <w:rPr>
                <w:rFonts w:asciiTheme="minorHAnsi" w:eastAsia="Times New Roman" w:hAnsiTheme="minorHAnsi" w:cstheme="minorHAnsi"/>
                <w:color w:val="000000"/>
                <w:sz w:val="16"/>
                <w:szCs w:val="16"/>
                <w:lang w:eastAsia="pl-PL"/>
              </w:rPr>
              <w:t xml:space="preserve"> P.O.M.</w:t>
            </w:r>
          </w:p>
        </w:tc>
        <w:tc>
          <w:tcPr>
            <w:tcW w:w="381" w:type="pct"/>
            <w:tcBorders>
              <w:top w:val="nil"/>
              <w:left w:val="nil"/>
              <w:bottom w:val="single" w:sz="4" w:space="0" w:color="auto"/>
              <w:right w:val="single" w:sz="4" w:space="0" w:color="auto"/>
            </w:tcBorders>
            <w:shd w:val="clear" w:color="auto" w:fill="auto"/>
            <w:noWrap/>
            <w:vAlign w:val="center"/>
            <w:hideMark/>
          </w:tcPr>
          <w:p w14:paraId="068493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270863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07ED8D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3F50C5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8B616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C9177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3B23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F255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2CC7F8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E840D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A91505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F18AE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139</w:t>
            </w:r>
          </w:p>
        </w:tc>
        <w:tc>
          <w:tcPr>
            <w:tcW w:w="425" w:type="pct"/>
            <w:tcBorders>
              <w:top w:val="nil"/>
              <w:left w:val="nil"/>
              <w:bottom w:val="single" w:sz="4" w:space="0" w:color="auto"/>
              <w:right w:val="single" w:sz="4" w:space="0" w:color="auto"/>
            </w:tcBorders>
            <w:shd w:val="clear" w:color="auto" w:fill="auto"/>
            <w:noWrap/>
            <w:vAlign w:val="center"/>
            <w:hideMark/>
          </w:tcPr>
          <w:p w14:paraId="40FA5F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
        </w:tc>
        <w:tc>
          <w:tcPr>
            <w:tcW w:w="229" w:type="pct"/>
            <w:tcBorders>
              <w:top w:val="nil"/>
              <w:left w:val="nil"/>
              <w:bottom w:val="single" w:sz="4" w:space="0" w:color="auto"/>
              <w:right w:val="single" w:sz="4" w:space="0" w:color="auto"/>
            </w:tcBorders>
            <w:shd w:val="clear" w:color="auto" w:fill="auto"/>
            <w:noWrap/>
            <w:vAlign w:val="center"/>
            <w:hideMark/>
          </w:tcPr>
          <w:p w14:paraId="60410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314</w:t>
            </w:r>
          </w:p>
        </w:tc>
        <w:tc>
          <w:tcPr>
            <w:tcW w:w="748" w:type="pct"/>
            <w:tcBorders>
              <w:top w:val="nil"/>
              <w:left w:val="nil"/>
              <w:bottom w:val="single" w:sz="4" w:space="0" w:color="auto"/>
              <w:right w:val="single" w:sz="4" w:space="0" w:color="auto"/>
            </w:tcBorders>
            <w:shd w:val="clear" w:color="auto" w:fill="auto"/>
            <w:noWrap/>
            <w:vAlign w:val="center"/>
            <w:hideMark/>
          </w:tcPr>
          <w:p w14:paraId="392BD9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 xml:space="preserve">Głuchów </w:t>
            </w:r>
            <w:proofErr w:type="spellStart"/>
            <w:r w:rsidRPr="000F3141">
              <w:rPr>
                <w:rFonts w:asciiTheme="minorHAnsi" w:eastAsia="Times New Roman" w:hAnsiTheme="minorHAnsi" w:cstheme="minorHAnsi"/>
                <w:color w:val="000000"/>
                <w:sz w:val="16"/>
                <w:szCs w:val="16"/>
                <w:lang w:eastAsia="pl-PL"/>
              </w:rPr>
              <w:t>P.O.M.Głuchów</w:t>
            </w:r>
            <w:proofErr w:type="spellEnd"/>
            <w:r w:rsidRPr="000F3141">
              <w:rPr>
                <w:rFonts w:asciiTheme="minorHAnsi" w:eastAsia="Times New Roman" w:hAnsiTheme="minorHAnsi" w:cstheme="minorHAnsi"/>
                <w:color w:val="000000"/>
                <w:sz w:val="16"/>
                <w:szCs w:val="16"/>
                <w:lang w:eastAsia="pl-PL"/>
              </w:rPr>
              <w:t xml:space="preserve"> P.O.M.</w:t>
            </w:r>
          </w:p>
        </w:tc>
        <w:tc>
          <w:tcPr>
            <w:tcW w:w="381" w:type="pct"/>
            <w:tcBorders>
              <w:top w:val="nil"/>
              <w:left w:val="nil"/>
              <w:bottom w:val="single" w:sz="4" w:space="0" w:color="auto"/>
              <w:right w:val="single" w:sz="4" w:space="0" w:color="auto"/>
            </w:tcBorders>
            <w:shd w:val="clear" w:color="auto" w:fill="auto"/>
            <w:noWrap/>
            <w:vAlign w:val="center"/>
            <w:hideMark/>
          </w:tcPr>
          <w:p w14:paraId="624AFD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2-0878</w:t>
            </w:r>
          </w:p>
        </w:tc>
        <w:tc>
          <w:tcPr>
            <w:tcW w:w="340" w:type="pct"/>
            <w:tcBorders>
              <w:top w:val="nil"/>
              <w:left w:val="nil"/>
              <w:bottom w:val="single" w:sz="4" w:space="0" w:color="auto"/>
              <w:right w:val="single" w:sz="4" w:space="0" w:color="auto"/>
            </w:tcBorders>
            <w:shd w:val="clear" w:color="auto" w:fill="auto"/>
            <w:noWrap/>
            <w:vAlign w:val="center"/>
            <w:hideMark/>
          </w:tcPr>
          <w:p w14:paraId="71FBF7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92445642</w:t>
            </w:r>
          </w:p>
        </w:tc>
        <w:tc>
          <w:tcPr>
            <w:tcW w:w="457" w:type="pct"/>
            <w:tcBorders>
              <w:top w:val="nil"/>
              <w:left w:val="nil"/>
              <w:bottom w:val="single" w:sz="4" w:space="0" w:color="auto"/>
              <w:right w:val="single" w:sz="4" w:space="0" w:color="auto"/>
            </w:tcBorders>
            <w:shd w:val="clear" w:color="auto" w:fill="auto"/>
            <w:noWrap/>
            <w:vAlign w:val="center"/>
            <w:hideMark/>
          </w:tcPr>
          <w:p w14:paraId="6A4200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590543540200146376</w:t>
            </w:r>
          </w:p>
        </w:tc>
        <w:tc>
          <w:tcPr>
            <w:tcW w:w="234" w:type="pct"/>
            <w:tcBorders>
              <w:top w:val="nil"/>
              <w:left w:val="nil"/>
              <w:bottom w:val="single" w:sz="4" w:space="0" w:color="auto"/>
              <w:right w:val="single" w:sz="4" w:space="0" w:color="auto"/>
            </w:tcBorders>
            <w:shd w:val="clear" w:color="auto" w:fill="auto"/>
            <w:noWrap/>
            <w:vAlign w:val="center"/>
            <w:hideMark/>
          </w:tcPr>
          <w:p w14:paraId="01227F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9026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C13F9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4F52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F1A0D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0579ED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18E48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A2F779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3C31C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140</w:t>
            </w:r>
          </w:p>
        </w:tc>
        <w:tc>
          <w:tcPr>
            <w:tcW w:w="425" w:type="pct"/>
            <w:tcBorders>
              <w:top w:val="nil"/>
              <w:left w:val="nil"/>
              <w:bottom w:val="single" w:sz="4" w:space="0" w:color="auto"/>
              <w:right w:val="single" w:sz="4" w:space="0" w:color="auto"/>
            </w:tcBorders>
            <w:shd w:val="clear" w:color="auto" w:fill="auto"/>
            <w:noWrap/>
            <w:vAlign w:val="center"/>
            <w:hideMark/>
          </w:tcPr>
          <w:p w14:paraId="1F2B20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229" w:type="pct"/>
            <w:tcBorders>
              <w:top w:val="nil"/>
              <w:left w:val="nil"/>
              <w:bottom w:val="single" w:sz="4" w:space="0" w:color="auto"/>
              <w:right w:val="single" w:sz="4" w:space="0" w:color="auto"/>
            </w:tcBorders>
            <w:shd w:val="clear" w:color="auto" w:fill="auto"/>
            <w:noWrap/>
            <w:vAlign w:val="center"/>
            <w:hideMark/>
          </w:tcPr>
          <w:p w14:paraId="549D8C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466</w:t>
            </w:r>
          </w:p>
        </w:tc>
        <w:tc>
          <w:tcPr>
            <w:tcW w:w="748" w:type="pct"/>
            <w:tcBorders>
              <w:top w:val="nil"/>
              <w:left w:val="nil"/>
              <w:bottom w:val="single" w:sz="4" w:space="0" w:color="auto"/>
              <w:right w:val="single" w:sz="4" w:space="0" w:color="auto"/>
            </w:tcBorders>
            <w:shd w:val="clear" w:color="auto" w:fill="auto"/>
            <w:noWrap/>
            <w:vAlign w:val="center"/>
            <w:hideMark/>
          </w:tcPr>
          <w:p w14:paraId="3B3587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381" w:type="pct"/>
            <w:tcBorders>
              <w:top w:val="nil"/>
              <w:left w:val="nil"/>
              <w:bottom w:val="single" w:sz="4" w:space="0" w:color="auto"/>
              <w:right w:val="single" w:sz="4" w:space="0" w:color="auto"/>
            </w:tcBorders>
            <w:shd w:val="clear" w:color="auto" w:fill="auto"/>
            <w:noWrap/>
            <w:vAlign w:val="center"/>
            <w:hideMark/>
          </w:tcPr>
          <w:p w14:paraId="0F941E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40627D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13448580</w:t>
            </w:r>
          </w:p>
        </w:tc>
        <w:tc>
          <w:tcPr>
            <w:tcW w:w="457" w:type="pct"/>
            <w:tcBorders>
              <w:top w:val="nil"/>
              <w:left w:val="nil"/>
              <w:bottom w:val="single" w:sz="4" w:space="0" w:color="auto"/>
              <w:right w:val="single" w:sz="4" w:space="0" w:color="auto"/>
            </w:tcBorders>
            <w:shd w:val="clear" w:color="auto" w:fill="auto"/>
            <w:noWrap/>
            <w:vAlign w:val="center"/>
            <w:hideMark/>
          </w:tcPr>
          <w:p w14:paraId="1D83B3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590543540200034567</w:t>
            </w:r>
          </w:p>
        </w:tc>
        <w:tc>
          <w:tcPr>
            <w:tcW w:w="234" w:type="pct"/>
            <w:tcBorders>
              <w:top w:val="nil"/>
              <w:left w:val="nil"/>
              <w:bottom w:val="single" w:sz="4" w:space="0" w:color="auto"/>
              <w:right w:val="single" w:sz="4" w:space="0" w:color="auto"/>
            </w:tcBorders>
            <w:shd w:val="clear" w:color="auto" w:fill="auto"/>
            <w:noWrap/>
            <w:vAlign w:val="center"/>
            <w:hideMark/>
          </w:tcPr>
          <w:p w14:paraId="60860C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1929A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4F1F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8634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5AB56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2931A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EBB2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5F373C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A0AC3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141</w:t>
            </w:r>
          </w:p>
        </w:tc>
        <w:tc>
          <w:tcPr>
            <w:tcW w:w="425" w:type="pct"/>
            <w:tcBorders>
              <w:top w:val="nil"/>
              <w:left w:val="nil"/>
              <w:bottom w:val="single" w:sz="4" w:space="0" w:color="auto"/>
              <w:right w:val="single" w:sz="4" w:space="0" w:color="auto"/>
            </w:tcBorders>
            <w:shd w:val="clear" w:color="auto" w:fill="auto"/>
            <w:noWrap/>
            <w:vAlign w:val="center"/>
            <w:hideMark/>
          </w:tcPr>
          <w:p w14:paraId="59F621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229" w:type="pct"/>
            <w:tcBorders>
              <w:top w:val="nil"/>
              <w:left w:val="nil"/>
              <w:bottom w:val="single" w:sz="4" w:space="0" w:color="auto"/>
              <w:right w:val="single" w:sz="4" w:space="0" w:color="auto"/>
            </w:tcBorders>
            <w:shd w:val="clear" w:color="auto" w:fill="auto"/>
            <w:noWrap/>
            <w:vAlign w:val="center"/>
            <w:hideMark/>
          </w:tcPr>
          <w:p w14:paraId="5275CD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467</w:t>
            </w:r>
          </w:p>
        </w:tc>
        <w:tc>
          <w:tcPr>
            <w:tcW w:w="748" w:type="pct"/>
            <w:tcBorders>
              <w:top w:val="nil"/>
              <w:left w:val="nil"/>
              <w:bottom w:val="single" w:sz="4" w:space="0" w:color="auto"/>
              <w:right w:val="single" w:sz="4" w:space="0" w:color="auto"/>
            </w:tcBorders>
            <w:shd w:val="clear" w:color="auto" w:fill="auto"/>
            <w:noWrap/>
            <w:vAlign w:val="center"/>
            <w:hideMark/>
          </w:tcPr>
          <w:p w14:paraId="0C4A12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381" w:type="pct"/>
            <w:tcBorders>
              <w:top w:val="nil"/>
              <w:left w:val="nil"/>
              <w:bottom w:val="single" w:sz="4" w:space="0" w:color="auto"/>
              <w:right w:val="single" w:sz="4" w:space="0" w:color="auto"/>
            </w:tcBorders>
            <w:shd w:val="clear" w:color="auto" w:fill="auto"/>
            <w:noWrap/>
            <w:vAlign w:val="center"/>
            <w:hideMark/>
          </w:tcPr>
          <w:p w14:paraId="10A9DB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5F6582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13448580</w:t>
            </w:r>
          </w:p>
        </w:tc>
        <w:tc>
          <w:tcPr>
            <w:tcW w:w="457" w:type="pct"/>
            <w:tcBorders>
              <w:top w:val="nil"/>
              <w:left w:val="nil"/>
              <w:bottom w:val="single" w:sz="4" w:space="0" w:color="auto"/>
              <w:right w:val="single" w:sz="4" w:space="0" w:color="auto"/>
            </w:tcBorders>
            <w:shd w:val="clear" w:color="auto" w:fill="auto"/>
            <w:noWrap/>
            <w:vAlign w:val="center"/>
            <w:hideMark/>
          </w:tcPr>
          <w:p w14:paraId="545536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590543540200034567</w:t>
            </w:r>
          </w:p>
        </w:tc>
        <w:tc>
          <w:tcPr>
            <w:tcW w:w="234" w:type="pct"/>
            <w:tcBorders>
              <w:top w:val="nil"/>
              <w:left w:val="nil"/>
              <w:bottom w:val="single" w:sz="4" w:space="0" w:color="auto"/>
              <w:right w:val="single" w:sz="4" w:space="0" w:color="auto"/>
            </w:tcBorders>
            <w:shd w:val="clear" w:color="auto" w:fill="auto"/>
            <w:noWrap/>
            <w:vAlign w:val="center"/>
            <w:hideMark/>
          </w:tcPr>
          <w:p w14:paraId="640641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F18E8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98D88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5CA2D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83EC1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7A8066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AF50C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FE88F4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7AE79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142</w:t>
            </w:r>
          </w:p>
        </w:tc>
        <w:tc>
          <w:tcPr>
            <w:tcW w:w="425" w:type="pct"/>
            <w:tcBorders>
              <w:top w:val="nil"/>
              <w:left w:val="nil"/>
              <w:bottom w:val="single" w:sz="4" w:space="0" w:color="auto"/>
              <w:right w:val="single" w:sz="4" w:space="0" w:color="auto"/>
            </w:tcBorders>
            <w:shd w:val="clear" w:color="auto" w:fill="auto"/>
            <w:noWrap/>
            <w:vAlign w:val="center"/>
            <w:hideMark/>
          </w:tcPr>
          <w:p w14:paraId="3B764C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229" w:type="pct"/>
            <w:tcBorders>
              <w:top w:val="nil"/>
              <w:left w:val="nil"/>
              <w:bottom w:val="single" w:sz="4" w:space="0" w:color="auto"/>
              <w:right w:val="single" w:sz="4" w:space="0" w:color="auto"/>
            </w:tcBorders>
            <w:shd w:val="clear" w:color="auto" w:fill="auto"/>
            <w:noWrap/>
            <w:vAlign w:val="center"/>
            <w:hideMark/>
          </w:tcPr>
          <w:p w14:paraId="44582F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468</w:t>
            </w:r>
          </w:p>
        </w:tc>
        <w:tc>
          <w:tcPr>
            <w:tcW w:w="748" w:type="pct"/>
            <w:tcBorders>
              <w:top w:val="nil"/>
              <w:left w:val="nil"/>
              <w:bottom w:val="single" w:sz="4" w:space="0" w:color="auto"/>
              <w:right w:val="single" w:sz="4" w:space="0" w:color="auto"/>
            </w:tcBorders>
            <w:shd w:val="clear" w:color="auto" w:fill="auto"/>
            <w:noWrap/>
            <w:vAlign w:val="center"/>
            <w:hideMark/>
          </w:tcPr>
          <w:p w14:paraId="062DE1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381" w:type="pct"/>
            <w:tcBorders>
              <w:top w:val="nil"/>
              <w:left w:val="nil"/>
              <w:bottom w:val="single" w:sz="4" w:space="0" w:color="auto"/>
              <w:right w:val="single" w:sz="4" w:space="0" w:color="auto"/>
            </w:tcBorders>
            <w:shd w:val="clear" w:color="auto" w:fill="auto"/>
            <w:noWrap/>
            <w:vAlign w:val="center"/>
            <w:hideMark/>
          </w:tcPr>
          <w:p w14:paraId="292352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4B1982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13448580</w:t>
            </w:r>
          </w:p>
        </w:tc>
        <w:tc>
          <w:tcPr>
            <w:tcW w:w="457" w:type="pct"/>
            <w:tcBorders>
              <w:top w:val="nil"/>
              <w:left w:val="nil"/>
              <w:bottom w:val="single" w:sz="4" w:space="0" w:color="auto"/>
              <w:right w:val="single" w:sz="4" w:space="0" w:color="auto"/>
            </w:tcBorders>
            <w:shd w:val="clear" w:color="auto" w:fill="auto"/>
            <w:noWrap/>
            <w:vAlign w:val="center"/>
            <w:hideMark/>
          </w:tcPr>
          <w:p w14:paraId="2CC0C3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590543540200034567</w:t>
            </w:r>
          </w:p>
        </w:tc>
        <w:tc>
          <w:tcPr>
            <w:tcW w:w="234" w:type="pct"/>
            <w:tcBorders>
              <w:top w:val="nil"/>
              <w:left w:val="nil"/>
              <w:bottom w:val="single" w:sz="4" w:space="0" w:color="auto"/>
              <w:right w:val="single" w:sz="4" w:space="0" w:color="auto"/>
            </w:tcBorders>
            <w:shd w:val="clear" w:color="auto" w:fill="auto"/>
            <w:noWrap/>
            <w:vAlign w:val="center"/>
            <w:hideMark/>
          </w:tcPr>
          <w:p w14:paraId="7A11F8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E8987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0D18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A7904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A631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15B378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113CE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9302DC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CE7C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143</w:t>
            </w:r>
          </w:p>
        </w:tc>
        <w:tc>
          <w:tcPr>
            <w:tcW w:w="425" w:type="pct"/>
            <w:tcBorders>
              <w:top w:val="nil"/>
              <w:left w:val="nil"/>
              <w:bottom w:val="single" w:sz="4" w:space="0" w:color="auto"/>
              <w:right w:val="single" w:sz="4" w:space="0" w:color="auto"/>
            </w:tcBorders>
            <w:shd w:val="clear" w:color="auto" w:fill="auto"/>
            <w:noWrap/>
            <w:vAlign w:val="center"/>
            <w:hideMark/>
          </w:tcPr>
          <w:p w14:paraId="777CBA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229" w:type="pct"/>
            <w:tcBorders>
              <w:top w:val="nil"/>
              <w:left w:val="nil"/>
              <w:bottom w:val="single" w:sz="4" w:space="0" w:color="auto"/>
              <w:right w:val="single" w:sz="4" w:space="0" w:color="auto"/>
            </w:tcBorders>
            <w:shd w:val="clear" w:color="auto" w:fill="auto"/>
            <w:noWrap/>
            <w:vAlign w:val="center"/>
            <w:hideMark/>
          </w:tcPr>
          <w:p w14:paraId="071843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469</w:t>
            </w:r>
          </w:p>
        </w:tc>
        <w:tc>
          <w:tcPr>
            <w:tcW w:w="748" w:type="pct"/>
            <w:tcBorders>
              <w:top w:val="nil"/>
              <w:left w:val="nil"/>
              <w:bottom w:val="single" w:sz="4" w:space="0" w:color="auto"/>
              <w:right w:val="single" w:sz="4" w:space="0" w:color="auto"/>
            </w:tcBorders>
            <w:shd w:val="clear" w:color="auto" w:fill="auto"/>
            <w:noWrap/>
            <w:vAlign w:val="center"/>
            <w:hideMark/>
          </w:tcPr>
          <w:p w14:paraId="48EB72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381" w:type="pct"/>
            <w:tcBorders>
              <w:top w:val="nil"/>
              <w:left w:val="nil"/>
              <w:bottom w:val="single" w:sz="4" w:space="0" w:color="auto"/>
              <w:right w:val="single" w:sz="4" w:space="0" w:color="auto"/>
            </w:tcBorders>
            <w:shd w:val="clear" w:color="auto" w:fill="auto"/>
            <w:noWrap/>
            <w:vAlign w:val="center"/>
            <w:hideMark/>
          </w:tcPr>
          <w:p w14:paraId="0B9CB4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15B7A4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13448580</w:t>
            </w:r>
          </w:p>
        </w:tc>
        <w:tc>
          <w:tcPr>
            <w:tcW w:w="457" w:type="pct"/>
            <w:tcBorders>
              <w:top w:val="nil"/>
              <w:left w:val="nil"/>
              <w:bottom w:val="single" w:sz="4" w:space="0" w:color="auto"/>
              <w:right w:val="single" w:sz="4" w:space="0" w:color="auto"/>
            </w:tcBorders>
            <w:shd w:val="clear" w:color="auto" w:fill="auto"/>
            <w:noWrap/>
            <w:vAlign w:val="center"/>
            <w:hideMark/>
          </w:tcPr>
          <w:p w14:paraId="413C9F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590543540200034567</w:t>
            </w:r>
          </w:p>
        </w:tc>
        <w:tc>
          <w:tcPr>
            <w:tcW w:w="234" w:type="pct"/>
            <w:tcBorders>
              <w:top w:val="nil"/>
              <w:left w:val="nil"/>
              <w:bottom w:val="single" w:sz="4" w:space="0" w:color="auto"/>
              <w:right w:val="single" w:sz="4" w:space="0" w:color="auto"/>
            </w:tcBorders>
            <w:shd w:val="clear" w:color="auto" w:fill="auto"/>
            <w:noWrap/>
            <w:vAlign w:val="center"/>
            <w:hideMark/>
          </w:tcPr>
          <w:p w14:paraId="4DC6B7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B7C27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502BD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51F28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75365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055E9F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A20D8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EC0C5E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85938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144</w:t>
            </w:r>
          </w:p>
        </w:tc>
        <w:tc>
          <w:tcPr>
            <w:tcW w:w="425" w:type="pct"/>
            <w:tcBorders>
              <w:top w:val="nil"/>
              <w:left w:val="nil"/>
              <w:bottom w:val="single" w:sz="4" w:space="0" w:color="auto"/>
              <w:right w:val="single" w:sz="4" w:space="0" w:color="auto"/>
            </w:tcBorders>
            <w:shd w:val="clear" w:color="auto" w:fill="auto"/>
            <w:noWrap/>
            <w:vAlign w:val="center"/>
            <w:hideMark/>
          </w:tcPr>
          <w:p w14:paraId="21D4E2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229" w:type="pct"/>
            <w:tcBorders>
              <w:top w:val="nil"/>
              <w:left w:val="nil"/>
              <w:bottom w:val="single" w:sz="4" w:space="0" w:color="auto"/>
              <w:right w:val="single" w:sz="4" w:space="0" w:color="auto"/>
            </w:tcBorders>
            <w:shd w:val="clear" w:color="auto" w:fill="auto"/>
            <w:noWrap/>
            <w:vAlign w:val="center"/>
            <w:hideMark/>
          </w:tcPr>
          <w:p w14:paraId="7F077B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470</w:t>
            </w:r>
          </w:p>
        </w:tc>
        <w:tc>
          <w:tcPr>
            <w:tcW w:w="748" w:type="pct"/>
            <w:tcBorders>
              <w:top w:val="nil"/>
              <w:left w:val="nil"/>
              <w:bottom w:val="single" w:sz="4" w:space="0" w:color="auto"/>
              <w:right w:val="single" w:sz="4" w:space="0" w:color="auto"/>
            </w:tcBorders>
            <w:shd w:val="clear" w:color="auto" w:fill="auto"/>
            <w:noWrap/>
            <w:vAlign w:val="center"/>
            <w:hideMark/>
          </w:tcPr>
          <w:p w14:paraId="5D1F99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 Jaworowa</w:t>
            </w:r>
          </w:p>
        </w:tc>
        <w:tc>
          <w:tcPr>
            <w:tcW w:w="381" w:type="pct"/>
            <w:tcBorders>
              <w:top w:val="nil"/>
              <w:left w:val="nil"/>
              <w:bottom w:val="single" w:sz="4" w:space="0" w:color="auto"/>
              <w:right w:val="single" w:sz="4" w:space="0" w:color="auto"/>
            </w:tcBorders>
            <w:shd w:val="clear" w:color="auto" w:fill="auto"/>
            <w:noWrap/>
            <w:vAlign w:val="center"/>
            <w:hideMark/>
          </w:tcPr>
          <w:p w14:paraId="205DEE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4E8528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13448580</w:t>
            </w:r>
          </w:p>
        </w:tc>
        <w:tc>
          <w:tcPr>
            <w:tcW w:w="457" w:type="pct"/>
            <w:tcBorders>
              <w:top w:val="nil"/>
              <w:left w:val="nil"/>
              <w:bottom w:val="single" w:sz="4" w:space="0" w:color="auto"/>
              <w:right w:val="single" w:sz="4" w:space="0" w:color="auto"/>
            </w:tcBorders>
            <w:shd w:val="clear" w:color="auto" w:fill="auto"/>
            <w:noWrap/>
            <w:vAlign w:val="center"/>
            <w:hideMark/>
          </w:tcPr>
          <w:p w14:paraId="65783F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590543540200034567</w:t>
            </w:r>
          </w:p>
        </w:tc>
        <w:tc>
          <w:tcPr>
            <w:tcW w:w="234" w:type="pct"/>
            <w:tcBorders>
              <w:top w:val="nil"/>
              <w:left w:val="nil"/>
              <w:bottom w:val="single" w:sz="4" w:space="0" w:color="auto"/>
              <w:right w:val="single" w:sz="4" w:space="0" w:color="auto"/>
            </w:tcBorders>
            <w:shd w:val="clear" w:color="auto" w:fill="auto"/>
            <w:noWrap/>
            <w:vAlign w:val="center"/>
            <w:hideMark/>
          </w:tcPr>
          <w:p w14:paraId="51162E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B1430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0A184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F5808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4F42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0EABB6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8754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93D13E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4760D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145</w:t>
            </w:r>
          </w:p>
        </w:tc>
        <w:tc>
          <w:tcPr>
            <w:tcW w:w="425" w:type="pct"/>
            <w:tcBorders>
              <w:top w:val="nil"/>
              <w:left w:val="nil"/>
              <w:bottom w:val="single" w:sz="4" w:space="0" w:color="auto"/>
              <w:right w:val="single" w:sz="4" w:space="0" w:color="auto"/>
            </w:tcBorders>
            <w:shd w:val="clear" w:color="auto" w:fill="auto"/>
            <w:noWrap/>
            <w:vAlign w:val="center"/>
            <w:hideMark/>
          </w:tcPr>
          <w:p w14:paraId="1FFC8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3636C2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444</w:t>
            </w:r>
          </w:p>
        </w:tc>
        <w:tc>
          <w:tcPr>
            <w:tcW w:w="748" w:type="pct"/>
            <w:tcBorders>
              <w:top w:val="nil"/>
              <w:left w:val="nil"/>
              <w:bottom w:val="single" w:sz="4" w:space="0" w:color="auto"/>
              <w:right w:val="single" w:sz="4" w:space="0" w:color="auto"/>
            </w:tcBorders>
            <w:shd w:val="clear" w:color="auto" w:fill="auto"/>
            <w:noWrap/>
            <w:vAlign w:val="center"/>
            <w:hideMark/>
          </w:tcPr>
          <w:p w14:paraId="6DC779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8998C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55B616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45927D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1FD98D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0EAE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6406B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599C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8E0AA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E0473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BCB16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D0E8C3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31E0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146</w:t>
            </w:r>
          </w:p>
        </w:tc>
        <w:tc>
          <w:tcPr>
            <w:tcW w:w="425" w:type="pct"/>
            <w:tcBorders>
              <w:top w:val="nil"/>
              <w:left w:val="nil"/>
              <w:bottom w:val="single" w:sz="4" w:space="0" w:color="auto"/>
              <w:right w:val="single" w:sz="4" w:space="0" w:color="auto"/>
            </w:tcBorders>
            <w:shd w:val="clear" w:color="auto" w:fill="auto"/>
            <w:noWrap/>
            <w:vAlign w:val="center"/>
            <w:hideMark/>
          </w:tcPr>
          <w:p w14:paraId="1F7CCA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1692D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445</w:t>
            </w:r>
          </w:p>
        </w:tc>
        <w:tc>
          <w:tcPr>
            <w:tcW w:w="748" w:type="pct"/>
            <w:tcBorders>
              <w:top w:val="nil"/>
              <w:left w:val="nil"/>
              <w:bottom w:val="single" w:sz="4" w:space="0" w:color="auto"/>
              <w:right w:val="single" w:sz="4" w:space="0" w:color="auto"/>
            </w:tcBorders>
            <w:shd w:val="clear" w:color="auto" w:fill="auto"/>
            <w:noWrap/>
            <w:vAlign w:val="center"/>
            <w:hideMark/>
          </w:tcPr>
          <w:p w14:paraId="0B13F4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792FC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7CF98D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0CBC34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2B3913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7A2E0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E8A64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E3824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ACB63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7B81D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D583C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B1B699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2550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147</w:t>
            </w:r>
          </w:p>
        </w:tc>
        <w:tc>
          <w:tcPr>
            <w:tcW w:w="425" w:type="pct"/>
            <w:tcBorders>
              <w:top w:val="nil"/>
              <w:left w:val="nil"/>
              <w:bottom w:val="single" w:sz="4" w:space="0" w:color="auto"/>
              <w:right w:val="single" w:sz="4" w:space="0" w:color="auto"/>
            </w:tcBorders>
            <w:shd w:val="clear" w:color="auto" w:fill="auto"/>
            <w:noWrap/>
            <w:vAlign w:val="center"/>
            <w:hideMark/>
          </w:tcPr>
          <w:p w14:paraId="7C98AA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07CCF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446</w:t>
            </w:r>
          </w:p>
        </w:tc>
        <w:tc>
          <w:tcPr>
            <w:tcW w:w="748" w:type="pct"/>
            <w:tcBorders>
              <w:top w:val="nil"/>
              <w:left w:val="nil"/>
              <w:bottom w:val="single" w:sz="4" w:space="0" w:color="auto"/>
              <w:right w:val="single" w:sz="4" w:space="0" w:color="auto"/>
            </w:tcBorders>
            <w:shd w:val="clear" w:color="auto" w:fill="auto"/>
            <w:noWrap/>
            <w:vAlign w:val="center"/>
            <w:hideMark/>
          </w:tcPr>
          <w:p w14:paraId="5CD355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328618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5D569B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5EA777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59ADFA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6946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BBBC7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EFC1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1E051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59526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6000D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082CE6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ADC7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148</w:t>
            </w:r>
          </w:p>
        </w:tc>
        <w:tc>
          <w:tcPr>
            <w:tcW w:w="425" w:type="pct"/>
            <w:tcBorders>
              <w:top w:val="nil"/>
              <w:left w:val="nil"/>
              <w:bottom w:val="single" w:sz="4" w:space="0" w:color="auto"/>
              <w:right w:val="single" w:sz="4" w:space="0" w:color="auto"/>
            </w:tcBorders>
            <w:shd w:val="clear" w:color="auto" w:fill="auto"/>
            <w:noWrap/>
            <w:vAlign w:val="center"/>
            <w:hideMark/>
          </w:tcPr>
          <w:p w14:paraId="36BB17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427687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447</w:t>
            </w:r>
          </w:p>
        </w:tc>
        <w:tc>
          <w:tcPr>
            <w:tcW w:w="748" w:type="pct"/>
            <w:tcBorders>
              <w:top w:val="nil"/>
              <w:left w:val="nil"/>
              <w:bottom w:val="single" w:sz="4" w:space="0" w:color="auto"/>
              <w:right w:val="single" w:sz="4" w:space="0" w:color="auto"/>
            </w:tcBorders>
            <w:shd w:val="clear" w:color="auto" w:fill="auto"/>
            <w:noWrap/>
            <w:vAlign w:val="center"/>
            <w:hideMark/>
          </w:tcPr>
          <w:p w14:paraId="5841AF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6B0525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3F72F2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37C542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258844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7ACB3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7782C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4B73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19930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CF079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07EEE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EC555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534C1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149</w:t>
            </w:r>
          </w:p>
        </w:tc>
        <w:tc>
          <w:tcPr>
            <w:tcW w:w="425" w:type="pct"/>
            <w:tcBorders>
              <w:top w:val="nil"/>
              <w:left w:val="nil"/>
              <w:bottom w:val="single" w:sz="4" w:space="0" w:color="auto"/>
              <w:right w:val="single" w:sz="4" w:space="0" w:color="auto"/>
            </w:tcBorders>
            <w:shd w:val="clear" w:color="auto" w:fill="auto"/>
            <w:noWrap/>
            <w:vAlign w:val="center"/>
            <w:hideMark/>
          </w:tcPr>
          <w:p w14:paraId="63DFC6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AD71D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448</w:t>
            </w:r>
          </w:p>
        </w:tc>
        <w:tc>
          <w:tcPr>
            <w:tcW w:w="748" w:type="pct"/>
            <w:tcBorders>
              <w:top w:val="nil"/>
              <w:left w:val="nil"/>
              <w:bottom w:val="single" w:sz="4" w:space="0" w:color="auto"/>
              <w:right w:val="single" w:sz="4" w:space="0" w:color="auto"/>
            </w:tcBorders>
            <w:shd w:val="clear" w:color="auto" w:fill="auto"/>
            <w:noWrap/>
            <w:vAlign w:val="center"/>
            <w:hideMark/>
          </w:tcPr>
          <w:p w14:paraId="498C87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2F2A2E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005322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1070BD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501D60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21163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01795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3E0D0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AE08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97A3E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1C1E7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18A0C2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39261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150</w:t>
            </w:r>
          </w:p>
        </w:tc>
        <w:tc>
          <w:tcPr>
            <w:tcW w:w="425" w:type="pct"/>
            <w:tcBorders>
              <w:top w:val="nil"/>
              <w:left w:val="nil"/>
              <w:bottom w:val="single" w:sz="4" w:space="0" w:color="auto"/>
              <w:right w:val="single" w:sz="4" w:space="0" w:color="auto"/>
            </w:tcBorders>
            <w:shd w:val="clear" w:color="auto" w:fill="auto"/>
            <w:noWrap/>
            <w:vAlign w:val="center"/>
            <w:hideMark/>
          </w:tcPr>
          <w:p w14:paraId="21B7A5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D5B5E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449</w:t>
            </w:r>
          </w:p>
        </w:tc>
        <w:tc>
          <w:tcPr>
            <w:tcW w:w="748" w:type="pct"/>
            <w:tcBorders>
              <w:top w:val="nil"/>
              <w:left w:val="nil"/>
              <w:bottom w:val="single" w:sz="4" w:space="0" w:color="auto"/>
              <w:right w:val="single" w:sz="4" w:space="0" w:color="auto"/>
            </w:tcBorders>
            <w:shd w:val="clear" w:color="auto" w:fill="auto"/>
            <w:noWrap/>
            <w:vAlign w:val="center"/>
            <w:hideMark/>
          </w:tcPr>
          <w:p w14:paraId="5548E6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68BAE6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6518D0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0414CB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2CD583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1680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85769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C6E7C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5AAD4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5A14D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82F81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4FA0EE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80075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151</w:t>
            </w:r>
          </w:p>
        </w:tc>
        <w:tc>
          <w:tcPr>
            <w:tcW w:w="425" w:type="pct"/>
            <w:tcBorders>
              <w:top w:val="nil"/>
              <w:left w:val="nil"/>
              <w:bottom w:val="single" w:sz="4" w:space="0" w:color="auto"/>
              <w:right w:val="single" w:sz="4" w:space="0" w:color="auto"/>
            </w:tcBorders>
            <w:shd w:val="clear" w:color="auto" w:fill="auto"/>
            <w:noWrap/>
            <w:vAlign w:val="center"/>
            <w:hideMark/>
          </w:tcPr>
          <w:p w14:paraId="64AC7B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4808B0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450</w:t>
            </w:r>
          </w:p>
        </w:tc>
        <w:tc>
          <w:tcPr>
            <w:tcW w:w="748" w:type="pct"/>
            <w:tcBorders>
              <w:top w:val="nil"/>
              <w:left w:val="nil"/>
              <w:bottom w:val="single" w:sz="4" w:space="0" w:color="auto"/>
              <w:right w:val="single" w:sz="4" w:space="0" w:color="auto"/>
            </w:tcBorders>
            <w:shd w:val="clear" w:color="auto" w:fill="auto"/>
            <w:noWrap/>
            <w:vAlign w:val="center"/>
            <w:hideMark/>
          </w:tcPr>
          <w:p w14:paraId="1074D5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6D245F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277BCD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537A4C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15CD03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1E72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C2ABC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E94C1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BC348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DBA20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6B3C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5DFCE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1B27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152</w:t>
            </w:r>
          </w:p>
        </w:tc>
        <w:tc>
          <w:tcPr>
            <w:tcW w:w="425" w:type="pct"/>
            <w:tcBorders>
              <w:top w:val="nil"/>
              <w:left w:val="nil"/>
              <w:bottom w:val="single" w:sz="4" w:space="0" w:color="auto"/>
              <w:right w:val="single" w:sz="4" w:space="0" w:color="auto"/>
            </w:tcBorders>
            <w:shd w:val="clear" w:color="auto" w:fill="auto"/>
            <w:noWrap/>
            <w:vAlign w:val="center"/>
            <w:hideMark/>
          </w:tcPr>
          <w:p w14:paraId="04D03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425019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451</w:t>
            </w:r>
          </w:p>
        </w:tc>
        <w:tc>
          <w:tcPr>
            <w:tcW w:w="748" w:type="pct"/>
            <w:tcBorders>
              <w:top w:val="nil"/>
              <w:left w:val="nil"/>
              <w:bottom w:val="single" w:sz="4" w:space="0" w:color="auto"/>
              <w:right w:val="single" w:sz="4" w:space="0" w:color="auto"/>
            </w:tcBorders>
            <w:shd w:val="clear" w:color="auto" w:fill="auto"/>
            <w:noWrap/>
            <w:vAlign w:val="center"/>
            <w:hideMark/>
          </w:tcPr>
          <w:p w14:paraId="15EF61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B6BEF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16CABE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7AF4FD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23B1C9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68446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B8001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8BC7A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1C46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71335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6F078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B1977F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BB8A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153</w:t>
            </w:r>
          </w:p>
        </w:tc>
        <w:tc>
          <w:tcPr>
            <w:tcW w:w="425" w:type="pct"/>
            <w:tcBorders>
              <w:top w:val="nil"/>
              <w:left w:val="nil"/>
              <w:bottom w:val="single" w:sz="4" w:space="0" w:color="auto"/>
              <w:right w:val="single" w:sz="4" w:space="0" w:color="auto"/>
            </w:tcBorders>
            <w:shd w:val="clear" w:color="auto" w:fill="auto"/>
            <w:noWrap/>
            <w:vAlign w:val="center"/>
            <w:hideMark/>
          </w:tcPr>
          <w:p w14:paraId="27AFAD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98E65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452</w:t>
            </w:r>
          </w:p>
        </w:tc>
        <w:tc>
          <w:tcPr>
            <w:tcW w:w="748" w:type="pct"/>
            <w:tcBorders>
              <w:top w:val="nil"/>
              <w:left w:val="nil"/>
              <w:bottom w:val="single" w:sz="4" w:space="0" w:color="auto"/>
              <w:right w:val="single" w:sz="4" w:space="0" w:color="auto"/>
            </w:tcBorders>
            <w:shd w:val="clear" w:color="auto" w:fill="auto"/>
            <w:noWrap/>
            <w:vAlign w:val="center"/>
            <w:hideMark/>
          </w:tcPr>
          <w:p w14:paraId="06DE65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CE106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7FB7BA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4678CB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23240C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8F1EF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48002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DF8B2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E25A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EB550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E43D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0F9EB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B1B94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154</w:t>
            </w:r>
          </w:p>
        </w:tc>
        <w:tc>
          <w:tcPr>
            <w:tcW w:w="425" w:type="pct"/>
            <w:tcBorders>
              <w:top w:val="nil"/>
              <w:left w:val="nil"/>
              <w:bottom w:val="single" w:sz="4" w:space="0" w:color="auto"/>
              <w:right w:val="single" w:sz="4" w:space="0" w:color="auto"/>
            </w:tcBorders>
            <w:shd w:val="clear" w:color="auto" w:fill="auto"/>
            <w:noWrap/>
            <w:vAlign w:val="center"/>
            <w:hideMark/>
          </w:tcPr>
          <w:p w14:paraId="1C1E8E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5B50CE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453</w:t>
            </w:r>
          </w:p>
        </w:tc>
        <w:tc>
          <w:tcPr>
            <w:tcW w:w="748" w:type="pct"/>
            <w:tcBorders>
              <w:top w:val="nil"/>
              <w:left w:val="nil"/>
              <w:bottom w:val="single" w:sz="4" w:space="0" w:color="auto"/>
              <w:right w:val="single" w:sz="4" w:space="0" w:color="auto"/>
            </w:tcBorders>
            <w:shd w:val="clear" w:color="auto" w:fill="auto"/>
            <w:noWrap/>
            <w:vAlign w:val="center"/>
            <w:hideMark/>
          </w:tcPr>
          <w:p w14:paraId="4601C1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4C5CC3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1DCD6B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6C8F7E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57EF0C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8CDC0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85DA6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BC157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55E5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14F5C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C9841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CD09C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48B2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155</w:t>
            </w:r>
          </w:p>
        </w:tc>
        <w:tc>
          <w:tcPr>
            <w:tcW w:w="425" w:type="pct"/>
            <w:tcBorders>
              <w:top w:val="nil"/>
              <w:left w:val="nil"/>
              <w:bottom w:val="single" w:sz="4" w:space="0" w:color="auto"/>
              <w:right w:val="single" w:sz="4" w:space="0" w:color="auto"/>
            </w:tcBorders>
            <w:shd w:val="clear" w:color="auto" w:fill="auto"/>
            <w:noWrap/>
            <w:vAlign w:val="center"/>
            <w:hideMark/>
          </w:tcPr>
          <w:p w14:paraId="7201AC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45385F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454</w:t>
            </w:r>
          </w:p>
        </w:tc>
        <w:tc>
          <w:tcPr>
            <w:tcW w:w="748" w:type="pct"/>
            <w:tcBorders>
              <w:top w:val="nil"/>
              <w:left w:val="nil"/>
              <w:bottom w:val="single" w:sz="4" w:space="0" w:color="auto"/>
              <w:right w:val="single" w:sz="4" w:space="0" w:color="auto"/>
            </w:tcBorders>
            <w:shd w:val="clear" w:color="auto" w:fill="auto"/>
            <w:noWrap/>
            <w:vAlign w:val="center"/>
            <w:hideMark/>
          </w:tcPr>
          <w:p w14:paraId="1EBDEA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76E72C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1DAC71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7B95C9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3C6A42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37ED6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3EFF6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7C7E5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AB756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6865E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BF1D0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EE4C3F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FDA5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156</w:t>
            </w:r>
          </w:p>
        </w:tc>
        <w:tc>
          <w:tcPr>
            <w:tcW w:w="425" w:type="pct"/>
            <w:tcBorders>
              <w:top w:val="nil"/>
              <w:left w:val="nil"/>
              <w:bottom w:val="single" w:sz="4" w:space="0" w:color="auto"/>
              <w:right w:val="single" w:sz="4" w:space="0" w:color="auto"/>
            </w:tcBorders>
            <w:shd w:val="clear" w:color="auto" w:fill="auto"/>
            <w:noWrap/>
            <w:vAlign w:val="center"/>
            <w:hideMark/>
          </w:tcPr>
          <w:p w14:paraId="67CAFF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71B2D7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455</w:t>
            </w:r>
          </w:p>
        </w:tc>
        <w:tc>
          <w:tcPr>
            <w:tcW w:w="748" w:type="pct"/>
            <w:tcBorders>
              <w:top w:val="nil"/>
              <w:left w:val="nil"/>
              <w:bottom w:val="single" w:sz="4" w:space="0" w:color="auto"/>
              <w:right w:val="single" w:sz="4" w:space="0" w:color="auto"/>
            </w:tcBorders>
            <w:shd w:val="clear" w:color="auto" w:fill="auto"/>
            <w:noWrap/>
            <w:vAlign w:val="center"/>
            <w:hideMark/>
          </w:tcPr>
          <w:p w14:paraId="74F189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71455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0C6A06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5A7808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49F4A5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98329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7E25B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E07A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BD61C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0212D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3D2F3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65134A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93E67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157</w:t>
            </w:r>
          </w:p>
        </w:tc>
        <w:tc>
          <w:tcPr>
            <w:tcW w:w="425" w:type="pct"/>
            <w:tcBorders>
              <w:top w:val="nil"/>
              <w:left w:val="nil"/>
              <w:bottom w:val="single" w:sz="4" w:space="0" w:color="auto"/>
              <w:right w:val="single" w:sz="4" w:space="0" w:color="auto"/>
            </w:tcBorders>
            <w:shd w:val="clear" w:color="auto" w:fill="auto"/>
            <w:noWrap/>
            <w:vAlign w:val="center"/>
            <w:hideMark/>
          </w:tcPr>
          <w:p w14:paraId="4A0E7C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28B9A8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456</w:t>
            </w:r>
          </w:p>
        </w:tc>
        <w:tc>
          <w:tcPr>
            <w:tcW w:w="748" w:type="pct"/>
            <w:tcBorders>
              <w:top w:val="nil"/>
              <w:left w:val="nil"/>
              <w:bottom w:val="single" w:sz="4" w:space="0" w:color="auto"/>
              <w:right w:val="single" w:sz="4" w:space="0" w:color="auto"/>
            </w:tcBorders>
            <w:shd w:val="clear" w:color="auto" w:fill="auto"/>
            <w:noWrap/>
            <w:vAlign w:val="center"/>
            <w:hideMark/>
          </w:tcPr>
          <w:p w14:paraId="7577D1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0A91A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4268E3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4CF16B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64AC9F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D760A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484B1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1A67B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AD864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A8E8C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C1AE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C626CE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5CD8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158</w:t>
            </w:r>
          </w:p>
        </w:tc>
        <w:tc>
          <w:tcPr>
            <w:tcW w:w="425" w:type="pct"/>
            <w:tcBorders>
              <w:top w:val="nil"/>
              <w:left w:val="nil"/>
              <w:bottom w:val="single" w:sz="4" w:space="0" w:color="auto"/>
              <w:right w:val="single" w:sz="4" w:space="0" w:color="auto"/>
            </w:tcBorders>
            <w:shd w:val="clear" w:color="auto" w:fill="auto"/>
            <w:noWrap/>
            <w:vAlign w:val="center"/>
            <w:hideMark/>
          </w:tcPr>
          <w:p w14:paraId="08DE58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550135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457</w:t>
            </w:r>
          </w:p>
        </w:tc>
        <w:tc>
          <w:tcPr>
            <w:tcW w:w="748" w:type="pct"/>
            <w:tcBorders>
              <w:top w:val="nil"/>
              <w:left w:val="nil"/>
              <w:bottom w:val="single" w:sz="4" w:space="0" w:color="auto"/>
              <w:right w:val="single" w:sz="4" w:space="0" w:color="auto"/>
            </w:tcBorders>
            <w:shd w:val="clear" w:color="auto" w:fill="auto"/>
            <w:noWrap/>
            <w:vAlign w:val="center"/>
            <w:hideMark/>
          </w:tcPr>
          <w:p w14:paraId="2A7982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1294A1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6AF20A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628771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0124F2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7EBB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5F3AE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07E10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4B61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9F99F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6D18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9618F2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6F9B3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159</w:t>
            </w:r>
          </w:p>
        </w:tc>
        <w:tc>
          <w:tcPr>
            <w:tcW w:w="425" w:type="pct"/>
            <w:tcBorders>
              <w:top w:val="nil"/>
              <w:left w:val="nil"/>
              <w:bottom w:val="single" w:sz="4" w:space="0" w:color="auto"/>
              <w:right w:val="single" w:sz="4" w:space="0" w:color="auto"/>
            </w:tcBorders>
            <w:shd w:val="clear" w:color="auto" w:fill="auto"/>
            <w:noWrap/>
            <w:vAlign w:val="center"/>
            <w:hideMark/>
          </w:tcPr>
          <w:p w14:paraId="547031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6F22E4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458</w:t>
            </w:r>
          </w:p>
        </w:tc>
        <w:tc>
          <w:tcPr>
            <w:tcW w:w="748" w:type="pct"/>
            <w:tcBorders>
              <w:top w:val="nil"/>
              <w:left w:val="nil"/>
              <w:bottom w:val="single" w:sz="4" w:space="0" w:color="auto"/>
              <w:right w:val="single" w:sz="4" w:space="0" w:color="auto"/>
            </w:tcBorders>
            <w:shd w:val="clear" w:color="auto" w:fill="auto"/>
            <w:noWrap/>
            <w:vAlign w:val="center"/>
            <w:hideMark/>
          </w:tcPr>
          <w:p w14:paraId="28AC83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7D2BF2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1A05A0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64D845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57FB3B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2BDE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A0FC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9A1D8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0F728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4CD3A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057F5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ED294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BD20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160</w:t>
            </w:r>
          </w:p>
        </w:tc>
        <w:tc>
          <w:tcPr>
            <w:tcW w:w="425" w:type="pct"/>
            <w:tcBorders>
              <w:top w:val="nil"/>
              <w:left w:val="nil"/>
              <w:bottom w:val="single" w:sz="4" w:space="0" w:color="auto"/>
              <w:right w:val="single" w:sz="4" w:space="0" w:color="auto"/>
            </w:tcBorders>
            <w:shd w:val="clear" w:color="auto" w:fill="auto"/>
            <w:noWrap/>
            <w:vAlign w:val="center"/>
            <w:hideMark/>
          </w:tcPr>
          <w:p w14:paraId="28A17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54DCCE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459</w:t>
            </w:r>
          </w:p>
        </w:tc>
        <w:tc>
          <w:tcPr>
            <w:tcW w:w="748" w:type="pct"/>
            <w:tcBorders>
              <w:top w:val="nil"/>
              <w:left w:val="nil"/>
              <w:bottom w:val="single" w:sz="4" w:space="0" w:color="auto"/>
              <w:right w:val="single" w:sz="4" w:space="0" w:color="auto"/>
            </w:tcBorders>
            <w:shd w:val="clear" w:color="auto" w:fill="auto"/>
            <w:noWrap/>
            <w:vAlign w:val="center"/>
            <w:hideMark/>
          </w:tcPr>
          <w:p w14:paraId="35DEC8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3ECC1C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37730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51DDF7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4B7B88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2B74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71705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475C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1ACB7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A1B19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CAB9D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261E4E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F8770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161</w:t>
            </w:r>
          </w:p>
        </w:tc>
        <w:tc>
          <w:tcPr>
            <w:tcW w:w="425" w:type="pct"/>
            <w:tcBorders>
              <w:top w:val="nil"/>
              <w:left w:val="nil"/>
              <w:bottom w:val="single" w:sz="4" w:space="0" w:color="auto"/>
              <w:right w:val="single" w:sz="4" w:space="0" w:color="auto"/>
            </w:tcBorders>
            <w:shd w:val="clear" w:color="auto" w:fill="auto"/>
            <w:noWrap/>
            <w:vAlign w:val="center"/>
            <w:hideMark/>
          </w:tcPr>
          <w:p w14:paraId="39EED3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A3BE5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460</w:t>
            </w:r>
          </w:p>
        </w:tc>
        <w:tc>
          <w:tcPr>
            <w:tcW w:w="748" w:type="pct"/>
            <w:tcBorders>
              <w:top w:val="nil"/>
              <w:left w:val="nil"/>
              <w:bottom w:val="single" w:sz="4" w:space="0" w:color="auto"/>
              <w:right w:val="single" w:sz="4" w:space="0" w:color="auto"/>
            </w:tcBorders>
            <w:shd w:val="clear" w:color="auto" w:fill="auto"/>
            <w:noWrap/>
            <w:vAlign w:val="center"/>
            <w:hideMark/>
          </w:tcPr>
          <w:p w14:paraId="06DD3B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705199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057484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61FB0B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76E365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CB735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B82E8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0C90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202D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E7340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66CAE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A8B979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0988B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162</w:t>
            </w:r>
          </w:p>
        </w:tc>
        <w:tc>
          <w:tcPr>
            <w:tcW w:w="425" w:type="pct"/>
            <w:tcBorders>
              <w:top w:val="nil"/>
              <w:left w:val="nil"/>
              <w:bottom w:val="single" w:sz="4" w:space="0" w:color="auto"/>
              <w:right w:val="single" w:sz="4" w:space="0" w:color="auto"/>
            </w:tcBorders>
            <w:shd w:val="clear" w:color="auto" w:fill="auto"/>
            <w:noWrap/>
            <w:vAlign w:val="center"/>
            <w:hideMark/>
          </w:tcPr>
          <w:p w14:paraId="57343A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09C57B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461</w:t>
            </w:r>
          </w:p>
        </w:tc>
        <w:tc>
          <w:tcPr>
            <w:tcW w:w="748" w:type="pct"/>
            <w:tcBorders>
              <w:top w:val="nil"/>
              <w:left w:val="nil"/>
              <w:bottom w:val="single" w:sz="4" w:space="0" w:color="auto"/>
              <w:right w:val="single" w:sz="4" w:space="0" w:color="auto"/>
            </w:tcBorders>
            <w:shd w:val="clear" w:color="auto" w:fill="auto"/>
            <w:noWrap/>
            <w:vAlign w:val="center"/>
            <w:hideMark/>
          </w:tcPr>
          <w:p w14:paraId="781908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w:t>
            </w:r>
            <w:proofErr w:type="spellStart"/>
            <w:r w:rsidRPr="000F3141">
              <w:rPr>
                <w:rFonts w:asciiTheme="minorHAnsi" w:eastAsia="Times New Roman" w:hAnsiTheme="minorHAnsi" w:cstheme="minorHAnsi"/>
                <w:color w:val="000000"/>
                <w:sz w:val="16"/>
                <w:szCs w:val="16"/>
                <w:lang w:eastAsia="pl-PL"/>
              </w:rPr>
              <w:t>AdamówGłuchów</w:t>
            </w:r>
            <w:proofErr w:type="spellEnd"/>
            <w:r w:rsidRPr="000F3141">
              <w:rPr>
                <w:rFonts w:asciiTheme="minorHAnsi" w:eastAsia="Times New Roman" w:hAnsiTheme="minorHAnsi" w:cstheme="minorHAnsi"/>
                <w:color w:val="000000"/>
                <w:sz w:val="16"/>
                <w:szCs w:val="16"/>
                <w:lang w:eastAsia="pl-PL"/>
              </w:rPr>
              <w:t>-Adamów</w:t>
            </w:r>
          </w:p>
        </w:tc>
        <w:tc>
          <w:tcPr>
            <w:tcW w:w="381" w:type="pct"/>
            <w:tcBorders>
              <w:top w:val="nil"/>
              <w:left w:val="nil"/>
              <w:bottom w:val="single" w:sz="4" w:space="0" w:color="auto"/>
              <w:right w:val="single" w:sz="4" w:space="0" w:color="auto"/>
            </w:tcBorders>
            <w:shd w:val="clear" w:color="auto" w:fill="auto"/>
            <w:noWrap/>
            <w:vAlign w:val="center"/>
            <w:hideMark/>
          </w:tcPr>
          <w:p w14:paraId="735C7F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3E9B8A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701101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5779D9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A2C8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7E93F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A4835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48E8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B004A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2EAC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C39EAA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4425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163</w:t>
            </w:r>
          </w:p>
        </w:tc>
        <w:tc>
          <w:tcPr>
            <w:tcW w:w="425" w:type="pct"/>
            <w:tcBorders>
              <w:top w:val="nil"/>
              <w:left w:val="nil"/>
              <w:bottom w:val="single" w:sz="4" w:space="0" w:color="auto"/>
              <w:right w:val="single" w:sz="4" w:space="0" w:color="auto"/>
            </w:tcBorders>
            <w:shd w:val="clear" w:color="auto" w:fill="auto"/>
            <w:noWrap/>
            <w:vAlign w:val="center"/>
            <w:hideMark/>
          </w:tcPr>
          <w:p w14:paraId="296138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1C4AC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462</w:t>
            </w:r>
          </w:p>
        </w:tc>
        <w:tc>
          <w:tcPr>
            <w:tcW w:w="748" w:type="pct"/>
            <w:tcBorders>
              <w:top w:val="nil"/>
              <w:left w:val="nil"/>
              <w:bottom w:val="single" w:sz="4" w:space="0" w:color="auto"/>
              <w:right w:val="single" w:sz="4" w:space="0" w:color="auto"/>
            </w:tcBorders>
            <w:shd w:val="clear" w:color="auto" w:fill="auto"/>
            <w:noWrap/>
            <w:vAlign w:val="center"/>
            <w:hideMark/>
          </w:tcPr>
          <w:p w14:paraId="41140A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38E59C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5BB601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705B33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75C3EB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35EC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7C08B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0B2BD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4293B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CED62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9F3E2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82BBAC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EB51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164</w:t>
            </w:r>
          </w:p>
        </w:tc>
        <w:tc>
          <w:tcPr>
            <w:tcW w:w="425" w:type="pct"/>
            <w:tcBorders>
              <w:top w:val="nil"/>
              <w:left w:val="nil"/>
              <w:bottom w:val="single" w:sz="4" w:space="0" w:color="auto"/>
              <w:right w:val="single" w:sz="4" w:space="0" w:color="auto"/>
            </w:tcBorders>
            <w:shd w:val="clear" w:color="auto" w:fill="auto"/>
            <w:noWrap/>
            <w:vAlign w:val="center"/>
            <w:hideMark/>
          </w:tcPr>
          <w:p w14:paraId="22AEC0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2520A4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463</w:t>
            </w:r>
          </w:p>
        </w:tc>
        <w:tc>
          <w:tcPr>
            <w:tcW w:w="748" w:type="pct"/>
            <w:tcBorders>
              <w:top w:val="nil"/>
              <w:left w:val="nil"/>
              <w:bottom w:val="single" w:sz="4" w:space="0" w:color="auto"/>
              <w:right w:val="single" w:sz="4" w:space="0" w:color="auto"/>
            </w:tcBorders>
            <w:shd w:val="clear" w:color="auto" w:fill="auto"/>
            <w:noWrap/>
            <w:vAlign w:val="center"/>
            <w:hideMark/>
          </w:tcPr>
          <w:p w14:paraId="704340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5F1203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51157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3EEA5C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3FF285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5FA8C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7EFC4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44439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856F6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B3B30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BF26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A3D8A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0A9F1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165</w:t>
            </w:r>
          </w:p>
        </w:tc>
        <w:tc>
          <w:tcPr>
            <w:tcW w:w="425" w:type="pct"/>
            <w:tcBorders>
              <w:top w:val="nil"/>
              <w:left w:val="nil"/>
              <w:bottom w:val="single" w:sz="4" w:space="0" w:color="auto"/>
              <w:right w:val="single" w:sz="4" w:space="0" w:color="auto"/>
            </w:tcBorders>
            <w:shd w:val="clear" w:color="auto" w:fill="auto"/>
            <w:noWrap/>
            <w:vAlign w:val="center"/>
            <w:hideMark/>
          </w:tcPr>
          <w:p w14:paraId="02A2FA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416DAD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464</w:t>
            </w:r>
          </w:p>
        </w:tc>
        <w:tc>
          <w:tcPr>
            <w:tcW w:w="748" w:type="pct"/>
            <w:tcBorders>
              <w:top w:val="nil"/>
              <w:left w:val="nil"/>
              <w:bottom w:val="single" w:sz="4" w:space="0" w:color="auto"/>
              <w:right w:val="single" w:sz="4" w:space="0" w:color="auto"/>
            </w:tcBorders>
            <w:shd w:val="clear" w:color="auto" w:fill="auto"/>
            <w:noWrap/>
            <w:vAlign w:val="center"/>
            <w:hideMark/>
          </w:tcPr>
          <w:p w14:paraId="27B207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73DDD6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208798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0CFDA7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7A1CEC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29F2F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00091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0EC8C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DC931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A8FD3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A694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7F5AFF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BAF3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166</w:t>
            </w:r>
          </w:p>
        </w:tc>
        <w:tc>
          <w:tcPr>
            <w:tcW w:w="425" w:type="pct"/>
            <w:tcBorders>
              <w:top w:val="nil"/>
              <w:left w:val="nil"/>
              <w:bottom w:val="single" w:sz="4" w:space="0" w:color="auto"/>
              <w:right w:val="single" w:sz="4" w:space="0" w:color="auto"/>
            </w:tcBorders>
            <w:shd w:val="clear" w:color="auto" w:fill="auto"/>
            <w:noWrap/>
            <w:vAlign w:val="center"/>
            <w:hideMark/>
          </w:tcPr>
          <w:p w14:paraId="4210F3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229" w:type="pct"/>
            <w:tcBorders>
              <w:top w:val="nil"/>
              <w:left w:val="nil"/>
              <w:bottom w:val="single" w:sz="4" w:space="0" w:color="auto"/>
              <w:right w:val="single" w:sz="4" w:space="0" w:color="auto"/>
            </w:tcBorders>
            <w:shd w:val="clear" w:color="auto" w:fill="auto"/>
            <w:noWrap/>
            <w:vAlign w:val="center"/>
            <w:hideMark/>
          </w:tcPr>
          <w:p w14:paraId="1F63C8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465</w:t>
            </w:r>
          </w:p>
        </w:tc>
        <w:tc>
          <w:tcPr>
            <w:tcW w:w="748" w:type="pct"/>
            <w:tcBorders>
              <w:top w:val="nil"/>
              <w:left w:val="nil"/>
              <w:bottom w:val="single" w:sz="4" w:space="0" w:color="auto"/>
              <w:right w:val="single" w:sz="4" w:space="0" w:color="auto"/>
            </w:tcBorders>
            <w:shd w:val="clear" w:color="auto" w:fill="auto"/>
            <w:noWrap/>
            <w:vAlign w:val="center"/>
            <w:hideMark/>
          </w:tcPr>
          <w:p w14:paraId="5219F4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Głuchów-Adamów</w:t>
            </w:r>
          </w:p>
        </w:tc>
        <w:tc>
          <w:tcPr>
            <w:tcW w:w="381" w:type="pct"/>
            <w:tcBorders>
              <w:top w:val="nil"/>
              <w:left w:val="nil"/>
              <w:bottom w:val="single" w:sz="4" w:space="0" w:color="auto"/>
              <w:right w:val="single" w:sz="4" w:space="0" w:color="auto"/>
            </w:tcBorders>
            <w:shd w:val="clear" w:color="auto" w:fill="auto"/>
            <w:noWrap/>
            <w:vAlign w:val="center"/>
            <w:hideMark/>
          </w:tcPr>
          <w:p w14:paraId="48B273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2-0881</w:t>
            </w:r>
          </w:p>
        </w:tc>
        <w:tc>
          <w:tcPr>
            <w:tcW w:w="340" w:type="pct"/>
            <w:tcBorders>
              <w:top w:val="nil"/>
              <w:left w:val="nil"/>
              <w:bottom w:val="single" w:sz="4" w:space="0" w:color="auto"/>
              <w:right w:val="single" w:sz="4" w:space="0" w:color="auto"/>
            </w:tcBorders>
            <w:shd w:val="clear" w:color="auto" w:fill="auto"/>
            <w:noWrap/>
            <w:vAlign w:val="center"/>
            <w:hideMark/>
          </w:tcPr>
          <w:p w14:paraId="011703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92445617</w:t>
            </w:r>
          </w:p>
        </w:tc>
        <w:tc>
          <w:tcPr>
            <w:tcW w:w="457" w:type="pct"/>
            <w:tcBorders>
              <w:top w:val="nil"/>
              <w:left w:val="nil"/>
              <w:bottom w:val="single" w:sz="4" w:space="0" w:color="auto"/>
              <w:right w:val="single" w:sz="4" w:space="0" w:color="auto"/>
            </w:tcBorders>
            <w:shd w:val="clear" w:color="auto" w:fill="auto"/>
            <w:noWrap/>
            <w:vAlign w:val="center"/>
            <w:hideMark/>
          </w:tcPr>
          <w:p w14:paraId="6AFB7C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590543540200316694</w:t>
            </w:r>
          </w:p>
        </w:tc>
        <w:tc>
          <w:tcPr>
            <w:tcW w:w="234" w:type="pct"/>
            <w:tcBorders>
              <w:top w:val="nil"/>
              <w:left w:val="nil"/>
              <w:bottom w:val="single" w:sz="4" w:space="0" w:color="auto"/>
              <w:right w:val="single" w:sz="4" w:space="0" w:color="auto"/>
            </w:tcBorders>
            <w:shd w:val="clear" w:color="auto" w:fill="auto"/>
            <w:noWrap/>
            <w:vAlign w:val="center"/>
            <w:hideMark/>
          </w:tcPr>
          <w:p w14:paraId="4CD54E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1F8B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B2685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DBA1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7BCEE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61362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0A93F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E6091A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6DA0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167</w:t>
            </w:r>
          </w:p>
        </w:tc>
        <w:tc>
          <w:tcPr>
            <w:tcW w:w="425" w:type="pct"/>
            <w:tcBorders>
              <w:top w:val="nil"/>
              <w:left w:val="nil"/>
              <w:bottom w:val="single" w:sz="4" w:space="0" w:color="auto"/>
              <w:right w:val="single" w:sz="4" w:space="0" w:color="auto"/>
            </w:tcBorders>
            <w:shd w:val="clear" w:color="auto" w:fill="auto"/>
            <w:noWrap/>
            <w:vAlign w:val="center"/>
            <w:hideMark/>
          </w:tcPr>
          <w:p w14:paraId="13BAF5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0673AB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471</w:t>
            </w:r>
          </w:p>
        </w:tc>
        <w:tc>
          <w:tcPr>
            <w:tcW w:w="748" w:type="pct"/>
            <w:tcBorders>
              <w:top w:val="nil"/>
              <w:left w:val="nil"/>
              <w:bottom w:val="single" w:sz="4" w:space="0" w:color="auto"/>
              <w:right w:val="single" w:sz="4" w:space="0" w:color="auto"/>
            </w:tcBorders>
            <w:shd w:val="clear" w:color="auto" w:fill="auto"/>
            <w:noWrap/>
            <w:vAlign w:val="center"/>
            <w:hideMark/>
          </w:tcPr>
          <w:p w14:paraId="1E8F25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749DBA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620E39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56BD59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39201E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30B7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7FD59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D6D20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E7224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7BE1B8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D7C23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F9F7D8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9BFCF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168</w:t>
            </w:r>
          </w:p>
        </w:tc>
        <w:tc>
          <w:tcPr>
            <w:tcW w:w="425" w:type="pct"/>
            <w:tcBorders>
              <w:top w:val="nil"/>
              <w:left w:val="nil"/>
              <w:bottom w:val="single" w:sz="4" w:space="0" w:color="auto"/>
              <w:right w:val="single" w:sz="4" w:space="0" w:color="auto"/>
            </w:tcBorders>
            <w:shd w:val="clear" w:color="auto" w:fill="auto"/>
            <w:noWrap/>
            <w:vAlign w:val="center"/>
            <w:hideMark/>
          </w:tcPr>
          <w:p w14:paraId="6E906D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35C4E4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472</w:t>
            </w:r>
          </w:p>
        </w:tc>
        <w:tc>
          <w:tcPr>
            <w:tcW w:w="748" w:type="pct"/>
            <w:tcBorders>
              <w:top w:val="nil"/>
              <w:left w:val="nil"/>
              <w:bottom w:val="single" w:sz="4" w:space="0" w:color="auto"/>
              <w:right w:val="single" w:sz="4" w:space="0" w:color="auto"/>
            </w:tcBorders>
            <w:shd w:val="clear" w:color="auto" w:fill="auto"/>
            <w:noWrap/>
            <w:vAlign w:val="center"/>
            <w:hideMark/>
          </w:tcPr>
          <w:p w14:paraId="5D8DFD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2B442A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71126C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6AD332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434CE8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8DB5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F734C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55678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15944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68B059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05F35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0EE4DC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9F29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169</w:t>
            </w:r>
          </w:p>
        </w:tc>
        <w:tc>
          <w:tcPr>
            <w:tcW w:w="425" w:type="pct"/>
            <w:tcBorders>
              <w:top w:val="nil"/>
              <w:left w:val="nil"/>
              <w:bottom w:val="single" w:sz="4" w:space="0" w:color="auto"/>
              <w:right w:val="single" w:sz="4" w:space="0" w:color="auto"/>
            </w:tcBorders>
            <w:shd w:val="clear" w:color="auto" w:fill="auto"/>
            <w:noWrap/>
            <w:vAlign w:val="center"/>
            <w:hideMark/>
          </w:tcPr>
          <w:p w14:paraId="7913E9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0C0303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473</w:t>
            </w:r>
          </w:p>
        </w:tc>
        <w:tc>
          <w:tcPr>
            <w:tcW w:w="748" w:type="pct"/>
            <w:tcBorders>
              <w:top w:val="nil"/>
              <w:left w:val="nil"/>
              <w:bottom w:val="single" w:sz="4" w:space="0" w:color="auto"/>
              <w:right w:val="single" w:sz="4" w:space="0" w:color="auto"/>
            </w:tcBorders>
            <w:shd w:val="clear" w:color="auto" w:fill="auto"/>
            <w:noWrap/>
            <w:vAlign w:val="center"/>
            <w:hideMark/>
          </w:tcPr>
          <w:p w14:paraId="6AB827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35CC66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7D8111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5B8C08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263F1B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0A23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5F9B4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78B26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0421E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138781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07984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98AF7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12A63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170</w:t>
            </w:r>
          </w:p>
        </w:tc>
        <w:tc>
          <w:tcPr>
            <w:tcW w:w="425" w:type="pct"/>
            <w:tcBorders>
              <w:top w:val="nil"/>
              <w:left w:val="nil"/>
              <w:bottom w:val="single" w:sz="4" w:space="0" w:color="auto"/>
              <w:right w:val="single" w:sz="4" w:space="0" w:color="auto"/>
            </w:tcBorders>
            <w:shd w:val="clear" w:color="auto" w:fill="auto"/>
            <w:noWrap/>
            <w:vAlign w:val="center"/>
            <w:hideMark/>
          </w:tcPr>
          <w:p w14:paraId="422C4C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388C4E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474</w:t>
            </w:r>
          </w:p>
        </w:tc>
        <w:tc>
          <w:tcPr>
            <w:tcW w:w="748" w:type="pct"/>
            <w:tcBorders>
              <w:top w:val="nil"/>
              <w:left w:val="nil"/>
              <w:bottom w:val="single" w:sz="4" w:space="0" w:color="auto"/>
              <w:right w:val="single" w:sz="4" w:space="0" w:color="auto"/>
            </w:tcBorders>
            <w:shd w:val="clear" w:color="auto" w:fill="auto"/>
            <w:noWrap/>
            <w:vAlign w:val="center"/>
            <w:hideMark/>
          </w:tcPr>
          <w:p w14:paraId="79B752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08F17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32B1CF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6A8120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76C934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FF9B0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9051B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3F499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9A950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2F7778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54BCA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61689D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8F3C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171</w:t>
            </w:r>
          </w:p>
        </w:tc>
        <w:tc>
          <w:tcPr>
            <w:tcW w:w="425" w:type="pct"/>
            <w:tcBorders>
              <w:top w:val="nil"/>
              <w:left w:val="nil"/>
              <w:bottom w:val="single" w:sz="4" w:space="0" w:color="auto"/>
              <w:right w:val="single" w:sz="4" w:space="0" w:color="auto"/>
            </w:tcBorders>
            <w:shd w:val="clear" w:color="auto" w:fill="auto"/>
            <w:noWrap/>
            <w:vAlign w:val="center"/>
            <w:hideMark/>
          </w:tcPr>
          <w:p w14:paraId="2D0802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274479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475</w:t>
            </w:r>
          </w:p>
        </w:tc>
        <w:tc>
          <w:tcPr>
            <w:tcW w:w="748" w:type="pct"/>
            <w:tcBorders>
              <w:top w:val="nil"/>
              <w:left w:val="nil"/>
              <w:bottom w:val="single" w:sz="4" w:space="0" w:color="auto"/>
              <w:right w:val="single" w:sz="4" w:space="0" w:color="auto"/>
            </w:tcBorders>
            <w:shd w:val="clear" w:color="auto" w:fill="auto"/>
            <w:noWrap/>
            <w:vAlign w:val="center"/>
            <w:hideMark/>
          </w:tcPr>
          <w:p w14:paraId="08E3F1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2BB40A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34F52C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CBB80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003705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9DD20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32682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64B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EB922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1F70AE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0EE03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3B17B8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9B256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172</w:t>
            </w:r>
          </w:p>
        </w:tc>
        <w:tc>
          <w:tcPr>
            <w:tcW w:w="425" w:type="pct"/>
            <w:tcBorders>
              <w:top w:val="nil"/>
              <w:left w:val="nil"/>
              <w:bottom w:val="single" w:sz="4" w:space="0" w:color="auto"/>
              <w:right w:val="single" w:sz="4" w:space="0" w:color="auto"/>
            </w:tcBorders>
            <w:shd w:val="clear" w:color="auto" w:fill="auto"/>
            <w:noWrap/>
            <w:vAlign w:val="center"/>
            <w:hideMark/>
          </w:tcPr>
          <w:p w14:paraId="39A831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04802E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476</w:t>
            </w:r>
          </w:p>
        </w:tc>
        <w:tc>
          <w:tcPr>
            <w:tcW w:w="748" w:type="pct"/>
            <w:tcBorders>
              <w:top w:val="nil"/>
              <w:left w:val="nil"/>
              <w:bottom w:val="single" w:sz="4" w:space="0" w:color="auto"/>
              <w:right w:val="single" w:sz="4" w:space="0" w:color="auto"/>
            </w:tcBorders>
            <w:shd w:val="clear" w:color="auto" w:fill="auto"/>
            <w:noWrap/>
            <w:vAlign w:val="center"/>
            <w:hideMark/>
          </w:tcPr>
          <w:p w14:paraId="4484E2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38ED83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0ACA2F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09909C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0BDD5D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4DC5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0A059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848B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1EAA5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21EB1D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3E42D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91EB4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ADD04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173</w:t>
            </w:r>
          </w:p>
        </w:tc>
        <w:tc>
          <w:tcPr>
            <w:tcW w:w="425" w:type="pct"/>
            <w:tcBorders>
              <w:top w:val="nil"/>
              <w:left w:val="nil"/>
              <w:bottom w:val="single" w:sz="4" w:space="0" w:color="auto"/>
              <w:right w:val="single" w:sz="4" w:space="0" w:color="auto"/>
            </w:tcBorders>
            <w:shd w:val="clear" w:color="auto" w:fill="auto"/>
            <w:noWrap/>
            <w:vAlign w:val="center"/>
            <w:hideMark/>
          </w:tcPr>
          <w:p w14:paraId="0C1296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40281C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477</w:t>
            </w:r>
          </w:p>
        </w:tc>
        <w:tc>
          <w:tcPr>
            <w:tcW w:w="748" w:type="pct"/>
            <w:tcBorders>
              <w:top w:val="nil"/>
              <w:left w:val="nil"/>
              <w:bottom w:val="single" w:sz="4" w:space="0" w:color="auto"/>
              <w:right w:val="single" w:sz="4" w:space="0" w:color="auto"/>
            </w:tcBorders>
            <w:shd w:val="clear" w:color="auto" w:fill="auto"/>
            <w:noWrap/>
            <w:vAlign w:val="center"/>
            <w:hideMark/>
          </w:tcPr>
          <w:p w14:paraId="5DD4D8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498D1E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45DB47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085669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762051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0DA3B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F1C09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A484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690F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6C8F10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78AE5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CBA319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6FD10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174</w:t>
            </w:r>
          </w:p>
        </w:tc>
        <w:tc>
          <w:tcPr>
            <w:tcW w:w="425" w:type="pct"/>
            <w:tcBorders>
              <w:top w:val="nil"/>
              <w:left w:val="nil"/>
              <w:bottom w:val="single" w:sz="4" w:space="0" w:color="auto"/>
              <w:right w:val="single" w:sz="4" w:space="0" w:color="auto"/>
            </w:tcBorders>
            <w:shd w:val="clear" w:color="auto" w:fill="auto"/>
            <w:noWrap/>
            <w:vAlign w:val="center"/>
            <w:hideMark/>
          </w:tcPr>
          <w:p w14:paraId="057AD0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53A1AA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478</w:t>
            </w:r>
          </w:p>
        </w:tc>
        <w:tc>
          <w:tcPr>
            <w:tcW w:w="748" w:type="pct"/>
            <w:tcBorders>
              <w:top w:val="nil"/>
              <w:left w:val="nil"/>
              <w:bottom w:val="single" w:sz="4" w:space="0" w:color="auto"/>
              <w:right w:val="single" w:sz="4" w:space="0" w:color="auto"/>
            </w:tcBorders>
            <w:shd w:val="clear" w:color="auto" w:fill="auto"/>
            <w:noWrap/>
            <w:vAlign w:val="center"/>
            <w:hideMark/>
          </w:tcPr>
          <w:p w14:paraId="7C11AC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4D1CD1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65A321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E3C6F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2F8885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733C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6EF6F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A8791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DE756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6EF58C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D08FC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0D2F5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0DA1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175</w:t>
            </w:r>
          </w:p>
        </w:tc>
        <w:tc>
          <w:tcPr>
            <w:tcW w:w="425" w:type="pct"/>
            <w:tcBorders>
              <w:top w:val="nil"/>
              <w:left w:val="nil"/>
              <w:bottom w:val="single" w:sz="4" w:space="0" w:color="auto"/>
              <w:right w:val="single" w:sz="4" w:space="0" w:color="auto"/>
            </w:tcBorders>
            <w:shd w:val="clear" w:color="auto" w:fill="auto"/>
            <w:noWrap/>
            <w:vAlign w:val="center"/>
            <w:hideMark/>
          </w:tcPr>
          <w:p w14:paraId="7BEF4E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26AE8C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479</w:t>
            </w:r>
          </w:p>
        </w:tc>
        <w:tc>
          <w:tcPr>
            <w:tcW w:w="748" w:type="pct"/>
            <w:tcBorders>
              <w:top w:val="nil"/>
              <w:left w:val="nil"/>
              <w:bottom w:val="single" w:sz="4" w:space="0" w:color="auto"/>
              <w:right w:val="single" w:sz="4" w:space="0" w:color="auto"/>
            </w:tcBorders>
            <w:shd w:val="clear" w:color="auto" w:fill="auto"/>
            <w:noWrap/>
            <w:vAlign w:val="center"/>
            <w:hideMark/>
          </w:tcPr>
          <w:p w14:paraId="116314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2111CA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42A45D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6B6A1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175330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D69BB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C5582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8423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3497C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252A1B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5CB1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7B7A6A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DE5F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176</w:t>
            </w:r>
          </w:p>
        </w:tc>
        <w:tc>
          <w:tcPr>
            <w:tcW w:w="425" w:type="pct"/>
            <w:tcBorders>
              <w:top w:val="nil"/>
              <w:left w:val="nil"/>
              <w:bottom w:val="single" w:sz="4" w:space="0" w:color="auto"/>
              <w:right w:val="single" w:sz="4" w:space="0" w:color="auto"/>
            </w:tcBorders>
            <w:shd w:val="clear" w:color="auto" w:fill="auto"/>
            <w:noWrap/>
            <w:vAlign w:val="center"/>
            <w:hideMark/>
          </w:tcPr>
          <w:p w14:paraId="2FF3F0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3C5B0F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480</w:t>
            </w:r>
          </w:p>
        </w:tc>
        <w:tc>
          <w:tcPr>
            <w:tcW w:w="748" w:type="pct"/>
            <w:tcBorders>
              <w:top w:val="nil"/>
              <w:left w:val="nil"/>
              <w:bottom w:val="single" w:sz="4" w:space="0" w:color="auto"/>
              <w:right w:val="single" w:sz="4" w:space="0" w:color="auto"/>
            </w:tcBorders>
            <w:shd w:val="clear" w:color="auto" w:fill="auto"/>
            <w:noWrap/>
            <w:vAlign w:val="center"/>
            <w:hideMark/>
          </w:tcPr>
          <w:p w14:paraId="0C73C7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50A9A6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175BF0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D3351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74BD38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A26F5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3AC2E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804B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7D0C8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7F9778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0EC63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6C1C7A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B813C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177</w:t>
            </w:r>
          </w:p>
        </w:tc>
        <w:tc>
          <w:tcPr>
            <w:tcW w:w="425" w:type="pct"/>
            <w:tcBorders>
              <w:top w:val="nil"/>
              <w:left w:val="nil"/>
              <w:bottom w:val="single" w:sz="4" w:space="0" w:color="auto"/>
              <w:right w:val="single" w:sz="4" w:space="0" w:color="auto"/>
            </w:tcBorders>
            <w:shd w:val="clear" w:color="auto" w:fill="auto"/>
            <w:noWrap/>
            <w:vAlign w:val="center"/>
            <w:hideMark/>
          </w:tcPr>
          <w:p w14:paraId="47F2EB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4D3226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481</w:t>
            </w:r>
          </w:p>
        </w:tc>
        <w:tc>
          <w:tcPr>
            <w:tcW w:w="748" w:type="pct"/>
            <w:tcBorders>
              <w:top w:val="nil"/>
              <w:left w:val="nil"/>
              <w:bottom w:val="single" w:sz="4" w:space="0" w:color="auto"/>
              <w:right w:val="single" w:sz="4" w:space="0" w:color="auto"/>
            </w:tcBorders>
            <w:shd w:val="clear" w:color="auto" w:fill="auto"/>
            <w:noWrap/>
            <w:vAlign w:val="center"/>
            <w:hideMark/>
          </w:tcPr>
          <w:p w14:paraId="180859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135C60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59F792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09AE4F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7F2765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57DDE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8E031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BDF9D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C9CEE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3B72F4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4247C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B2D8A7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31438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178</w:t>
            </w:r>
          </w:p>
        </w:tc>
        <w:tc>
          <w:tcPr>
            <w:tcW w:w="425" w:type="pct"/>
            <w:tcBorders>
              <w:top w:val="nil"/>
              <w:left w:val="nil"/>
              <w:bottom w:val="single" w:sz="4" w:space="0" w:color="auto"/>
              <w:right w:val="single" w:sz="4" w:space="0" w:color="auto"/>
            </w:tcBorders>
            <w:shd w:val="clear" w:color="auto" w:fill="auto"/>
            <w:noWrap/>
            <w:vAlign w:val="center"/>
            <w:hideMark/>
          </w:tcPr>
          <w:p w14:paraId="09CEAF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591E18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482</w:t>
            </w:r>
          </w:p>
        </w:tc>
        <w:tc>
          <w:tcPr>
            <w:tcW w:w="748" w:type="pct"/>
            <w:tcBorders>
              <w:top w:val="nil"/>
              <w:left w:val="nil"/>
              <w:bottom w:val="single" w:sz="4" w:space="0" w:color="auto"/>
              <w:right w:val="single" w:sz="4" w:space="0" w:color="auto"/>
            </w:tcBorders>
            <w:shd w:val="clear" w:color="auto" w:fill="auto"/>
            <w:noWrap/>
            <w:vAlign w:val="center"/>
            <w:hideMark/>
          </w:tcPr>
          <w:p w14:paraId="729743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301786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119FA8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51333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3CA5A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9298A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9B012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BCB4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5BE5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C8E88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3067E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89838E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25FA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179</w:t>
            </w:r>
          </w:p>
        </w:tc>
        <w:tc>
          <w:tcPr>
            <w:tcW w:w="425" w:type="pct"/>
            <w:tcBorders>
              <w:top w:val="nil"/>
              <w:left w:val="nil"/>
              <w:bottom w:val="single" w:sz="4" w:space="0" w:color="auto"/>
              <w:right w:val="single" w:sz="4" w:space="0" w:color="auto"/>
            </w:tcBorders>
            <w:shd w:val="clear" w:color="auto" w:fill="auto"/>
            <w:noWrap/>
            <w:vAlign w:val="center"/>
            <w:hideMark/>
          </w:tcPr>
          <w:p w14:paraId="54F9AA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090B89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483</w:t>
            </w:r>
          </w:p>
        </w:tc>
        <w:tc>
          <w:tcPr>
            <w:tcW w:w="748" w:type="pct"/>
            <w:tcBorders>
              <w:top w:val="nil"/>
              <w:left w:val="nil"/>
              <w:bottom w:val="single" w:sz="4" w:space="0" w:color="auto"/>
              <w:right w:val="single" w:sz="4" w:space="0" w:color="auto"/>
            </w:tcBorders>
            <w:shd w:val="clear" w:color="auto" w:fill="auto"/>
            <w:noWrap/>
            <w:vAlign w:val="center"/>
            <w:hideMark/>
          </w:tcPr>
          <w:p w14:paraId="1AB879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322B92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4CABCA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758EAA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7D31CB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A6806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3DF94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359BE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4FD45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536B0D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CFB87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740A3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2CC97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180</w:t>
            </w:r>
          </w:p>
        </w:tc>
        <w:tc>
          <w:tcPr>
            <w:tcW w:w="425" w:type="pct"/>
            <w:tcBorders>
              <w:top w:val="nil"/>
              <w:left w:val="nil"/>
              <w:bottom w:val="single" w:sz="4" w:space="0" w:color="auto"/>
              <w:right w:val="single" w:sz="4" w:space="0" w:color="auto"/>
            </w:tcBorders>
            <w:shd w:val="clear" w:color="auto" w:fill="auto"/>
            <w:noWrap/>
            <w:vAlign w:val="center"/>
            <w:hideMark/>
          </w:tcPr>
          <w:p w14:paraId="6DDA9E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76FF3C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484</w:t>
            </w:r>
          </w:p>
        </w:tc>
        <w:tc>
          <w:tcPr>
            <w:tcW w:w="748" w:type="pct"/>
            <w:tcBorders>
              <w:top w:val="nil"/>
              <w:left w:val="nil"/>
              <w:bottom w:val="single" w:sz="4" w:space="0" w:color="auto"/>
              <w:right w:val="single" w:sz="4" w:space="0" w:color="auto"/>
            </w:tcBorders>
            <w:shd w:val="clear" w:color="auto" w:fill="auto"/>
            <w:noWrap/>
            <w:vAlign w:val="center"/>
            <w:hideMark/>
          </w:tcPr>
          <w:p w14:paraId="38CCC6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22F200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390B25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7B9CB7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46408E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5AB30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35DD8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3EF8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E093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369436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EF260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2C2EA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5B7D3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181</w:t>
            </w:r>
          </w:p>
        </w:tc>
        <w:tc>
          <w:tcPr>
            <w:tcW w:w="425" w:type="pct"/>
            <w:tcBorders>
              <w:top w:val="nil"/>
              <w:left w:val="nil"/>
              <w:bottom w:val="single" w:sz="4" w:space="0" w:color="auto"/>
              <w:right w:val="single" w:sz="4" w:space="0" w:color="auto"/>
            </w:tcBorders>
            <w:shd w:val="clear" w:color="auto" w:fill="auto"/>
            <w:noWrap/>
            <w:vAlign w:val="center"/>
            <w:hideMark/>
          </w:tcPr>
          <w:p w14:paraId="284A8B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4EDF74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485</w:t>
            </w:r>
          </w:p>
        </w:tc>
        <w:tc>
          <w:tcPr>
            <w:tcW w:w="748" w:type="pct"/>
            <w:tcBorders>
              <w:top w:val="nil"/>
              <w:left w:val="nil"/>
              <w:bottom w:val="single" w:sz="4" w:space="0" w:color="auto"/>
              <w:right w:val="single" w:sz="4" w:space="0" w:color="auto"/>
            </w:tcBorders>
            <w:shd w:val="clear" w:color="auto" w:fill="auto"/>
            <w:noWrap/>
            <w:vAlign w:val="center"/>
            <w:hideMark/>
          </w:tcPr>
          <w:p w14:paraId="6D79BE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729271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77085F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1745D3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6CDC2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4466F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D38CF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76E93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82175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66AF3B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B9863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B80898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A05E0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182</w:t>
            </w:r>
          </w:p>
        </w:tc>
        <w:tc>
          <w:tcPr>
            <w:tcW w:w="425" w:type="pct"/>
            <w:tcBorders>
              <w:top w:val="nil"/>
              <w:left w:val="nil"/>
              <w:bottom w:val="single" w:sz="4" w:space="0" w:color="auto"/>
              <w:right w:val="single" w:sz="4" w:space="0" w:color="auto"/>
            </w:tcBorders>
            <w:shd w:val="clear" w:color="auto" w:fill="auto"/>
            <w:noWrap/>
            <w:vAlign w:val="center"/>
            <w:hideMark/>
          </w:tcPr>
          <w:p w14:paraId="5E7FC5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66BB90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486</w:t>
            </w:r>
          </w:p>
        </w:tc>
        <w:tc>
          <w:tcPr>
            <w:tcW w:w="748" w:type="pct"/>
            <w:tcBorders>
              <w:top w:val="nil"/>
              <w:left w:val="nil"/>
              <w:bottom w:val="single" w:sz="4" w:space="0" w:color="auto"/>
              <w:right w:val="single" w:sz="4" w:space="0" w:color="auto"/>
            </w:tcBorders>
            <w:shd w:val="clear" w:color="auto" w:fill="auto"/>
            <w:noWrap/>
            <w:vAlign w:val="center"/>
            <w:hideMark/>
          </w:tcPr>
          <w:p w14:paraId="44A86F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0CC72A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4FA9AC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3B5363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092138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91D3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76A16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BFD8F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96CB9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1B08DF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E609D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F0A867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D294D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183</w:t>
            </w:r>
          </w:p>
        </w:tc>
        <w:tc>
          <w:tcPr>
            <w:tcW w:w="425" w:type="pct"/>
            <w:tcBorders>
              <w:top w:val="nil"/>
              <w:left w:val="nil"/>
              <w:bottom w:val="single" w:sz="4" w:space="0" w:color="auto"/>
              <w:right w:val="single" w:sz="4" w:space="0" w:color="auto"/>
            </w:tcBorders>
            <w:shd w:val="clear" w:color="auto" w:fill="auto"/>
            <w:noWrap/>
            <w:vAlign w:val="center"/>
            <w:hideMark/>
          </w:tcPr>
          <w:p w14:paraId="249A5C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50E35E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487</w:t>
            </w:r>
          </w:p>
        </w:tc>
        <w:tc>
          <w:tcPr>
            <w:tcW w:w="748" w:type="pct"/>
            <w:tcBorders>
              <w:top w:val="nil"/>
              <w:left w:val="nil"/>
              <w:bottom w:val="single" w:sz="4" w:space="0" w:color="auto"/>
              <w:right w:val="single" w:sz="4" w:space="0" w:color="auto"/>
            </w:tcBorders>
            <w:shd w:val="clear" w:color="auto" w:fill="auto"/>
            <w:noWrap/>
            <w:vAlign w:val="center"/>
            <w:hideMark/>
          </w:tcPr>
          <w:p w14:paraId="3DA0B6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598D9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27C1F3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56A71E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6440C2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8524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5E18B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8B10B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B011C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34BBD2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48CF7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F4504F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D4DE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184</w:t>
            </w:r>
          </w:p>
        </w:tc>
        <w:tc>
          <w:tcPr>
            <w:tcW w:w="425" w:type="pct"/>
            <w:tcBorders>
              <w:top w:val="nil"/>
              <w:left w:val="nil"/>
              <w:bottom w:val="single" w:sz="4" w:space="0" w:color="auto"/>
              <w:right w:val="single" w:sz="4" w:space="0" w:color="auto"/>
            </w:tcBorders>
            <w:shd w:val="clear" w:color="auto" w:fill="auto"/>
            <w:noWrap/>
            <w:vAlign w:val="center"/>
            <w:hideMark/>
          </w:tcPr>
          <w:p w14:paraId="3E7A86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7D94C4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488</w:t>
            </w:r>
          </w:p>
        </w:tc>
        <w:tc>
          <w:tcPr>
            <w:tcW w:w="748" w:type="pct"/>
            <w:tcBorders>
              <w:top w:val="nil"/>
              <w:left w:val="nil"/>
              <w:bottom w:val="single" w:sz="4" w:space="0" w:color="auto"/>
              <w:right w:val="single" w:sz="4" w:space="0" w:color="auto"/>
            </w:tcBorders>
            <w:shd w:val="clear" w:color="auto" w:fill="auto"/>
            <w:noWrap/>
            <w:vAlign w:val="center"/>
            <w:hideMark/>
          </w:tcPr>
          <w:p w14:paraId="4F30D7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1FCFA6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7C315A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0C7CE4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2E67D8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0EC76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A80DF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CFD78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FAA8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7516B0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27220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22D96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DC5A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185</w:t>
            </w:r>
          </w:p>
        </w:tc>
        <w:tc>
          <w:tcPr>
            <w:tcW w:w="425" w:type="pct"/>
            <w:tcBorders>
              <w:top w:val="nil"/>
              <w:left w:val="nil"/>
              <w:bottom w:val="single" w:sz="4" w:space="0" w:color="auto"/>
              <w:right w:val="single" w:sz="4" w:space="0" w:color="auto"/>
            </w:tcBorders>
            <w:shd w:val="clear" w:color="auto" w:fill="auto"/>
            <w:noWrap/>
            <w:vAlign w:val="center"/>
            <w:hideMark/>
          </w:tcPr>
          <w:p w14:paraId="319986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69C8AF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489</w:t>
            </w:r>
          </w:p>
        </w:tc>
        <w:tc>
          <w:tcPr>
            <w:tcW w:w="748" w:type="pct"/>
            <w:tcBorders>
              <w:top w:val="nil"/>
              <w:left w:val="nil"/>
              <w:bottom w:val="single" w:sz="4" w:space="0" w:color="auto"/>
              <w:right w:val="single" w:sz="4" w:space="0" w:color="auto"/>
            </w:tcBorders>
            <w:shd w:val="clear" w:color="auto" w:fill="auto"/>
            <w:noWrap/>
            <w:vAlign w:val="center"/>
            <w:hideMark/>
          </w:tcPr>
          <w:p w14:paraId="52F89F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2705AC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1FA6CB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5CD56C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02A40B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A4828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D445E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2EB4B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CE24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A55D1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94CAA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1EA4CC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CFC2E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186</w:t>
            </w:r>
          </w:p>
        </w:tc>
        <w:tc>
          <w:tcPr>
            <w:tcW w:w="425" w:type="pct"/>
            <w:tcBorders>
              <w:top w:val="nil"/>
              <w:left w:val="nil"/>
              <w:bottom w:val="single" w:sz="4" w:space="0" w:color="auto"/>
              <w:right w:val="single" w:sz="4" w:space="0" w:color="auto"/>
            </w:tcBorders>
            <w:shd w:val="clear" w:color="auto" w:fill="auto"/>
            <w:noWrap/>
            <w:vAlign w:val="center"/>
            <w:hideMark/>
          </w:tcPr>
          <w:p w14:paraId="218FA5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Głuchów-Ogrodowa</w:t>
            </w:r>
          </w:p>
        </w:tc>
        <w:tc>
          <w:tcPr>
            <w:tcW w:w="229" w:type="pct"/>
            <w:tcBorders>
              <w:top w:val="nil"/>
              <w:left w:val="nil"/>
              <w:bottom w:val="single" w:sz="4" w:space="0" w:color="auto"/>
              <w:right w:val="single" w:sz="4" w:space="0" w:color="auto"/>
            </w:tcBorders>
            <w:shd w:val="clear" w:color="auto" w:fill="auto"/>
            <w:noWrap/>
            <w:vAlign w:val="center"/>
            <w:hideMark/>
          </w:tcPr>
          <w:p w14:paraId="1ED8C5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490</w:t>
            </w:r>
          </w:p>
        </w:tc>
        <w:tc>
          <w:tcPr>
            <w:tcW w:w="748" w:type="pct"/>
            <w:tcBorders>
              <w:top w:val="nil"/>
              <w:left w:val="nil"/>
              <w:bottom w:val="single" w:sz="4" w:space="0" w:color="auto"/>
              <w:right w:val="single" w:sz="4" w:space="0" w:color="auto"/>
            </w:tcBorders>
            <w:shd w:val="clear" w:color="auto" w:fill="auto"/>
            <w:noWrap/>
            <w:vAlign w:val="center"/>
            <w:hideMark/>
          </w:tcPr>
          <w:p w14:paraId="7D1F73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Głuchów Kolonia</w:t>
            </w:r>
          </w:p>
        </w:tc>
        <w:tc>
          <w:tcPr>
            <w:tcW w:w="381" w:type="pct"/>
            <w:tcBorders>
              <w:top w:val="nil"/>
              <w:left w:val="nil"/>
              <w:bottom w:val="single" w:sz="4" w:space="0" w:color="auto"/>
              <w:right w:val="single" w:sz="4" w:space="0" w:color="auto"/>
            </w:tcBorders>
            <w:shd w:val="clear" w:color="auto" w:fill="auto"/>
            <w:noWrap/>
            <w:vAlign w:val="center"/>
            <w:hideMark/>
          </w:tcPr>
          <w:p w14:paraId="3A9B5E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2-0883</w:t>
            </w:r>
          </w:p>
        </w:tc>
        <w:tc>
          <w:tcPr>
            <w:tcW w:w="340" w:type="pct"/>
            <w:tcBorders>
              <w:top w:val="nil"/>
              <w:left w:val="nil"/>
              <w:bottom w:val="single" w:sz="4" w:space="0" w:color="auto"/>
              <w:right w:val="single" w:sz="4" w:space="0" w:color="auto"/>
            </w:tcBorders>
            <w:shd w:val="clear" w:color="auto" w:fill="auto"/>
            <w:noWrap/>
            <w:vAlign w:val="center"/>
            <w:hideMark/>
          </w:tcPr>
          <w:p w14:paraId="75733F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13594317</w:t>
            </w:r>
          </w:p>
        </w:tc>
        <w:tc>
          <w:tcPr>
            <w:tcW w:w="457" w:type="pct"/>
            <w:tcBorders>
              <w:top w:val="nil"/>
              <w:left w:val="nil"/>
              <w:bottom w:val="single" w:sz="4" w:space="0" w:color="auto"/>
              <w:right w:val="single" w:sz="4" w:space="0" w:color="auto"/>
            </w:tcBorders>
            <w:shd w:val="clear" w:color="auto" w:fill="auto"/>
            <w:noWrap/>
            <w:vAlign w:val="center"/>
            <w:hideMark/>
          </w:tcPr>
          <w:p w14:paraId="615745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590543540200002948</w:t>
            </w:r>
          </w:p>
        </w:tc>
        <w:tc>
          <w:tcPr>
            <w:tcW w:w="234" w:type="pct"/>
            <w:tcBorders>
              <w:top w:val="nil"/>
              <w:left w:val="nil"/>
              <w:bottom w:val="single" w:sz="4" w:space="0" w:color="auto"/>
              <w:right w:val="single" w:sz="4" w:space="0" w:color="auto"/>
            </w:tcBorders>
            <w:shd w:val="clear" w:color="auto" w:fill="auto"/>
            <w:noWrap/>
            <w:vAlign w:val="center"/>
            <w:hideMark/>
          </w:tcPr>
          <w:p w14:paraId="6C01B9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92CB3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2FA9A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00A1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A50C7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57F51D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6670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461644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8F83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187</w:t>
            </w:r>
          </w:p>
        </w:tc>
        <w:tc>
          <w:tcPr>
            <w:tcW w:w="425" w:type="pct"/>
            <w:tcBorders>
              <w:top w:val="nil"/>
              <w:left w:val="nil"/>
              <w:bottom w:val="single" w:sz="4" w:space="0" w:color="auto"/>
              <w:right w:val="single" w:sz="4" w:space="0" w:color="auto"/>
            </w:tcBorders>
            <w:shd w:val="clear" w:color="auto" w:fill="auto"/>
            <w:noWrap/>
            <w:vAlign w:val="center"/>
            <w:hideMark/>
          </w:tcPr>
          <w:p w14:paraId="60A9E5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0E557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227</w:t>
            </w:r>
          </w:p>
        </w:tc>
        <w:tc>
          <w:tcPr>
            <w:tcW w:w="748" w:type="pct"/>
            <w:tcBorders>
              <w:top w:val="nil"/>
              <w:left w:val="nil"/>
              <w:bottom w:val="single" w:sz="4" w:space="0" w:color="auto"/>
              <w:right w:val="single" w:sz="4" w:space="0" w:color="auto"/>
            </w:tcBorders>
            <w:shd w:val="clear" w:color="auto" w:fill="auto"/>
            <w:noWrap/>
            <w:vAlign w:val="center"/>
            <w:hideMark/>
          </w:tcPr>
          <w:p w14:paraId="296A57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6FB2F7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3FC3EC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5A53CD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5C0BF8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5313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82F4E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D7C6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5EFC3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A2668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E86CC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DBEF10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5107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188</w:t>
            </w:r>
          </w:p>
        </w:tc>
        <w:tc>
          <w:tcPr>
            <w:tcW w:w="425" w:type="pct"/>
            <w:tcBorders>
              <w:top w:val="nil"/>
              <w:left w:val="nil"/>
              <w:bottom w:val="single" w:sz="4" w:space="0" w:color="auto"/>
              <w:right w:val="single" w:sz="4" w:space="0" w:color="auto"/>
            </w:tcBorders>
            <w:shd w:val="clear" w:color="auto" w:fill="auto"/>
            <w:noWrap/>
            <w:vAlign w:val="center"/>
            <w:hideMark/>
          </w:tcPr>
          <w:p w14:paraId="5A8889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308AB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228</w:t>
            </w:r>
          </w:p>
        </w:tc>
        <w:tc>
          <w:tcPr>
            <w:tcW w:w="748" w:type="pct"/>
            <w:tcBorders>
              <w:top w:val="nil"/>
              <w:left w:val="nil"/>
              <w:bottom w:val="single" w:sz="4" w:space="0" w:color="auto"/>
              <w:right w:val="single" w:sz="4" w:space="0" w:color="auto"/>
            </w:tcBorders>
            <w:shd w:val="clear" w:color="auto" w:fill="auto"/>
            <w:noWrap/>
            <w:vAlign w:val="center"/>
            <w:hideMark/>
          </w:tcPr>
          <w:p w14:paraId="3E9944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18DF78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500D58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2B004F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45EAFB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CD51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9AF5F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7F8F1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5BC0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F0715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DDD4C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B0B41A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13134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189</w:t>
            </w:r>
          </w:p>
        </w:tc>
        <w:tc>
          <w:tcPr>
            <w:tcW w:w="425" w:type="pct"/>
            <w:tcBorders>
              <w:top w:val="nil"/>
              <w:left w:val="nil"/>
              <w:bottom w:val="single" w:sz="4" w:space="0" w:color="auto"/>
              <w:right w:val="single" w:sz="4" w:space="0" w:color="auto"/>
            </w:tcBorders>
            <w:shd w:val="clear" w:color="auto" w:fill="auto"/>
            <w:noWrap/>
            <w:vAlign w:val="center"/>
            <w:hideMark/>
          </w:tcPr>
          <w:p w14:paraId="07C6F4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69086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229</w:t>
            </w:r>
          </w:p>
        </w:tc>
        <w:tc>
          <w:tcPr>
            <w:tcW w:w="748" w:type="pct"/>
            <w:tcBorders>
              <w:top w:val="nil"/>
              <w:left w:val="nil"/>
              <w:bottom w:val="single" w:sz="4" w:space="0" w:color="auto"/>
              <w:right w:val="single" w:sz="4" w:space="0" w:color="auto"/>
            </w:tcBorders>
            <w:shd w:val="clear" w:color="auto" w:fill="auto"/>
            <w:noWrap/>
            <w:vAlign w:val="center"/>
            <w:hideMark/>
          </w:tcPr>
          <w:p w14:paraId="2171C3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24624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6A55C6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77B6EB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3F8888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3EC61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E6BB7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559AC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C4B3B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D464E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D427E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377EC6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9E286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190</w:t>
            </w:r>
          </w:p>
        </w:tc>
        <w:tc>
          <w:tcPr>
            <w:tcW w:w="425" w:type="pct"/>
            <w:tcBorders>
              <w:top w:val="nil"/>
              <w:left w:val="nil"/>
              <w:bottom w:val="single" w:sz="4" w:space="0" w:color="auto"/>
              <w:right w:val="single" w:sz="4" w:space="0" w:color="auto"/>
            </w:tcBorders>
            <w:shd w:val="clear" w:color="auto" w:fill="auto"/>
            <w:noWrap/>
            <w:vAlign w:val="center"/>
            <w:hideMark/>
          </w:tcPr>
          <w:p w14:paraId="324EA6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0E51B4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230</w:t>
            </w:r>
          </w:p>
        </w:tc>
        <w:tc>
          <w:tcPr>
            <w:tcW w:w="748" w:type="pct"/>
            <w:tcBorders>
              <w:top w:val="nil"/>
              <w:left w:val="nil"/>
              <w:bottom w:val="single" w:sz="4" w:space="0" w:color="auto"/>
              <w:right w:val="single" w:sz="4" w:space="0" w:color="auto"/>
            </w:tcBorders>
            <w:shd w:val="clear" w:color="auto" w:fill="auto"/>
            <w:noWrap/>
            <w:vAlign w:val="center"/>
            <w:hideMark/>
          </w:tcPr>
          <w:p w14:paraId="6F92D7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6F6108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7880FB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0731DC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1EE1EF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B4B4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8C37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D404E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70B7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DACFA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00F3B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C10352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B49C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191</w:t>
            </w:r>
          </w:p>
        </w:tc>
        <w:tc>
          <w:tcPr>
            <w:tcW w:w="425" w:type="pct"/>
            <w:tcBorders>
              <w:top w:val="nil"/>
              <w:left w:val="nil"/>
              <w:bottom w:val="single" w:sz="4" w:space="0" w:color="auto"/>
              <w:right w:val="single" w:sz="4" w:space="0" w:color="auto"/>
            </w:tcBorders>
            <w:shd w:val="clear" w:color="auto" w:fill="auto"/>
            <w:noWrap/>
            <w:vAlign w:val="center"/>
            <w:hideMark/>
          </w:tcPr>
          <w:p w14:paraId="6DD69C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5D2F13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231</w:t>
            </w:r>
          </w:p>
        </w:tc>
        <w:tc>
          <w:tcPr>
            <w:tcW w:w="748" w:type="pct"/>
            <w:tcBorders>
              <w:top w:val="nil"/>
              <w:left w:val="nil"/>
              <w:bottom w:val="single" w:sz="4" w:space="0" w:color="auto"/>
              <w:right w:val="single" w:sz="4" w:space="0" w:color="auto"/>
            </w:tcBorders>
            <w:shd w:val="clear" w:color="auto" w:fill="auto"/>
            <w:noWrap/>
            <w:vAlign w:val="center"/>
            <w:hideMark/>
          </w:tcPr>
          <w:p w14:paraId="71FC59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78FED4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63399D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345713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0B8326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16BC6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EA9C7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24824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4B336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A451E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B7BE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09545F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4D515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192</w:t>
            </w:r>
          </w:p>
        </w:tc>
        <w:tc>
          <w:tcPr>
            <w:tcW w:w="425" w:type="pct"/>
            <w:tcBorders>
              <w:top w:val="nil"/>
              <w:left w:val="nil"/>
              <w:bottom w:val="single" w:sz="4" w:space="0" w:color="auto"/>
              <w:right w:val="single" w:sz="4" w:space="0" w:color="auto"/>
            </w:tcBorders>
            <w:shd w:val="clear" w:color="auto" w:fill="auto"/>
            <w:noWrap/>
            <w:vAlign w:val="center"/>
            <w:hideMark/>
          </w:tcPr>
          <w:p w14:paraId="5DAC8F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01351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232</w:t>
            </w:r>
          </w:p>
        </w:tc>
        <w:tc>
          <w:tcPr>
            <w:tcW w:w="748" w:type="pct"/>
            <w:tcBorders>
              <w:top w:val="nil"/>
              <w:left w:val="nil"/>
              <w:bottom w:val="single" w:sz="4" w:space="0" w:color="auto"/>
              <w:right w:val="single" w:sz="4" w:space="0" w:color="auto"/>
            </w:tcBorders>
            <w:shd w:val="clear" w:color="auto" w:fill="auto"/>
            <w:noWrap/>
            <w:vAlign w:val="center"/>
            <w:hideMark/>
          </w:tcPr>
          <w:p w14:paraId="4023CD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3882D9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0EE52F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096CFA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34D5EB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DB042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DF274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97683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29EDE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3C3EB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E2B5C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688195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9AA3F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193</w:t>
            </w:r>
          </w:p>
        </w:tc>
        <w:tc>
          <w:tcPr>
            <w:tcW w:w="425" w:type="pct"/>
            <w:tcBorders>
              <w:top w:val="nil"/>
              <w:left w:val="nil"/>
              <w:bottom w:val="single" w:sz="4" w:space="0" w:color="auto"/>
              <w:right w:val="single" w:sz="4" w:space="0" w:color="auto"/>
            </w:tcBorders>
            <w:shd w:val="clear" w:color="auto" w:fill="auto"/>
            <w:noWrap/>
            <w:vAlign w:val="center"/>
            <w:hideMark/>
          </w:tcPr>
          <w:p w14:paraId="13471D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A45C5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233</w:t>
            </w:r>
          </w:p>
        </w:tc>
        <w:tc>
          <w:tcPr>
            <w:tcW w:w="748" w:type="pct"/>
            <w:tcBorders>
              <w:top w:val="nil"/>
              <w:left w:val="nil"/>
              <w:bottom w:val="single" w:sz="4" w:space="0" w:color="auto"/>
              <w:right w:val="single" w:sz="4" w:space="0" w:color="auto"/>
            </w:tcBorders>
            <w:shd w:val="clear" w:color="auto" w:fill="auto"/>
            <w:noWrap/>
            <w:vAlign w:val="center"/>
            <w:hideMark/>
          </w:tcPr>
          <w:p w14:paraId="51B2BA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50B1BE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4DD680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391529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7BE6DE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E874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AC9F7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131F2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42038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33522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8AF9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665CF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3FD3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194</w:t>
            </w:r>
          </w:p>
        </w:tc>
        <w:tc>
          <w:tcPr>
            <w:tcW w:w="425" w:type="pct"/>
            <w:tcBorders>
              <w:top w:val="nil"/>
              <w:left w:val="nil"/>
              <w:bottom w:val="single" w:sz="4" w:space="0" w:color="auto"/>
              <w:right w:val="single" w:sz="4" w:space="0" w:color="auto"/>
            </w:tcBorders>
            <w:shd w:val="clear" w:color="auto" w:fill="auto"/>
            <w:noWrap/>
            <w:vAlign w:val="center"/>
            <w:hideMark/>
          </w:tcPr>
          <w:p w14:paraId="61A0B8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DDC77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234</w:t>
            </w:r>
          </w:p>
        </w:tc>
        <w:tc>
          <w:tcPr>
            <w:tcW w:w="748" w:type="pct"/>
            <w:tcBorders>
              <w:top w:val="nil"/>
              <w:left w:val="nil"/>
              <w:bottom w:val="single" w:sz="4" w:space="0" w:color="auto"/>
              <w:right w:val="single" w:sz="4" w:space="0" w:color="auto"/>
            </w:tcBorders>
            <w:shd w:val="clear" w:color="auto" w:fill="auto"/>
            <w:noWrap/>
            <w:vAlign w:val="center"/>
            <w:hideMark/>
          </w:tcPr>
          <w:p w14:paraId="3DF02D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41FB9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6B8FCA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06530F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3B849B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4E46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AF2B3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BD849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3936A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97053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47E6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30B9C3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C0A34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195</w:t>
            </w:r>
          </w:p>
        </w:tc>
        <w:tc>
          <w:tcPr>
            <w:tcW w:w="425" w:type="pct"/>
            <w:tcBorders>
              <w:top w:val="nil"/>
              <w:left w:val="nil"/>
              <w:bottom w:val="single" w:sz="4" w:space="0" w:color="auto"/>
              <w:right w:val="single" w:sz="4" w:space="0" w:color="auto"/>
            </w:tcBorders>
            <w:shd w:val="clear" w:color="auto" w:fill="auto"/>
            <w:noWrap/>
            <w:vAlign w:val="center"/>
            <w:hideMark/>
          </w:tcPr>
          <w:p w14:paraId="3E9A21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A08EB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235</w:t>
            </w:r>
          </w:p>
        </w:tc>
        <w:tc>
          <w:tcPr>
            <w:tcW w:w="748" w:type="pct"/>
            <w:tcBorders>
              <w:top w:val="nil"/>
              <w:left w:val="nil"/>
              <w:bottom w:val="single" w:sz="4" w:space="0" w:color="auto"/>
              <w:right w:val="single" w:sz="4" w:space="0" w:color="auto"/>
            </w:tcBorders>
            <w:shd w:val="clear" w:color="auto" w:fill="auto"/>
            <w:noWrap/>
            <w:vAlign w:val="center"/>
            <w:hideMark/>
          </w:tcPr>
          <w:p w14:paraId="033378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6894BF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2D84EF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5FE0D3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4F1EBF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9AD2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39824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EAA0B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C7FCF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E5994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DAAF8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D24BDC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F75BF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196</w:t>
            </w:r>
          </w:p>
        </w:tc>
        <w:tc>
          <w:tcPr>
            <w:tcW w:w="425" w:type="pct"/>
            <w:tcBorders>
              <w:top w:val="nil"/>
              <w:left w:val="nil"/>
              <w:bottom w:val="single" w:sz="4" w:space="0" w:color="auto"/>
              <w:right w:val="single" w:sz="4" w:space="0" w:color="auto"/>
            </w:tcBorders>
            <w:shd w:val="clear" w:color="auto" w:fill="auto"/>
            <w:noWrap/>
            <w:vAlign w:val="center"/>
            <w:hideMark/>
          </w:tcPr>
          <w:p w14:paraId="2337EE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3D67F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236</w:t>
            </w:r>
          </w:p>
        </w:tc>
        <w:tc>
          <w:tcPr>
            <w:tcW w:w="748" w:type="pct"/>
            <w:tcBorders>
              <w:top w:val="nil"/>
              <w:left w:val="nil"/>
              <w:bottom w:val="single" w:sz="4" w:space="0" w:color="auto"/>
              <w:right w:val="single" w:sz="4" w:space="0" w:color="auto"/>
            </w:tcBorders>
            <w:shd w:val="clear" w:color="auto" w:fill="auto"/>
            <w:noWrap/>
            <w:vAlign w:val="center"/>
            <w:hideMark/>
          </w:tcPr>
          <w:p w14:paraId="46F287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613905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639490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5575CE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2370F5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F899D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592D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13AC2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6479B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4239C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5327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FAC21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9202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197</w:t>
            </w:r>
          </w:p>
        </w:tc>
        <w:tc>
          <w:tcPr>
            <w:tcW w:w="425" w:type="pct"/>
            <w:tcBorders>
              <w:top w:val="nil"/>
              <w:left w:val="nil"/>
              <w:bottom w:val="single" w:sz="4" w:space="0" w:color="auto"/>
              <w:right w:val="single" w:sz="4" w:space="0" w:color="auto"/>
            </w:tcBorders>
            <w:shd w:val="clear" w:color="auto" w:fill="auto"/>
            <w:noWrap/>
            <w:vAlign w:val="center"/>
            <w:hideMark/>
          </w:tcPr>
          <w:p w14:paraId="6D82DF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50BB4D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237</w:t>
            </w:r>
          </w:p>
        </w:tc>
        <w:tc>
          <w:tcPr>
            <w:tcW w:w="748" w:type="pct"/>
            <w:tcBorders>
              <w:top w:val="nil"/>
              <w:left w:val="nil"/>
              <w:bottom w:val="single" w:sz="4" w:space="0" w:color="auto"/>
              <w:right w:val="single" w:sz="4" w:space="0" w:color="auto"/>
            </w:tcBorders>
            <w:shd w:val="clear" w:color="auto" w:fill="auto"/>
            <w:noWrap/>
            <w:vAlign w:val="center"/>
            <w:hideMark/>
          </w:tcPr>
          <w:p w14:paraId="3C8AAB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2EDC76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5AC0F8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380A2E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79B242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A701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FE14C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3E14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5B63A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AEEB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4110B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618ED8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F5EE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198</w:t>
            </w:r>
          </w:p>
        </w:tc>
        <w:tc>
          <w:tcPr>
            <w:tcW w:w="425" w:type="pct"/>
            <w:tcBorders>
              <w:top w:val="nil"/>
              <w:left w:val="nil"/>
              <w:bottom w:val="single" w:sz="4" w:space="0" w:color="auto"/>
              <w:right w:val="single" w:sz="4" w:space="0" w:color="auto"/>
            </w:tcBorders>
            <w:shd w:val="clear" w:color="auto" w:fill="auto"/>
            <w:noWrap/>
            <w:vAlign w:val="center"/>
            <w:hideMark/>
          </w:tcPr>
          <w:p w14:paraId="67DB3D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0DB13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238</w:t>
            </w:r>
          </w:p>
        </w:tc>
        <w:tc>
          <w:tcPr>
            <w:tcW w:w="748" w:type="pct"/>
            <w:tcBorders>
              <w:top w:val="nil"/>
              <w:left w:val="nil"/>
              <w:bottom w:val="single" w:sz="4" w:space="0" w:color="auto"/>
              <w:right w:val="single" w:sz="4" w:space="0" w:color="auto"/>
            </w:tcBorders>
            <w:shd w:val="clear" w:color="auto" w:fill="auto"/>
            <w:noWrap/>
            <w:vAlign w:val="center"/>
            <w:hideMark/>
          </w:tcPr>
          <w:p w14:paraId="4F7ACD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352BB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695B1E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67B966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4EA8C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B9A49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8F9C5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122DB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151EE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F4923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3F3AB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A11C66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5C78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199</w:t>
            </w:r>
          </w:p>
        </w:tc>
        <w:tc>
          <w:tcPr>
            <w:tcW w:w="425" w:type="pct"/>
            <w:tcBorders>
              <w:top w:val="nil"/>
              <w:left w:val="nil"/>
              <w:bottom w:val="single" w:sz="4" w:space="0" w:color="auto"/>
              <w:right w:val="single" w:sz="4" w:space="0" w:color="auto"/>
            </w:tcBorders>
            <w:shd w:val="clear" w:color="auto" w:fill="auto"/>
            <w:noWrap/>
            <w:vAlign w:val="center"/>
            <w:hideMark/>
          </w:tcPr>
          <w:p w14:paraId="278F81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76741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239</w:t>
            </w:r>
          </w:p>
        </w:tc>
        <w:tc>
          <w:tcPr>
            <w:tcW w:w="748" w:type="pct"/>
            <w:tcBorders>
              <w:top w:val="nil"/>
              <w:left w:val="nil"/>
              <w:bottom w:val="single" w:sz="4" w:space="0" w:color="auto"/>
              <w:right w:val="single" w:sz="4" w:space="0" w:color="auto"/>
            </w:tcBorders>
            <w:shd w:val="clear" w:color="auto" w:fill="auto"/>
            <w:noWrap/>
            <w:vAlign w:val="center"/>
            <w:hideMark/>
          </w:tcPr>
          <w:p w14:paraId="5F5026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20EA77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5E0973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2B9F2D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14AE5E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7ACC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20096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B99F1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BD995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543C0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331D7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AE2F7E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6F47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200</w:t>
            </w:r>
          </w:p>
        </w:tc>
        <w:tc>
          <w:tcPr>
            <w:tcW w:w="425" w:type="pct"/>
            <w:tcBorders>
              <w:top w:val="nil"/>
              <w:left w:val="nil"/>
              <w:bottom w:val="single" w:sz="4" w:space="0" w:color="auto"/>
              <w:right w:val="single" w:sz="4" w:space="0" w:color="auto"/>
            </w:tcBorders>
            <w:shd w:val="clear" w:color="auto" w:fill="auto"/>
            <w:noWrap/>
            <w:vAlign w:val="center"/>
            <w:hideMark/>
          </w:tcPr>
          <w:p w14:paraId="6C9127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7A436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240</w:t>
            </w:r>
          </w:p>
        </w:tc>
        <w:tc>
          <w:tcPr>
            <w:tcW w:w="748" w:type="pct"/>
            <w:tcBorders>
              <w:top w:val="nil"/>
              <w:left w:val="nil"/>
              <w:bottom w:val="single" w:sz="4" w:space="0" w:color="auto"/>
              <w:right w:val="single" w:sz="4" w:space="0" w:color="auto"/>
            </w:tcBorders>
            <w:shd w:val="clear" w:color="auto" w:fill="auto"/>
            <w:noWrap/>
            <w:vAlign w:val="center"/>
            <w:hideMark/>
          </w:tcPr>
          <w:p w14:paraId="11C716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1DC888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311CF1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3E6F5C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5130E3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B9EF5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C3190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479AD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B056E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A7EF6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BA3D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18871C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04C7B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201</w:t>
            </w:r>
          </w:p>
        </w:tc>
        <w:tc>
          <w:tcPr>
            <w:tcW w:w="425" w:type="pct"/>
            <w:tcBorders>
              <w:top w:val="nil"/>
              <w:left w:val="nil"/>
              <w:bottom w:val="single" w:sz="4" w:space="0" w:color="auto"/>
              <w:right w:val="single" w:sz="4" w:space="0" w:color="auto"/>
            </w:tcBorders>
            <w:shd w:val="clear" w:color="auto" w:fill="auto"/>
            <w:noWrap/>
            <w:vAlign w:val="center"/>
            <w:hideMark/>
          </w:tcPr>
          <w:p w14:paraId="51244A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8540C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241</w:t>
            </w:r>
          </w:p>
        </w:tc>
        <w:tc>
          <w:tcPr>
            <w:tcW w:w="748" w:type="pct"/>
            <w:tcBorders>
              <w:top w:val="nil"/>
              <w:left w:val="nil"/>
              <w:bottom w:val="single" w:sz="4" w:space="0" w:color="auto"/>
              <w:right w:val="single" w:sz="4" w:space="0" w:color="auto"/>
            </w:tcBorders>
            <w:shd w:val="clear" w:color="auto" w:fill="auto"/>
            <w:noWrap/>
            <w:vAlign w:val="center"/>
            <w:hideMark/>
          </w:tcPr>
          <w:p w14:paraId="4B7DD9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35FB55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06169F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2CF723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2009A1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C87EF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5F601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A823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261D6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E79F7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0B38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94607F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827B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202</w:t>
            </w:r>
          </w:p>
        </w:tc>
        <w:tc>
          <w:tcPr>
            <w:tcW w:w="425" w:type="pct"/>
            <w:tcBorders>
              <w:top w:val="nil"/>
              <w:left w:val="nil"/>
              <w:bottom w:val="single" w:sz="4" w:space="0" w:color="auto"/>
              <w:right w:val="single" w:sz="4" w:space="0" w:color="auto"/>
            </w:tcBorders>
            <w:shd w:val="clear" w:color="auto" w:fill="auto"/>
            <w:noWrap/>
            <w:vAlign w:val="center"/>
            <w:hideMark/>
          </w:tcPr>
          <w:p w14:paraId="3AD6EE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2980C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242</w:t>
            </w:r>
          </w:p>
        </w:tc>
        <w:tc>
          <w:tcPr>
            <w:tcW w:w="748" w:type="pct"/>
            <w:tcBorders>
              <w:top w:val="nil"/>
              <w:left w:val="nil"/>
              <w:bottom w:val="single" w:sz="4" w:space="0" w:color="auto"/>
              <w:right w:val="single" w:sz="4" w:space="0" w:color="auto"/>
            </w:tcBorders>
            <w:shd w:val="clear" w:color="auto" w:fill="auto"/>
            <w:noWrap/>
            <w:vAlign w:val="center"/>
            <w:hideMark/>
          </w:tcPr>
          <w:p w14:paraId="7E20A8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45E3A1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48B693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1F3E8E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3DDA6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FC7DF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D0D1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3101E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C7B2A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C2292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566F1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FD5A23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EABD1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203</w:t>
            </w:r>
          </w:p>
        </w:tc>
        <w:tc>
          <w:tcPr>
            <w:tcW w:w="425" w:type="pct"/>
            <w:tcBorders>
              <w:top w:val="nil"/>
              <w:left w:val="nil"/>
              <w:bottom w:val="single" w:sz="4" w:space="0" w:color="auto"/>
              <w:right w:val="single" w:sz="4" w:space="0" w:color="auto"/>
            </w:tcBorders>
            <w:shd w:val="clear" w:color="auto" w:fill="auto"/>
            <w:noWrap/>
            <w:vAlign w:val="center"/>
            <w:hideMark/>
          </w:tcPr>
          <w:p w14:paraId="50945F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718F7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243</w:t>
            </w:r>
          </w:p>
        </w:tc>
        <w:tc>
          <w:tcPr>
            <w:tcW w:w="748" w:type="pct"/>
            <w:tcBorders>
              <w:top w:val="nil"/>
              <w:left w:val="nil"/>
              <w:bottom w:val="single" w:sz="4" w:space="0" w:color="auto"/>
              <w:right w:val="single" w:sz="4" w:space="0" w:color="auto"/>
            </w:tcBorders>
            <w:shd w:val="clear" w:color="auto" w:fill="auto"/>
            <w:noWrap/>
            <w:vAlign w:val="center"/>
            <w:hideMark/>
          </w:tcPr>
          <w:p w14:paraId="43EAED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26AFA5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3B63AB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79C63E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455DFA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155B5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02B4E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88017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504A4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E2CAB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2BE0B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9A08BE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1BBD2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204</w:t>
            </w:r>
          </w:p>
        </w:tc>
        <w:tc>
          <w:tcPr>
            <w:tcW w:w="425" w:type="pct"/>
            <w:tcBorders>
              <w:top w:val="nil"/>
              <w:left w:val="nil"/>
              <w:bottom w:val="single" w:sz="4" w:space="0" w:color="auto"/>
              <w:right w:val="single" w:sz="4" w:space="0" w:color="auto"/>
            </w:tcBorders>
            <w:shd w:val="clear" w:color="auto" w:fill="auto"/>
            <w:noWrap/>
            <w:vAlign w:val="center"/>
            <w:hideMark/>
          </w:tcPr>
          <w:p w14:paraId="6D8067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20356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244</w:t>
            </w:r>
          </w:p>
        </w:tc>
        <w:tc>
          <w:tcPr>
            <w:tcW w:w="748" w:type="pct"/>
            <w:tcBorders>
              <w:top w:val="nil"/>
              <w:left w:val="nil"/>
              <w:bottom w:val="single" w:sz="4" w:space="0" w:color="auto"/>
              <w:right w:val="single" w:sz="4" w:space="0" w:color="auto"/>
            </w:tcBorders>
            <w:shd w:val="clear" w:color="auto" w:fill="auto"/>
            <w:noWrap/>
            <w:vAlign w:val="center"/>
            <w:hideMark/>
          </w:tcPr>
          <w:p w14:paraId="0511EA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3</w:t>
            </w:r>
          </w:p>
        </w:tc>
        <w:tc>
          <w:tcPr>
            <w:tcW w:w="381" w:type="pct"/>
            <w:tcBorders>
              <w:top w:val="nil"/>
              <w:left w:val="nil"/>
              <w:bottom w:val="single" w:sz="4" w:space="0" w:color="auto"/>
              <w:right w:val="single" w:sz="4" w:space="0" w:color="auto"/>
            </w:tcBorders>
            <w:shd w:val="clear" w:color="auto" w:fill="auto"/>
            <w:noWrap/>
            <w:vAlign w:val="center"/>
            <w:hideMark/>
          </w:tcPr>
          <w:p w14:paraId="1B6536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2-1983</w:t>
            </w:r>
          </w:p>
        </w:tc>
        <w:tc>
          <w:tcPr>
            <w:tcW w:w="340" w:type="pct"/>
            <w:tcBorders>
              <w:top w:val="nil"/>
              <w:left w:val="nil"/>
              <w:bottom w:val="single" w:sz="4" w:space="0" w:color="auto"/>
              <w:right w:val="single" w:sz="4" w:space="0" w:color="auto"/>
            </w:tcBorders>
            <w:shd w:val="clear" w:color="auto" w:fill="auto"/>
            <w:noWrap/>
            <w:vAlign w:val="center"/>
            <w:hideMark/>
          </w:tcPr>
          <w:p w14:paraId="14E41C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92209231</w:t>
            </w:r>
          </w:p>
        </w:tc>
        <w:tc>
          <w:tcPr>
            <w:tcW w:w="457" w:type="pct"/>
            <w:tcBorders>
              <w:top w:val="nil"/>
              <w:left w:val="nil"/>
              <w:bottom w:val="single" w:sz="4" w:space="0" w:color="auto"/>
              <w:right w:val="single" w:sz="4" w:space="0" w:color="auto"/>
            </w:tcBorders>
            <w:shd w:val="clear" w:color="auto" w:fill="auto"/>
            <w:noWrap/>
            <w:vAlign w:val="center"/>
            <w:hideMark/>
          </w:tcPr>
          <w:p w14:paraId="0E1D9E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590543540200320776</w:t>
            </w:r>
          </w:p>
        </w:tc>
        <w:tc>
          <w:tcPr>
            <w:tcW w:w="234" w:type="pct"/>
            <w:tcBorders>
              <w:top w:val="nil"/>
              <w:left w:val="nil"/>
              <w:bottom w:val="single" w:sz="4" w:space="0" w:color="auto"/>
              <w:right w:val="single" w:sz="4" w:space="0" w:color="auto"/>
            </w:tcBorders>
            <w:shd w:val="clear" w:color="auto" w:fill="auto"/>
            <w:noWrap/>
            <w:vAlign w:val="center"/>
            <w:hideMark/>
          </w:tcPr>
          <w:p w14:paraId="21694F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02A9A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D799E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DD483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CC7DB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A33A3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A062A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272EBE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2357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205</w:t>
            </w:r>
          </w:p>
        </w:tc>
        <w:tc>
          <w:tcPr>
            <w:tcW w:w="425" w:type="pct"/>
            <w:tcBorders>
              <w:top w:val="nil"/>
              <w:left w:val="nil"/>
              <w:bottom w:val="single" w:sz="4" w:space="0" w:color="auto"/>
              <w:right w:val="single" w:sz="4" w:space="0" w:color="auto"/>
            </w:tcBorders>
            <w:shd w:val="clear" w:color="auto" w:fill="auto"/>
            <w:noWrap/>
            <w:vAlign w:val="center"/>
            <w:hideMark/>
          </w:tcPr>
          <w:p w14:paraId="19D395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51F7A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245</w:t>
            </w:r>
          </w:p>
        </w:tc>
        <w:tc>
          <w:tcPr>
            <w:tcW w:w="748" w:type="pct"/>
            <w:tcBorders>
              <w:top w:val="nil"/>
              <w:left w:val="nil"/>
              <w:bottom w:val="single" w:sz="4" w:space="0" w:color="auto"/>
              <w:right w:val="single" w:sz="4" w:space="0" w:color="auto"/>
            </w:tcBorders>
            <w:shd w:val="clear" w:color="auto" w:fill="auto"/>
            <w:noWrap/>
            <w:vAlign w:val="center"/>
            <w:hideMark/>
          </w:tcPr>
          <w:p w14:paraId="039B4D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77F8E1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21E12F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56F6F8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5B9C83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E5EA7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03BB4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9317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EF2AD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EFB07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F4B2F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5AEBB1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CFF3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206</w:t>
            </w:r>
          </w:p>
        </w:tc>
        <w:tc>
          <w:tcPr>
            <w:tcW w:w="425" w:type="pct"/>
            <w:tcBorders>
              <w:top w:val="nil"/>
              <w:left w:val="nil"/>
              <w:bottom w:val="single" w:sz="4" w:space="0" w:color="auto"/>
              <w:right w:val="single" w:sz="4" w:space="0" w:color="auto"/>
            </w:tcBorders>
            <w:shd w:val="clear" w:color="auto" w:fill="auto"/>
            <w:noWrap/>
            <w:vAlign w:val="center"/>
            <w:hideMark/>
          </w:tcPr>
          <w:p w14:paraId="0DBD4A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1DBD6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246</w:t>
            </w:r>
          </w:p>
        </w:tc>
        <w:tc>
          <w:tcPr>
            <w:tcW w:w="748" w:type="pct"/>
            <w:tcBorders>
              <w:top w:val="nil"/>
              <w:left w:val="nil"/>
              <w:bottom w:val="single" w:sz="4" w:space="0" w:color="auto"/>
              <w:right w:val="single" w:sz="4" w:space="0" w:color="auto"/>
            </w:tcBorders>
            <w:shd w:val="clear" w:color="auto" w:fill="auto"/>
            <w:noWrap/>
            <w:vAlign w:val="center"/>
            <w:hideMark/>
          </w:tcPr>
          <w:p w14:paraId="59CCC6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1FE412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0BB68F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75A70C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249FED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68F3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359B3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426C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64FC8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DC4B0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DAE60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7471A4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B4BF3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207</w:t>
            </w:r>
          </w:p>
        </w:tc>
        <w:tc>
          <w:tcPr>
            <w:tcW w:w="425" w:type="pct"/>
            <w:tcBorders>
              <w:top w:val="nil"/>
              <w:left w:val="nil"/>
              <w:bottom w:val="single" w:sz="4" w:space="0" w:color="auto"/>
              <w:right w:val="single" w:sz="4" w:space="0" w:color="auto"/>
            </w:tcBorders>
            <w:shd w:val="clear" w:color="auto" w:fill="auto"/>
            <w:noWrap/>
            <w:vAlign w:val="center"/>
            <w:hideMark/>
          </w:tcPr>
          <w:p w14:paraId="0BDA19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91D93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247</w:t>
            </w:r>
          </w:p>
        </w:tc>
        <w:tc>
          <w:tcPr>
            <w:tcW w:w="748" w:type="pct"/>
            <w:tcBorders>
              <w:top w:val="nil"/>
              <w:left w:val="nil"/>
              <w:bottom w:val="single" w:sz="4" w:space="0" w:color="auto"/>
              <w:right w:val="single" w:sz="4" w:space="0" w:color="auto"/>
            </w:tcBorders>
            <w:shd w:val="clear" w:color="auto" w:fill="auto"/>
            <w:noWrap/>
            <w:vAlign w:val="center"/>
            <w:hideMark/>
          </w:tcPr>
          <w:p w14:paraId="0EA182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6521B0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5880EE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65419D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213A14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C3685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29E53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0863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DE22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7EC01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F133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61750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DC8DA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208</w:t>
            </w:r>
          </w:p>
        </w:tc>
        <w:tc>
          <w:tcPr>
            <w:tcW w:w="425" w:type="pct"/>
            <w:tcBorders>
              <w:top w:val="nil"/>
              <w:left w:val="nil"/>
              <w:bottom w:val="single" w:sz="4" w:space="0" w:color="auto"/>
              <w:right w:val="single" w:sz="4" w:space="0" w:color="auto"/>
            </w:tcBorders>
            <w:shd w:val="clear" w:color="auto" w:fill="auto"/>
            <w:noWrap/>
            <w:vAlign w:val="center"/>
            <w:hideMark/>
          </w:tcPr>
          <w:p w14:paraId="6D7FF5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0FCB3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248</w:t>
            </w:r>
          </w:p>
        </w:tc>
        <w:tc>
          <w:tcPr>
            <w:tcW w:w="748" w:type="pct"/>
            <w:tcBorders>
              <w:top w:val="nil"/>
              <w:left w:val="nil"/>
              <w:bottom w:val="single" w:sz="4" w:space="0" w:color="auto"/>
              <w:right w:val="single" w:sz="4" w:space="0" w:color="auto"/>
            </w:tcBorders>
            <w:shd w:val="clear" w:color="auto" w:fill="auto"/>
            <w:noWrap/>
            <w:vAlign w:val="center"/>
            <w:hideMark/>
          </w:tcPr>
          <w:p w14:paraId="598CE6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0D69EB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337229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3DA733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527F29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360E0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698BF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CE7B8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0A312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B0B23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55831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49414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CD2CC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209</w:t>
            </w:r>
          </w:p>
        </w:tc>
        <w:tc>
          <w:tcPr>
            <w:tcW w:w="425" w:type="pct"/>
            <w:tcBorders>
              <w:top w:val="nil"/>
              <w:left w:val="nil"/>
              <w:bottom w:val="single" w:sz="4" w:space="0" w:color="auto"/>
              <w:right w:val="single" w:sz="4" w:space="0" w:color="auto"/>
            </w:tcBorders>
            <w:shd w:val="clear" w:color="auto" w:fill="auto"/>
            <w:noWrap/>
            <w:vAlign w:val="center"/>
            <w:hideMark/>
          </w:tcPr>
          <w:p w14:paraId="1DFF37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2FF80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249</w:t>
            </w:r>
          </w:p>
        </w:tc>
        <w:tc>
          <w:tcPr>
            <w:tcW w:w="748" w:type="pct"/>
            <w:tcBorders>
              <w:top w:val="nil"/>
              <w:left w:val="nil"/>
              <w:bottom w:val="single" w:sz="4" w:space="0" w:color="auto"/>
              <w:right w:val="single" w:sz="4" w:space="0" w:color="auto"/>
            </w:tcBorders>
            <w:shd w:val="clear" w:color="auto" w:fill="auto"/>
            <w:noWrap/>
            <w:vAlign w:val="center"/>
            <w:hideMark/>
          </w:tcPr>
          <w:p w14:paraId="7EF98D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46BA0B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6A52AE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00EDE1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40F3C5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E13E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638B4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86478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16E32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B95B2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F62D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1D9DB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05A5F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210</w:t>
            </w:r>
          </w:p>
        </w:tc>
        <w:tc>
          <w:tcPr>
            <w:tcW w:w="425" w:type="pct"/>
            <w:tcBorders>
              <w:top w:val="nil"/>
              <w:left w:val="nil"/>
              <w:bottom w:val="single" w:sz="4" w:space="0" w:color="auto"/>
              <w:right w:val="single" w:sz="4" w:space="0" w:color="auto"/>
            </w:tcBorders>
            <w:shd w:val="clear" w:color="auto" w:fill="auto"/>
            <w:noWrap/>
            <w:vAlign w:val="center"/>
            <w:hideMark/>
          </w:tcPr>
          <w:p w14:paraId="561113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8279B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250</w:t>
            </w:r>
          </w:p>
        </w:tc>
        <w:tc>
          <w:tcPr>
            <w:tcW w:w="748" w:type="pct"/>
            <w:tcBorders>
              <w:top w:val="nil"/>
              <w:left w:val="nil"/>
              <w:bottom w:val="single" w:sz="4" w:space="0" w:color="auto"/>
              <w:right w:val="single" w:sz="4" w:space="0" w:color="auto"/>
            </w:tcBorders>
            <w:shd w:val="clear" w:color="auto" w:fill="auto"/>
            <w:noWrap/>
            <w:vAlign w:val="center"/>
            <w:hideMark/>
          </w:tcPr>
          <w:p w14:paraId="52848B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41E136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77F206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1AFFD0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62E1CC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B5CEA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690C5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AE42B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E57A6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388F2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7CF96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4E70D1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DD2BF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211</w:t>
            </w:r>
          </w:p>
        </w:tc>
        <w:tc>
          <w:tcPr>
            <w:tcW w:w="425" w:type="pct"/>
            <w:tcBorders>
              <w:top w:val="nil"/>
              <w:left w:val="nil"/>
              <w:bottom w:val="single" w:sz="4" w:space="0" w:color="auto"/>
              <w:right w:val="single" w:sz="4" w:space="0" w:color="auto"/>
            </w:tcBorders>
            <w:shd w:val="clear" w:color="auto" w:fill="auto"/>
            <w:noWrap/>
            <w:vAlign w:val="center"/>
            <w:hideMark/>
          </w:tcPr>
          <w:p w14:paraId="0908DA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3BBF3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251</w:t>
            </w:r>
          </w:p>
        </w:tc>
        <w:tc>
          <w:tcPr>
            <w:tcW w:w="748" w:type="pct"/>
            <w:tcBorders>
              <w:top w:val="nil"/>
              <w:left w:val="nil"/>
              <w:bottom w:val="single" w:sz="4" w:space="0" w:color="auto"/>
              <w:right w:val="single" w:sz="4" w:space="0" w:color="auto"/>
            </w:tcBorders>
            <w:shd w:val="clear" w:color="auto" w:fill="auto"/>
            <w:noWrap/>
            <w:vAlign w:val="center"/>
            <w:hideMark/>
          </w:tcPr>
          <w:p w14:paraId="4C87BE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0E98A4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10FD43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5F15CF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62B789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62826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D6B38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5CD8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EEE0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82DCD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03539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BF752A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ECFB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212</w:t>
            </w:r>
          </w:p>
        </w:tc>
        <w:tc>
          <w:tcPr>
            <w:tcW w:w="425" w:type="pct"/>
            <w:tcBorders>
              <w:top w:val="nil"/>
              <w:left w:val="nil"/>
              <w:bottom w:val="single" w:sz="4" w:space="0" w:color="auto"/>
              <w:right w:val="single" w:sz="4" w:space="0" w:color="auto"/>
            </w:tcBorders>
            <w:shd w:val="clear" w:color="auto" w:fill="auto"/>
            <w:noWrap/>
            <w:vAlign w:val="center"/>
            <w:hideMark/>
          </w:tcPr>
          <w:p w14:paraId="548A6A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5D2A46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252</w:t>
            </w:r>
          </w:p>
        </w:tc>
        <w:tc>
          <w:tcPr>
            <w:tcW w:w="748" w:type="pct"/>
            <w:tcBorders>
              <w:top w:val="nil"/>
              <w:left w:val="nil"/>
              <w:bottom w:val="single" w:sz="4" w:space="0" w:color="auto"/>
              <w:right w:val="single" w:sz="4" w:space="0" w:color="auto"/>
            </w:tcBorders>
            <w:shd w:val="clear" w:color="auto" w:fill="auto"/>
            <w:noWrap/>
            <w:vAlign w:val="center"/>
            <w:hideMark/>
          </w:tcPr>
          <w:p w14:paraId="39D357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7BDB84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2F6E4B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355307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4D4DD4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DE68C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0AB0B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CD718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2D7B2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7E5AB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0FE04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4FCC79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A2B1E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213</w:t>
            </w:r>
          </w:p>
        </w:tc>
        <w:tc>
          <w:tcPr>
            <w:tcW w:w="425" w:type="pct"/>
            <w:tcBorders>
              <w:top w:val="nil"/>
              <w:left w:val="nil"/>
              <w:bottom w:val="single" w:sz="4" w:space="0" w:color="auto"/>
              <w:right w:val="single" w:sz="4" w:space="0" w:color="auto"/>
            </w:tcBorders>
            <w:shd w:val="clear" w:color="auto" w:fill="auto"/>
            <w:noWrap/>
            <w:vAlign w:val="center"/>
            <w:hideMark/>
          </w:tcPr>
          <w:p w14:paraId="132C87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E563A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253</w:t>
            </w:r>
          </w:p>
        </w:tc>
        <w:tc>
          <w:tcPr>
            <w:tcW w:w="748" w:type="pct"/>
            <w:tcBorders>
              <w:top w:val="nil"/>
              <w:left w:val="nil"/>
              <w:bottom w:val="single" w:sz="4" w:space="0" w:color="auto"/>
              <w:right w:val="single" w:sz="4" w:space="0" w:color="auto"/>
            </w:tcBorders>
            <w:shd w:val="clear" w:color="auto" w:fill="auto"/>
            <w:noWrap/>
            <w:vAlign w:val="center"/>
            <w:hideMark/>
          </w:tcPr>
          <w:p w14:paraId="3D0938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25D513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7A6649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410EBD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6D79DF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782BC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D7ED5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5C30F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74604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42E79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F437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6E43E8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082FA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214</w:t>
            </w:r>
          </w:p>
        </w:tc>
        <w:tc>
          <w:tcPr>
            <w:tcW w:w="425" w:type="pct"/>
            <w:tcBorders>
              <w:top w:val="nil"/>
              <w:left w:val="nil"/>
              <w:bottom w:val="single" w:sz="4" w:space="0" w:color="auto"/>
              <w:right w:val="single" w:sz="4" w:space="0" w:color="auto"/>
            </w:tcBorders>
            <w:shd w:val="clear" w:color="auto" w:fill="auto"/>
            <w:noWrap/>
            <w:vAlign w:val="center"/>
            <w:hideMark/>
          </w:tcPr>
          <w:p w14:paraId="5BD59A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C869A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254</w:t>
            </w:r>
          </w:p>
        </w:tc>
        <w:tc>
          <w:tcPr>
            <w:tcW w:w="748" w:type="pct"/>
            <w:tcBorders>
              <w:top w:val="nil"/>
              <w:left w:val="nil"/>
              <w:bottom w:val="single" w:sz="4" w:space="0" w:color="auto"/>
              <w:right w:val="single" w:sz="4" w:space="0" w:color="auto"/>
            </w:tcBorders>
            <w:shd w:val="clear" w:color="auto" w:fill="auto"/>
            <w:noWrap/>
            <w:vAlign w:val="center"/>
            <w:hideMark/>
          </w:tcPr>
          <w:p w14:paraId="42EEDC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607DF1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5AA242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1DCCB3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510D54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78149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F9B8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82FD3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DC4E3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54C04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065A7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AB2FCD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401B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215</w:t>
            </w:r>
          </w:p>
        </w:tc>
        <w:tc>
          <w:tcPr>
            <w:tcW w:w="425" w:type="pct"/>
            <w:tcBorders>
              <w:top w:val="nil"/>
              <w:left w:val="nil"/>
              <w:bottom w:val="single" w:sz="4" w:space="0" w:color="auto"/>
              <w:right w:val="single" w:sz="4" w:space="0" w:color="auto"/>
            </w:tcBorders>
            <w:shd w:val="clear" w:color="auto" w:fill="auto"/>
            <w:noWrap/>
            <w:vAlign w:val="center"/>
            <w:hideMark/>
          </w:tcPr>
          <w:p w14:paraId="3F75C3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3D376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255</w:t>
            </w:r>
          </w:p>
        </w:tc>
        <w:tc>
          <w:tcPr>
            <w:tcW w:w="748" w:type="pct"/>
            <w:tcBorders>
              <w:top w:val="nil"/>
              <w:left w:val="nil"/>
              <w:bottom w:val="single" w:sz="4" w:space="0" w:color="auto"/>
              <w:right w:val="single" w:sz="4" w:space="0" w:color="auto"/>
            </w:tcBorders>
            <w:shd w:val="clear" w:color="auto" w:fill="auto"/>
            <w:noWrap/>
            <w:vAlign w:val="center"/>
            <w:hideMark/>
          </w:tcPr>
          <w:p w14:paraId="026CAE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1</w:t>
            </w:r>
          </w:p>
        </w:tc>
        <w:tc>
          <w:tcPr>
            <w:tcW w:w="381" w:type="pct"/>
            <w:tcBorders>
              <w:top w:val="nil"/>
              <w:left w:val="nil"/>
              <w:bottom w:val="single" w:sz="4" w:space="0" w:color="auto"/>
              <w:right w:val="single" w:sz="4" w:space="0" w:color="auto"/>
            </w:tcBorders>
            <w:shd w:val="clear" w:color="auto" w:fill="auto"/>
            <w:noWrap/>
            <w:vAlign w:val="center"/>
            <w:hideMark/>
          </w:tcPr>
          <w:p w14:paraId="1E79B1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2-0430</w:t>
            </w:r>
          </w:p>
        </w:tc>
        <w:tc>
          <w:tcPr>
            <w:tcW w:w="340" w:type="pct"/>
            <w:tcBorders>
              <w:top w:val="nil"/>
              <w:left w:val="nil"/>
              <w:bottom w:val="single" w:sz="4" w:space="0" w:color="auto"/>
              <w:right w:val="single" w:sz="4" w:space="0" w:color="auto"/>
            </w:tcBorders>
            <w:shd w:val="clear" w:color="auto" w:fill="auto"/>
            <w:noWrap/>
            <w:vAlign w:val="center"/>
            <w:hideMark/>
          </w:tcPr>
          <w:p w14:paraId="3DA9D7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92560907</w:t>
            </w:r>
          </w:p>
        </w:tc>
        <w:tc>
          <w:tcPr>
            <w:tcW w:w="457" w:type="pct"/>
            <w:tcBorders>
              <w:top w:val="nil"/>
              <w:left w:val="nil"/>
              <w:bottom w:val="single" w:sz="4" w:space="0" w:color="auto"/>
              <w:right w:val="single" w:sz="4" w:space="0" w:color="auto"/>
            </w:tcBorders>
            <w:shd w:val="clear" w:color="auto" w:fill="auto"/>
            <w:noWrap/>
            <w:vAlign w:val="center"/>
            <w:hideMark/>
          </w:tcPr>
          <w:p w14:paraId="37B5E8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590543540200334483</w:t>
            </w:r>
          </w:p>
        </w:tc>
        <w:tc>
          <w:tcPr>
            <w:tcW w:w="234" w:type="pct"/>
            <w:tcBorders>
              <w:top w:val="nil"/>
              <w:left w:val="nil"/>
              <w:bottom w:val="single" w:sz="4" w:space="0" w:color="auto"/>
              <w:right w:val="single" w:sz="4" w:space="0" w:color="auto"/>
            </w:tcBorders>
            <w:shd w:val="clear" w:color="auto" w:fill="auto"/>
            <w:noWrap/>
            <w:vAlign w:val="center"/>
            <w:hideMark/>
          </w:tcPr>
          <w:p w14:paraId="58B7EB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E4CD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EA324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3CEA0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8EB71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B8105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B9EC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5420E4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9A6D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216</w:t>
            </w:r>
          </w:p>
        </w:tc>
        <w:tc>
          <w:tcPr>
            <w:tcW w:w="425" w:type="pct"/>
            <w:tcBorders>
              <w:top w:val="nil"/>
              <w:left w:val="nil"/>
              <w:bottom w:val="single" w:sz="4" w:space="0" w:color="auto"/>
              <w:right w:val="single" w:sz="4" w:space="0" w:color="auto"/>
            </w:tcBorders>
            <w:shd w:val="clear" w:color="auto" w:fill="auto"/>
            <w:noWrap/>
            <w:vAlign w:val="center"/>
            <w:hideMark/>
          </w:tcPr>
          <w:p w14:paraId="6271D1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38842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256</w:t>
            </w:r>
          </w:p>
        </w:tc>
        <w:tc>
          <w:tcPr>
            <w:tcW w:w="748" w:type="pct"/>
            <w:tcBorders>
              <w:top w:val="nil"/>
              <w:left w:val="nil"/>
              <w:bottom w:val="single" w:sz="4" w:space="0" w:color="auto"/>
              <w:right w:val="single" w:sz="4" w:space="0" w:color="auto"/>
            </w:tcBorders>
            <w:shd w:val="clear" w:color="auto" w:fill="auto"/>
            <w:noWrap/>
            <w:vAlign w:val="center"/>
            <w:hideMark/>
          </w:tcPr>
          <w:p w14:paraId="5D62CE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32A516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026C29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0A7D48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0363BD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6DF0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8BA57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B74F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644B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09E5C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646CD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D7ABF6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22AA6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217</w:t>
            </w:r>
          </w:p>
        </w:tc>
        <w:tc>
          <w:tcPr>
            <w:tcW w:w="425" w:type="pct"/>
            <w:tcBorders>
              <w:top w:val="nil"/>
              <w:left w:val="nil"/>
              <w:bottom w:val="single" w:sz="4" w:space="0" w:color="auto"/>
              <w:right w:val="single" w:sz="4" w:space="0" w:color="auto"/>
            </w:tcBorders>
            <w:shd w:val="clear" w:color="auto" w:fill="auto"/>
            <w:noWrap/>
            <w:vAlign w:val="center"/>
            <w:hideMark/>
          </w:tcPr>
          <w:p w14:paraId="093A3F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A9C0F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257</w:t>
            </w:r>
          </w:p>
        </w:tc>
        <w:tc>
          <w:tcPr>
            <w:tcW w:w="748" w:type="pct"/>
            <w:tcBorders>
              <w:top w:val="nil"/>
              <w:left w:val="nil"/>
              <w:bottom w:val="single" w:sz="4" w:space="0" w:color="auto"/>
              <w:right w:val="single" w:sz="4" w:space="0" w:color="auto"/>
            </w:tcBorders>
            <w:shd w:val="clear" w:color="auto" w:fill="auto"/>
            <w:noWrap/>
            <w:vAlign w:val="center"/>
            <w:hideMark/>
          </w:tcPr>
          <w:p w14:paraId="7018B0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7E2E7E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58C4AD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0C47F9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403F59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9563A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C1CCD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7FF08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DE9AA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84559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7922A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938A9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0CB2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218</w:t>
            </w:r>
          </w:p>
        </w:tc>
        <w:tc>
          <w:tcPr>
            <w:tcW w:w="425" w:type="pct"/>
            <w:tcBorders>
              <w:top w:val="nil"/>
              <w:left w:val="nil"/>
              <w:bottom w:val="single" w:sz="4" w:space="0" w:color="auto"/>
              <w:right w:val="single" w:sz="4" w:space="0" w:color="auto"/>
            </w:tcBorders>
            <w:shd w:val="clear" w:color="auto" w:fill="auto"/>
            <w:noWrap/>
            <w:vAlign w:val="center"/>
            <w:hideMark/>
          </w:tcPr>
          <w:p w14:paraId="471561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A4DFB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258</w:t>
            </w:r>
          </w:p>
        </w:tc>
        <w:tc>
          <w:tcPr>
            <w:tcW w:w="748" w:type="pct"/>
            <w:tcBorders>
              <w:top w:val="nil"/>
              <w:left w:val="nil"/>
              <w:bottom w:val="single" w:sz="4" w:space="0" w:color="auto"/>
              <w:right w:val="single" w:sz="4" w:space="0" w:color="auto"/>
            </w:tcBorders>
            <w:shd w:val="clear" w:color="auto" w:fill="auto"/>
            <w:noWrap/>
            <w:vAlign w:val="center"/>
            <w:hideMark/>
          </w:tcPr>
          <w:p w14:paraId="3CC4C3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63929A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0A2FFA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6DAD76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32B391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DE7A5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AB8DD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10457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998F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417FC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73C04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89AAA2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B39C4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219</w:t>
            </w:r>
          </w:p>
        </w:tc>
        <w:tc>
          <w:tcPr>
            <w:tcW w:w="425" w:type="pct"/>
            <w:tcBorders>
              <w:top w:val="nil"/>
              <w:left w:val="nil"/>
              <w:bottom w:val="single" w:sz="4" w:space="0" w:color="auto"/>
              <w:right w:val="single" w:sz="4" w:space="0" w:color="auto"/>
            </w:tcBorders>
            <w:shd w:val="clear" w:color="auto" w:fill="auto"/>
            <w:noWrap/>
            <w:vAlign w:val="center"/>
            <w:hideMark/>
          </w:tcPr>
          <w:p w14:paraId="323A6B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063AD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259</w:t>
            </w:r>
          </w:p>
        </w:tc>
        <w:tc>
          <w:tcPr>
            <w:tcW w:w="748" w:type="pct"/>
            <w:tcBorders>
              <w:top w:val="nil"/>
              <w:left w:val="nil"/>
              <w:bottom w:val="single" w:sz="4" w:space="0" w:color="auto"/>
              <w:right w:val="single" w:sz="4" w:space="0" w:color="auto"/>
            </w:tcBorders>
            <w:shd w:val="clear" w:color="auto" w:fill="auto"/>
            <w:noWrap/>
            <w:vAlign w:val="center"/>
            <w:hideMark/>
          </w:tcPr>
          <w:p w14:paraId="1AE6DC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2592ED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10B016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4E51D7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34CE1C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1F35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25F85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58FDC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AFBC2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75959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9CAEA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EF5A4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07E34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220</w:t>
            </w:r>
          </w:p>
        </w:tc>
        <w:tc>
          <w:tcPr>
            <w:tcW w:w="425" w:type="pct"/>
            <w:tcBorders>
              <w:top w:val="nil"/>
              <w:left w:val="nil"/>
              <w:bottom w:val="single" w:sz="4" w:space="0" w:color="auto"/>
              <w:right w:val="single" w:sz="4" w:space="0" w:color="auto"/>
            </w:tcBorders>
            <w:shd w:val="clear" w:color="auto" w:fill="auto"/>
            <w:noWrap/>
            <w:vAlign w:val="center"/>
            <w:hideMark/>
          </w:tcPr>
          <w:p w14:paraId="54AFB0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30259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260</w:t>
            </w:r>
          </w:p>
        </w:tc>
        <w:tc>
          <w:tcPr>
            <w:tcW w:w="748" w:type="pct"/>
            <w:tcBorders>
              <w:top w:val="nil"/>
              <w:left w:val="nil"/>
              <w:bottom w:val="single" w:sz="4" w:space="0" w:color="auto"/>
              <w:right w:val="single" w:sz="4" w:space="0" w:color="auto"/>
            </w:tcBorders>
            <w:shd w:val="clear" w:color="auto" w:fill="auto"/>
            <w:noWrap/>
            <w:vAlign w:val="center"/>
            <w:hideMark/>
          </w:tcPr>
          <w:p w14:paraId="3C2363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34B469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083D32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2EBB79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692F80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6C35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83ED6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DB7F0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49040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D0DD8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73B8F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309CF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36830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221</w:t>
            </w:r>
          </w:p>
        </w:tc>
        <w:tc>
          <w:tcPr>
            <w:tcW w:w="425" w:type="pct"/>
            <w:tcBorders>
              <w:top w:val="nil"/>
              <w:left w:val="nil"/>
              <w:bottom w:val="single" w:sz="4" w:space="0" w:color="auto"/>
              <w:right w:val="single" w:sz="4" w:space="0" w:color="auto"/>
            </w:tcBorders>
            <w:shd w:val="clear" w:color="auto" w:fill="auto"/>
            <w:noWrap/>
            <w:vAlign w:val="center"/>
            <w:hideMark/>
          </w:tcPr>
          <w:p w14:paraId="3F1330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5E36C1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261</w:t>
            </w:r>
          </w:p>
        </w:tc>
        <w:tc>
          <w:tcPr>
            <w:tcW w:w="748" w:type="pct"/>
            <w:tcBorders>
              <w:top w:val="nil"/>
              <w:left w:val="nil"/>
              <w:bottom w:val="single" w:sz="4" w:space="0" w:color="auto"/>
              <w:right w:val="single" w:sz="4" w:space="0" w:color="auto"/>
            </w:tcBorders>
            <w:shd w:val="clear" w:color="auto" w:fill="auto"/>
            <w:noWrap/>
            <w:vAlign w:val="center"/>
            <w:hideMark/>
          </w:tcPr>
          <w:p w14:paraId="75A98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03EF9A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1A0999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7D5A26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068482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9030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A947A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D37BF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EACE2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988B5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CB7CC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E12921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0371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222</w:t>
            </w:r>
          </w:p>
        </w:tc>
        <w:tc>
          <w:tcPr>
            <w:tcW w:w="425" w:type="pct"/>
            <w:tcBorders>
              <w:top w:val="nil"/>
              <w:left w:val="nil"/>
              <w:bottom w:val="single" w:sz="4" w:space="0" w:color="auto"/>
              <w:right w:val="single" w:sz="4" w:space="0" w:color="auto"/>
            </w:tcBorders>
            <w:shd w:val="clear" w:color="auto" w:fill="auto"/>
            <w:noWrap/>
            <w:vAlign w:val="center"/>
            <w:hideMark/>
          </w:tcPr>
          <w:p w14:paraId="752507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89B8E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262</w:t>
            </w:r>
          </w:p>
        </w:tc>
        <w:tc>
          <w:tcPr>
            <w:tcW w:w="748" w:type="pct"/>
            <w:tcBorders>
              <w:top w:val="nil"/>
              <w:left w:val="nil"/>
              <w:bottom w:val="single" w:sz="4" w:space="0" w:color="auto"/>
              <w:right w:val="single" w:sz="4" w:space="0" w:color="auto"/>
            </w:tcBorders>
            <w:shd w:val="clear" w:color="auto" w:fill="auto"/>
            <w:noWrap/>
            <w:vAlign w:val="center"/>
            <w:hideMark/>
          </w:tcPr>
          <w:p w14:paraId="72A79F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238C23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524B6C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329235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2E1D21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96B1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62544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EBC5F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BB148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B3345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8EFAE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EEC4D8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7B7A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223</w:t>
            </w:r>
          </w:p>
        </w:tc>
        <w:tc>
          <w:tcPr>
            <w:tcW w:w="425" w:type="pct"/>
            <w:tcBorders>
              <w:top w:val="nil"/>
              <w:left w:val="nil"/>
              <w:bottom w:val="single" w:sz="4" w:space="0" w:color="auto"/>
              <w:right w:val="single" w:sz="4" w:space="0" w:color="auto"/>
            </w:tcBorders>
            <w:shd w:val="clear" w:color="auto" w:fill="auto"/>
            <w:noWrap/>
            <w:vAlign w:val="center"/>
            <w:hideMark/>
          </w:tcPr>
          <w:p w14:paraId="6115CF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CBC57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263</w:t>
            </w:r>
          </w:p>
        </w:tc>
        <w:tc>
          <w:tcPr>
            <w:tcW w:w="748" w:type="pct"/>
            <w:tcBorders>
              <w:top w:val="nil"/>
              <w:left w:val="nil"/>
              <w:bottom w:val="single" w:sz="4" w:space="0" w:color="auto"/>
              <w:right w:val="single" w:sz="4" w:space="0" w:color="auto"/>
            </w:tcBorders>
            <w:shd w:val="clear" w:color="auto" w:fill="auto"/>
            <w:noWrap/>
            <w:vAlign w:val="center"/>
            <w:hideMark/>
          </w:tcPr>
          <w:p w14:paraId="006A9C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150AFA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6129F8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221C6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3703D8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948E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31EFD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6E6AD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A9D25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9C60E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E18F7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11440D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A6766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224</w:t>
            </w:r>
          </w:p>
        </w:tc>
        <w:tc>
          <w:tcPr>
            <w:tcW w:w="425" w:type="pct"/>
            <w:tcBorders>
              <w:top w:val="nil"/>
              <w:left w:val="nil"/>
              <w:bottom w:val="single" w:sz="4" w:space="0" w:color="auto"/>
              <w:right w:val="single" w:sz="4" w:space="0" w:color="auto"/>
            </w:tcBorders>
            <w:shd w:val="clear" w:color="auto" w:fill="auto"/>
            <w:noWrap/>
            <w:vAlign w:val="center"/>
            <w:hideMark/>
          </w:tcPr>
          <w:p w14:paraId="4BC690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B9F90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264</w:t>
            </w:r>
          </w:p>
        </w:tc>
        <w:tc>
          <w:tcPr>
            <w:tcW w:w="748" w:type="pct"/>
            <w:tcBorders>
              <w:top w:val="nil"/>
              <w:left w:val="nil"/>
              <w:bottom w:val="single" w:sz="4" w:space="0" w:color="auto"/>
              <w:right w:val="single" w:sz="4" w:space="0" w:color="auto"/>
            </w:tcBorders>
            <w:shd w:val="clear" w:color="auto" w:fill="auto"/>
            <w:noWrap/>
            <w:vAlign w:val="center"/>
            <w:hideMark/>
          </w:tcPr>
          <w:p w14:paraId="53781F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426B9A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3521A7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671139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1ACEC6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9C9D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84F34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18D13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C3C2A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B4125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D3BFA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566A4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10732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225</w:t>
            </w:r>
          </w:p>
        </w:tc>
        <w:tc>
          <w:tcPr>
            <w:tcW w:w="425" w:type="pct"/>
            <w:tcBorders>
              <w:top w:val="nil"/>
              <w:left w:val="nil"/>
              <w:bottom w:val="single" w:sz="4" w:space="0" w:color="auto"/>
              <w:right w:val="single" w:sz="4" w:space="0" w:color="auto"/>
            </w:tcBorders>
            <w:shd w:val="clear" w:color="auto" w:fill="auto"/>
            <w:noWrap/>
            <w:vAlign w:val="center"/>
            <w:hideMark/>
          </w:tcPr>
          <w:p w14:paraId="1C2712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22096F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265</w:t>
            </w:r>
          </w:p>
        </w:tc>
        <w:tc>
          <w:tcPr>
            <w:tcW w:w="748" w:type="pct"/>
            <w:tcBorders>
              <w:top w:val="nil"/>
              <w:left w:val="nil"/>
              <w:bottom w:val="single" w:sz="4" w:space="0" w:color="auto"/>
              <w:right w:val="single" w:sz="4" w:space="0" w:color="auto"/>
            </w:tcBorders>
            <w:shd w:val="clear" w:color="auto" w:fill="auto"/>
            <w:noWrap/>
            <w:vAlign w:val="center"/>
            <w:hideMark/>
          </w:tcPr>
          <w:p w14:paraId="5F03CB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2F9B90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7E00BA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7CED98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41F5C2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C2C37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7572B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62EFA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349C3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FD142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9FDA2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739028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8386F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226</w:t>
            </w:r>
          </w:p>
        </w:tc>
        <w:tc>
          <w:tcPr>
            <w:tcW w:w="425" w:type="pct"/>
            <w:tcBorders>
              <w:top w:val="nil"/>
              <w:left w:val="nil"/>
              <w:bottom w:val="single" w:sz="4" w:space="0" w:color="auto"/>
              <w:right w:val="single" w:sz="4" w:space="0" w:color="auto"/>
            </w:tcBorders>
            <w:shd w:val="clear" w:color="auto" w:fill="auto"/>
            <w:noWrap/>
            <w:vAlign w:val="center"/>
            <w:hideMark/>
          </w:tcPr>
          <w:p w14:paraId="381A5A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60C82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266</w:t>
            </w:r>
          </w:p>
        </w:tc>
        <w:tc>
          <w:tcPr>
            <w:tcW w:w="748" w:type="pct"/>
            <w:tcBorders>
              <w:top w:val="nil"/>
              <w:left w:val="nil"/>
              <w:bottom w:val="single" w:sz="4" w:space="0" w:color="auto"/>
              <w:right w:val="single" w:sz="4" w:space="0" w:color="auto"/>
            </w:tcBorders>
            <w:shd w:val="clear" w:color="auto" w:fill="auto"/>
            <w:noWrap/>
            <w:vAlign w:val="center"/>
            <w:hideMark/>
          </w:tcPr>
          <w:p w14:paraId="090400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799F36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6BF2F7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630F8B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6678DE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5F2B8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BA6A1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9BE4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19D37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7713B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E142E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6A37D4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122F9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227</w:t>
            </w:r>
          </w:p>
        </w:tc>
        <w:tc>
          <w:tcPr>
            <w:tcW w:w="425" w:type="pct"/>
            <w:tcBorders>
              <w:top w:val="nil"/>
              <w:left w:val="nil"/>
              <w:bottom w:val="single" w:sz="4" w:space="0" w:color="auto"/>
              <w:right w:val="single" w:sz="4" w:space="0" w:color="auto"/>
            </w:tcBorders>
            <w:shd w:val="clear" w:color="auto" w:fill="auto"/>
            <w:noWrap/>
            <w:vAlign w:val="center"/>
            <w:hideMark/>
          </w:tcPr>
          <w:p w14:paraId="25C10C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A0EBF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267</w:t>
            </w:r>
          </w:p>
        </w:tc>
        <w:tc>
          <w:tcPr>
            <w:tcW w:w="748" w:type="pct"/>
            <w:tcBorders>
              <w:top w:val="nil"/>
              <w:left w:val="nil"/>
              <w:bottom w:val="single" w:sz="4" w:space="0" w:color="auto"/>
              <w:right w:val="single" w:sz="4" w:space="0" w:color="auto"/>
            </w:tcBorders>
            <w:shd w:val="clear" w:color="auto" w:fill="auto"/>
            <w:noWrap/>
            <w:vAlign w:val="center"/>
            <w:hideMark/>
          </w:tcPr>
          <w:p w14:paraId="22D500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6087E2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5805AF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6D3488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136988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959A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064D9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F228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00BB7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C875A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FA060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738D3B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0AA2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228</w:t>
            </w:r>
          </w:p>
        </w:tc>
        <w:tc>
          <w:tcPr>
            <w:tcW w:w="425" w:type="pct"/>
            <w:tcBorders>
              <w:top w:val="nil"/>
              <w:left w:val="nil"/>
              <w:bottom w:val="single" w:sz="4" w:space="0" w:color="auto"/>
              <w:right w:val="single" w:sz="4" w:space="0" w:color="auto"/>
            </w:tcBorders>
            <w:shd w:val="clear" w:color="auto" w:fill="auto"/>
            <w:noWrap/>
            <w:vAlign w:val="center"/>
            <w:hideMark/>
          </w:tcPr>
          <w:p w14:paraId="77FF62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B79FA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268</w:t>
            </w:r>
          </w:p>
        </w:tc>
        <w:tc>
          <w:tcPr>
            <w:tcW w:w="748" w:type="pct"/>
            <w:tcBorders>
              <w:top w:val="nil"/>
              <w:left w:val="nil"/>
              <w:bottom w:val="single" w:sz="4" w:space="0" w:color="auto"/>
              <w:right w:val="single" w:sz="4" w:space="0" w:color="auto"/>
            </w:tcBorders>
            <w:shd w:val="clear" w:color="auto" w:fill="auto"/>
            <w:noWrap/>
            <w:vAlign w:val="center"/>
            <w:hideMark/>
          </w:tcPr>
          <w:p w14:paraId="3183C8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27B23A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7B8648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699C01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20E055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93D78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656E8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F1CED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3D357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DBD8E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C03C2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9A6E5D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1F60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229</w:t>
            </w:r>
          </w:p>
        </w:tc>
        <w:tc>
          <w:tcPr>
            <w:tcW w:w="425" w:type="pct"/>
            <w:tcBorders>
              <w:top w:val="nil"/>
              <w:left w:val="nil"/>
              <w:bottom w:val="single" w:sz="4" w:space="0" w:color="auto"/>
              <w:right w:val="single" w:sz="4" w:space="0" w:color="auto"/>
            </w:tcBorders>
            <w:shd w:val="clear" w:color="auto" w:fill="auto"/>
            <w:noWrap/>
            <w:vAlign w:val="center"/>
            <w:hideMark/>
          </w:tcPr>
          <w:p w14:paraId="10BF8D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1FB55A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269</w:t>
            </w:r>
          </w:p>
        </w:tc>
        <w:tc>
          <w:tcPr>
            <w:tcW w:w="748" w:type="pct"/>
            <w:tcBorders>
              <w:top w:val="nil"/>
              <w:left w:val="nil"/>
              <w:bottom w:val="single" w:sz="4" w:space="0" w:color="auto"/>
              <w:right w:val="single" w:sz="4" w:space="0" w:color="auto"/>
            </w:tcBorders>
            <w:shd w:val="clear" w:color="auto" w:fill="auto"/>
            <w:noWrap/>
            <w:vAlign w:val="center"/>
            <w:hideMark/>
          </w:tcPr>
          <w:p w14:paraId="0B5AD5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2</w:t>
            </w:r>
          </w:p>
        </w:tc>
        <w:tc>
          <w:tcPr>
            <w:tcW w:w="381" w:type="pct"/>
            <w:tcBorders>
              <w:top w:val="nil"/>
              <w:left w:val="nil"/>
              <w:bottom w:val="single" w:sz="4" w:space="0" w:color="auto"/>
              <w:right w:val="single" w:sz="4" w:space="0" w:color="auto"/>
            </w:tcBorders>
            <w:shd w:val="clear" w:color="auto" w:fill="auto"/>
            <w:noWrap/>
            <w:vAlign w:val="center"/>
            <w:hideMark/>
          </w:tcPr>
          <w:p w14:paraId="36BB6C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2-0432</w:t>
            </w:r>
          </w:p>
        </w:tc>
        <w:tc>
          <w:tcPr>
            <w:tcW w:w="340" w:type="pct"/>
            <w:tcBorders>
              <w:top w:val="nil"/>
              <w:left w:val="nil"/>
              <w:bottom w:val="single" w:sz="4" w:space="0" w:color="auto"/>
              <w:right w:val="single" w:sz="4" w:space="0" w:color="auto"/>
            </w:tcBorders>
            <w:shd w:val="clear" w:color="auto" w:fill="auto"/>
            <w:noWrap/>
            <w:vAlign w:val="center"/>
            <w:hideMark/>
          </w:tcPr>
          <w:p w14:paraId="4F2D0F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92560943</w:t>
            </w:r>
          </w:p>
        </w:tc>
        <w:tc>
          <w:tcPr>
            <w:tcW w:w="457" w:type="pct"/>
            <w:tcBorders>
              <w:top w:val="nil"/>
              <w:left w:val="nil"/>
              <w:bottom w:val="single" w:sz="4" w:space="0" w:color="auto"/>
              <w:right w:val="single" w:sz="4" w:space="0" w:color="auto"/>
            </w:tcBorders>
            <w:shd w:val="clear" w:color="auto" w:fill="auto"/>
            <w:noWrap/>
            <w:vAlign w:val="center"/>
            <w:hideMark/>
          </w:tcPr>
          <w:p w14:paraId="0EB102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590543540200226979</w:t>
            </w:r>
          </w:p>
        </w:tc>
        <w:tc>
          <w:tcPr>
            <w:tcW w:w="234" w:type="pct"/>
            <w:tcBorders>
              <w:top w:val="nil"/>
              <w:left w:val="nil"/>
              <w:bottom w:val="single" w:sz="4" w:space="0" w:color="auto"/>
              <w:right w:val="single" w:sz="4" w:space="0" w:color="auto"/>
            </w:tcBorders>
            <w:shd w:val="clear" w:color="auto" w:fill="auto"/>
            <w:noWrap/>
            <w:vAlign w:val="center"/>
            <w:hideMark/>
          </w:tcPr>
          <w:p w14:paraId="37B3D0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84318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115F3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2A27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6496C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9C91C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4F70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7E951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2CCA8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230</w:t>
            </w:r>
          </w:p>
        </w:tc>
        <w:tc>
          <w:tcPr>
            <w:tcW w:w="425" w:type="pct"/>
            <w:tcBorders>
              <w:top w:val="nil"/>
              <w:left w:val="nil"/>
              <w:bottom w:val="single" w:sz="4" w:space="0" w:color="auto"/>
              <w:right w:val="single" w:sz="4" w:space="0" w:color="auto"/>
            </w:tcBorders>
            <w:shd w:val="clear" w:color="auto" w:fill="auto"/>
            <w:noWrap/>
            <w:vAlign w:val="center"/>
            <w:hideMark/>
          </w:tcPr>
          <w:p w14:paraId="606240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4556C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270</w:t>
            </w:r>
          </w:p>
        </w:tc>
        <w:tc>
          <w:tcPr>
            <w:tcW w:w="748" w:type="pct"/>
            <w:tcBorders>
              <w:top w:val="nil"/>
              <w:left w:val="nil"/>
              <w:bottom w:val="single" w:sz="4" w:space="0" w:color="auto"/>
              <w:right w:val="single" w:sz="4" w:space="0" w:color="auto"/>
            </w:tcBorders>
            <w:shd w:val="clear" w:color="auto" w:fill="auto"/>
            <w:noWrap/>
            <w:vAlign w:val="center"/>
            <w:hideMark/>
          </w:tcPr>
          <w:p w14:paraId="4C417C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075896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6C9343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688FC2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6E3346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01993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02C64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207DF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3125C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276F5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B352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7E36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D2A85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231</w:t>
            </w:r>
          </w:p>
        </w:tc>
        <w:tc>
          <w:tcPr>
            <w:tcW w:w="425" w:type="pct"/>
            <w:tcBorders>
              <w:top w:val="nil"/>
              <w:left w:val="nil"/>
              <w:bottom w:val="single" w:sz="4" w:space="0" w:color="auto"/>
              <w:right w:val="single" w:sz="4" w:space="0" w:color="auto"/>
            </w:tcBorders>
            <w:shd w:val="clear" w:color="auto" w:fill="auto"/>
            <w:noWrap/>
            <w:vAlign w:val="center"/>
            <w:hideMark/>
          </w:tcPr>
          <w:p w14:paraId="133DFF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C87BC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271</w:t>
            </w:r>
          </w:p>
        </w:tc>
        <w:tc>
          <w:tcPr>
            <w:tcW w:w="748" w:type="pct"/>
            <w:tcBorders>
              <w:top w:val="nil"/>
              <w:left w:val="nil"/>
              <w:bottom w:val="single" w:sz="4" w:space="0" w:color="auto"/>
              <w:right w:val="single" w:sz="4" w:space="0" w:color="auto"/>
            </w:tcBorders>
            <w:shd w:val="clear" w:color="auto" w:fill="auto"/>
            <w:noWrap/>
            <w:vAlign w:val="center"/>
            <w:hideMark/>
          </w:tcPr>
          <w:p w14:paraId="0E520E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7CF219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6ED6E0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447103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3E965E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A5F4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E9FBF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1756A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0838B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1987A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A7AB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65FC9A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09E0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232</w:t>
            </w:r>
          </w:p>
        </w:tc>
        <w:tc>
          <w:tcPr>
            <w:tcW w:w="425" w:type="pct"/>
            <w:tcBorders>
              <w:top w:val="nil"/>
              <w:left w:val="nil"/>
              <w:bottom w:val="single" w:sz="4" w:space="0" w:color="auto"/>
              <w:right w:val="single" w:sz="4" w:space="0" w:color="auto"/>
            </w:tcBorders>
            <w:shd w:val="clear" w:color="auto" w:fill="auto"/>
            <w:noWrap/>
            <w:vAlign w:val="center"/>
            <w:hideMark/>
          </w:tcPr>
          <w:p w14:paraId="1EEF6E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62802C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272</w:t>
            </w:r>
          </w:p>
        </w:tc>
        <w:tc>
          <w:tcPr>
            <w:tcW w:w="748" w:type="pct"/>
            <w:tcBorders>
              <w:top w:val="nil"/>
              <w:left w:val="nil"/>
              <w:bottom w:val="single" w:sz="4" w:space="0" w:color="auto"/>
              <w:right w:val="single" w:sz="4" w:space="0" w:color="auto"/>
            </w:tcBorders>
            <w:shd w:val="clear" w:color="auto" w:fill="auto"/>
            <w:noWrap/>
            <w:vAlign w:val="center"/>
            <w:hideMark/>
          </w:tcPr>
          <w:p w14:paraId="6A4599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0B1D1D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770C5A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2FF0EA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486F88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9CE39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8DA4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EBBF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21105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41FE5A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5EED4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1BB5AF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3C7E9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233</w:t>
            </w:r>
          </w:p>
        </w:tc>
        <w:tc>
          <w:tcPr>
            <w:tcW w:w="425" w:type="pct"/>
            <w:tcBorders>
              <w:top w:val="nil"/>
              <w:left w:val="nil"/>
              <w:bottom w:val="single" w:sz="4" w:space="0" w:color="auto"/>
              <w:right w:val="single" w:sz="4" w:space="0" w:color="auto"/>
            </w:tcBorders>
            <w:shd w:val="clear" w:color="auto" w:fill="auto"/>
            <w:noWrap/>
            <w:vAlign w:val="center"/>
            <w:hideMark/>
          </w:tcPr>
          <w:p w14:paraId="074677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356A94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273</w:t>
            </w:r>
          </w:p>
        </w:tc>
        <w:tc>
          <w:tcPr>
            <w:tcW w:w="748" w:type="pct"/>
            <w:tcBorders>
              <w:top w:val="nil"/>
              <w:left w:val="nil"/>
              <w:bottom w:val="single" w:sz="4" w:space="0" w:color="auto"/>
              <w:right w:val="single" w:sz="4" w:space="0" w:color="auto"/>
            </w:tcBorders>
            <w:shd w:val="clear" w:color="auto" w:fill="auto"/>
            <w:noWrap/>
            <w:vAlign w:val="center"/>
            <w:hideMark/>
          </w:tcPr>
          <w:p w14:paraId="54D750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63465D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1D7F71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3D4019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5F198B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204E1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4AEB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54B83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CFEC4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24C032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C4DDA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C8CBE6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B9D7D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234</w:t>
            </w:r>
          </w:p>
        </w:tc>
        <w:tc>
          <w:tcPr>
            <w:tcW w:w="425" w:type="pct"/>
            <w:tcBorders>
              <w:top w:val="nil"/>
              <w:left w:val="nil"/>
              <w:bottom w:val="single" w:sz="4" w:space="0" w:color="auto"/>
              <w:right w:val="single" w:sz="4" w:space="0" w:color="auto"/>
            </w:tcBorders>
            <w:shd w:val="clear" w:color="auto" w:fill="auto"/>
            <w:noWrap/>
            <w:vAlign w:val="center"/>
            <w:hideMark/>
          </w:tcPr>
          <w:p w14:paraId="03ED84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4A009E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274</w:t>
            </w:r>
          </w:p>
        </w:tc>
        <w:tc>
          <w:tcPr>
            <w:tcW w:w="748" w:type="pct"/>
            <w:tcBorders>
              <w:top w:val="nil"/>
              <w:left w:val="nil"/>
              <w:bottom w:val="single" w:sz="4" w:space="0" w:color="auto"/>
              <w:right w:val="single" w:sz="4" w:space="0" w:color="auto"/>
            </w:tcBorders>
            <w:shd w:val="clear" w:color="auto" w:fill="auto"/>
            <w:noWrap/>
            <w:vAlign w:val="center"/>
            <w:hideMark/>
          </w:tcPr>
          <w:p w14:paraId="14CE89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527209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7BD2E3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646C08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1F983E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AC7B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A006F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DCA54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1707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3C8056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8F3F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518A2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E723F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235</w:t>
            </w:r>
          </w:p>
        </w:tc>
        <w:tc>
          <w:tcPr>
            <w:tcW w:w="425" w:type="pct"/>
            <w:tcBorders>
              <w:top w:val="nil"/>
              <w:left w:val="nil"/>
              <w:bottom w:val="single" w:sz="4" w:space="0" w:color="auto"/>
              <w:right w:val="single" w:sz="4" w:space="0" w:color="auto"/>
            </w:tcBorders>
            <w:shd w:val="clear" w:color="auto" w:fill="auto"/>
            <w:noWrap/>
            <w:vAlign w:val="center"/>
            <w:hideMark/>
          </w:tcPr>
          <w:p w14:paraId="2FEBAA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w:t>
            </w:r>
          </w:p>
        </w:tc>
        <w:tc>
          <w:tcPr>
            <w:tcW w:w="229" w:type="pct"/>
            <w:tcBorders>
              <w:top w:val="nil"/>
              <w:left w:val="nil"/>
              <w:bottom w:val="single" w:sz="4" w:space="0" w:color="auto"/>
              <w:right w:val="single" w:sz="4" w:space="0" w:color="auto"/>
            </w:tcBorders>
            <w:shd w:val="clear" w:color="auto" w:fill="auto"/>
            <w:noWrap/>
            <w:vAlign w:val="center"/>
            <w:hideMark/>
          </w:tcPr>
          <w:p w14:paraId="7EFF8D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275</w:t>
            </w:r>
          </w:p>
        </w:tc>
        <w:tc>
          <w:tcPr>
            <w:tcW w:w="748" w:type="pct"/>
            <w:tcBorders>
              <w:top w:val="nil"/>
              <w:left w:val="nil"/>
              <w:bottom w:val="single" w:sz="4" w:space="0" w:color="auto"/>
              <w:right w:val="single" w:sz="4" w:space="0" w:color="auto"/>
            </w:tcBorders>
            <w:shd w:val="clear" w:color="auto" w:fill="auto"/>
            <w:noWrap/>
            <w:vAlign w:val="center"/>
            <w:hideMark/>
          </w:tcPr>
          <w:p w14:paraId="2CEF10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Janisławice Gzów</w:t>
            </w:r>
          </w:p>
        </w:tc>
        <w:tc>
          <w:tcPr>
            <w:tcW w:w="381" w:type="pct"/>
            <w:tcBorders>
              <w:top w:val="nil"/>
              <w:left w:val="nil"/>
              <w:bottom w:val="single" w:sz="4" w:space="0" w:color="auto"/>
              <w:right w:val="single" w:sz="4" w:space="0" w:color="auto"/>
            </w:tcBorders>
            <w:shd w:val="clear" w:color="auto" w:fill="auto"/>
            <w:noWrap/>
            <w:vAlign w:val="center"/>
            <w:hideMark/>
          </w:tcPr>
          <w:p w14:paraId="6A64EF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2-0579</w:t>
            </w:r>
          </w:p>
        </w:tc>
        <w:tc>
          <w:tcPr>
            <w:tcW w:w="340" w:type="pct"/>
            <w:tcBorders>
              <w:top w:val="nil"/>
              <w:left w:val="nil"/>
              <w:bottom w:val="single" w:sz="4" w:space="0" w:color="auto"/>
              <w:right w:val="single" w:sz="4" w:space="0" w:color="auto"/>
            </w:tcBorders>
            <w:shd w:val="clear" w:color="auto" w:fill="auto"/>
            <w:noWrap/>
            <w:vAlign w:val="center"/>
            <w:hideMark/>
          </w:tcPr>
          <w:p w14:paraId="3D49B4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97643374</w:t>
            </w:r>
          </w:p>
        </w:tc>
        <w:tc>
          <w:tcPr>
            <w:tcW w:w="457" w:type="pct"/>
            <w:tcBorders>
              <w:top w:val="nil"/>
              <w:left w:val="nil"/>
              <w:bottom w:val="single" w:sz="4" w:space="0" w:color="auto"/>
              <w:right w:val="single" w:sz="4" w:space="0" w:color="auto"/>
            </w:tcBorders>
            <w:shd w:val="clear" w:color="auto" w:fill="auto"/>
            <w:noWrap/>
            <w:vAlign w:val="center"/>
            <w:hideMark/>
          </w:tcPr>
          <w:p w14:paraId="4FAAEB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590543540200244300</w:t>
            </w:r>
          </w:p>
        </w:tc>
        <w:tc>
          <w:tcPr>
            <w:tcW w:w="234" w:type="pct"/>
            <w:tcBorders>
              <w:top w:val="nil"/>
              <w:left w:val="nil"/>
              <w:bottom w:val="single" w:sz="4" w:space="0" w:color="auto"/>
              <w:right w:val="single" w:sz="4" w:space="0" w:color="auto"/>
            </w:tcBorders>
            <w:shd w:val="clear" w:color="auto" w:fill="auto"/>
            <w:noWrap/>
            <w:vAlign w:val="center"/>
            <w:hideMark/>
          </w:tcPr>
          <w:p w14:paraId="6B1885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C96B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83EA2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5F425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2454C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7A15F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4DF15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0AB72D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C2D4D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236</w:t>
            </w:r>
          </w:p>
        </w:tc>
        <w:tc>
          <w:tcPr>
            <w:tcW w:w="425" w:type="pct"/>
            <w:tcBorders>
              <w:top w:val="nil"/>
              <w:left w:val="nil"/>
              <w:bottom w:val="single" w:sz="4" w:space="0" w:color="auto"/>
              <w:right w:val="single" w:sz="4" w:space="0" w:color="auto"/>
            </w:tcBorders>
            <w:shd w:val="clear" w:color="auto" w:fill="auto"/>
            <w:noWrap/>
            <w:vAlign w:val="center"/>
            <w:hideMark/>
          </w:tcPr>
          <w:p w14:paraId="21008A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2CD778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w:t>
            </w:r>
          </w:p>
        </w:tc>
        <w:tc>
          <w:tcPr>
            <w:tcW w:w="748" w:type="pct"/>
            <w:tcBorders>
              <w:top w:val="nil"/>
              <w:left w:val="nil"/>
              <w:bottom w:val="single" w:sz="4" w:space="0" w:color="auto"/>
              <w:right w:val="single" w:sz="4" w:space="0" w:color="auto"/>
            </w:tcBorders>
            <w:shd w:val="clear" w:color="auto" w:fill="auto"/>
            <w:noWrap/>
            <w:vAlign w:val="center"/>
            <w:hideMark/>
          </w:tcPr>
          <w:p w14:paraId="61408D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476F9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635676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070B61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5AA10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ED909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75C16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42D968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99A25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199614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DA8D2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24101D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C6070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237</w:t>
            </w:r>
          </w:p>
        </w:tc>
        <w:tc>
          <w:tcPr>
            <w:tcW w:w="425" w:type="pct"/>
            <w:tcBorders>
              <w:top w:val="nil"/>
              <w:left w:val="nil"/>
              <w:bottom w:val="single" w:sz="4" w:space="0" w:color="auto"/>
              <w:right w:val="single" w:sz="4" w:space="0" w:color="auto"/>
            </w:tcBorders>
            <w:shd w:val="clear" w:color="auto" w:fill="auto"/>
            <w:noWrap/>
            <w:vAlign w:val="center"/>
            <w:hideMark/>
          </w:tcPr>
          <w:p w14:paraId="6AD531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FDDEB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94</w:t>
            </w:r>
          </w:p>
        </w:tc>
        <w:tc>
          <w:tcPr>
            <w:tcW w:w="748" w:type="pct"/>
            <w:tcBorders>
              <w:top w:val="nil"/>
              <w:left w:val="nil"/>
              <w:bottom w:val="single" w:sz="4" w:space="0" w:color="auto"/>
              <w:right w:val="single" w:sz="4" w:space="0" w:color="auto"/>
            </w:tcBorders>
            <w:shd w:val="clear" w:color="auto" w:fill="auto"/>
            <w:noWrap/>
            <w:vAlign w:val="center"/>
            <w:hideMark/>
          </w:tcPr>
          <w:p w14:paraId="4FA6D4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4E31AE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630BB2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52CEDC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64E3EF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763CA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6A570F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28E75C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4EC8EB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0CF668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0AED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E5F8DC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2F18F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238</w:t>
            </w:r>
          </w:p>
        </w:tc>
        <w:tc>
          <w:tcPr>
            <w:tcW w:w="425" w:type="pct"/>
            <w:tcBorders>
              <w:top w:val="nil"/>
              <w:left w:val="nil"/>
              <w:bottom w:val="single" w:sz="4" w:space="0" w:color="auto"/>
              <w:right w:val="single" w:sz="4" w:space="0" w:color="auto"/>
            </w:tcBorders>
            <w:shd w:val="clear" w:color="auto" w:fill="auto"/>
            <w:noWrap/>
            <w:vAlign w:val="center"/>
            <w:hideMark/>
          </w:tcPr>
          <w:p w14:paraId="682918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BAD4D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95</w:t>
            </w:r>
          </w:p>
        </w:tc>
        <w:tc>
          <w:tcPr>
            <w:tcW w:w="748" w:type="pct"/>
            <w:tcBorders>
              <w:top w:val="nil"/>
              <w:left w:val="nil"/>
              <w:bottom w:val="single" w:sz="4" w:space="0" w:color="auto"/>
              <w:right w:val="single" w:sz="4" w:space="0" w:color="auto"/>
            </w:tcBorders>
            <w:shd w:val="clear" w:color="auto" w:fill="auto"/>
            <w:noWrap/>
            <w:vAlign w:val="center"/>
            <w:hideMark/>
          </w:tcPr>
          <w:p w14:paraId="127A84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12E3F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66382A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13BAD1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0102A8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FBDB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21763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64924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010D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166B49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CFA6E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1D6B9A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CDED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239</w:t>
            </w:r>
          </w:p>
        </w:tc>
        <w:tc>
          <w:tcPr>
            <w:tcW w:w="425" w:type="pct"/>
            <w:tcBorders>
              <w:top w:val="nil"/>
              <w:left w:val="nil"/>
              <w:bottom w:val="single" w:sz="4" w:space="0" w:color="auto"/>
              <w:right w:val="single" w:sz="4" w:space="0" w:color="auto"/>
            </w:tcBorders>
            <w:shd w:val="clear" w:color="auto" w:fill="auto"/>
            <w:noWrap/>
            <w:vAlign w:val="center"/>
            <w:hideMark/>
          </w:tcPr>
          <w:p w14:paraId="411FC6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7B07E7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96</w:t>
            </w:r>
          </w:p>
        </w:tc>
        <w:tc>
          <w:tcPr>
            <w:tcW w:w="748" w:type="pct"/>
            <w:tcBorders>
              <w:top w:val="nil"/>
              <w:left w:val="nil"/>
              <w:bottom w:val="single" w:sz="4" w:space="0" w:color="auto"/>
              <w:right w:val="single" w:sz="4" w:space="0" w:color="auto"/>
            </w:tcBorders>
            <w:shd w:val="clear" w:color="auto" w:fill="auto"/>
            <w:noWrap/>
            <w:vAlign w:val="center"/>
            <w:hideMark/>
          </w:tcPr>
          <w:p w14:paraId="795527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52D272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6E778A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7B0FEA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2C9517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EA60B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3031A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9267C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47AE7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6A0DBB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BE316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072874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9C23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240</w:t>
            </w:r>
          </w:p>
        </w:tc>
        <w:tc>
          <w:tcPr>
            <w:tcW w:w="425" w:type="pct"/>
            <w:tcBorders>
              <w:top w:val="nil"/>
              <w:left w:val="nil"/>
              <w:bottom w:val="single" w:sz="4" w:space="0" w:color="auto"/>
              <w:right w:val="single" w:sz="4" w:space="0" w:color="auto"/>
            </w:tcBorders>
            <w:shd w:val="clear" w:color="auto" w:fill="auto"/>
            <w:noWrap/>
            <w:vAlign w:val="center"/>
            <w:hideMark/>
          </w:tcPr>
          <w:p w14:paraId="321B8E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6643DA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97</w:t>
            </w:r>
          </w:p>
        </w:tc>
        <w:tc>
          <w:tcPr>
            <w:tcW w:w="748" w:type="pct"/>
            <w:tcBorders>
              <w:top w:val="nil"/>
              <w:left w:val="nil"/>
              <w:bottom w:val="single" w:sz="4" w:space="0" w:color="auto"/>
              <w:right w:val="single" w:sz="4" w:space="0" w:color="auto"/>
            </w:tcBorders>
            <w:shd w:val="clear" w:color="auto" w:fill="auto"/>
            <w:noWrap/>
            <w:vAlign w:val="center"/>
            <w:hideMark/>
          </w:tcPr>
          <w:p w14:paraId="542029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70E1DE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2415BB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70D9CF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6F0C4E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3EF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895E8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A0577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EBBC8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372" w:type="pct"/>
            <w:tcBorders>
              <w:top w:val="nil"/>
              <w:left w:val="nil"/>
              <w:bottom w:val="single" w:sz="4" w:space="0" w:color="auto"/>
              <w:right w:val="single" w:sz="4" w:space="0" w:color="auto"/>
            </w:tcBorders>
            <w:shd w:val="clear" w:color="auto" w:fill="auto"/>
            <w:noWrap/>
            <w:vAlign w:val="center"/>
            <w:hideMark/>
          </w:tcPr>
          <w:p w14:paraId="74FA89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A775E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10CF64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4BDBD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241</w:t>
            </w:r>
          </w:p>
        </w:tc>
        <w:tc>
          <w:tcPr>
            <w:tcW w:w="425" w:type="pct"/>
            <w:tcBorders>
              <w:top w:val="nil"/>
              <w:left w:val="nil"/>
              <w:bottom w:val="single" w:sz="4" w:space="0" w:color="auto"/>
              <w:right w:val="single" w:sz="4" w:space="0" w:color="auto"/>
            </w:tcBorders>
            <w:shd w:val="clear" w:color="auto" w:fill="auto"/>
            <w:noWrap/>
            <w:vAlign w:val="center"/>
            <w:hideMark/>
          </w:tcPr>
          <w:p w14:paraId="1E298A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3ABE80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98</w:t>
            </w:r>
          </w:p>
        </w:tc>
        <w:tc>
          <w:tcPr>
            <w:tcW w:w="748" w:type="pct"/>
            <w:tcBorders>
              <w:top w:val="nil"/>
              <w:left w:val="nil"/>
              <w:bottom w:val="single" w:sz="4" w:space="0" w:color="auto"/>
              <w:right w:val="single" w:sz="4" w:space="0" w:color="auto"/>
            </w:tcBorders>
            <w:shd w:val="clear" w:color="auto" w:fill="auto"/>
            <w:noWrap/>
            <w:vAlign w:val="center"/>
            <w:hideMark/>
          </w:tcPr>
          <w:p w14:paraId="39616B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696904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7CEA05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38EFBD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604616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BD3F9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E2899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6A0FB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8E505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372" w:type="pct"/>
            <w:tcBorders>
              <w:top w:val="nil"/>
              <w:left w:val="nil"/>
              <w:bottom w:val="single" w:sz="4" w:space="0" w:color="auto"/>
              <w:right w:val="single" w:sz="4" w:space="0" w:color="auto"/>
            </w:tcBorders>
            <w:shd w:val="clear" w:color="auto" w:fill="auto"/>
            <w:noWrap/>
            <w:vAlign w:val="center"/>
            <w:hideMark/>
          </w:tcPr>
          <w:p w14:paraId="74FDB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57B2A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B7C2B6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4FFE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242</w:t>
            </w:r>
          </w:p>
        </w:tc>
        <w:tc>
          <w:tcPr>
            <w:tcW w:w="425" w:type="pct"/>
            <w:tcBorders>
              <w:top w:val="nil"/>
              <w:left w:val="nil"/>
              <w:bottom w:val="single" w:sz="4" w:space="0" w:color="auto"/>
              <w:right w:val="single" w:sz="4" w:space="0" w:color="auto"/>
            </w:tcBorders>
            <w:shd w:val="clear" w:color="auto" w:fill="auto"/>
            <w:noWrap/>
            <w:vAlign w:val="center"/>
            <w:hideMark/>
          </w:tcPr>
          <w:p w14:paraId="5CE405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32A6F5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99</w:t>
            </w:r>
          </w:p>
        </w:tc>
        <w:tc>
          <w:tcPr>
            <w:tcW w:w="748" w:type="pct"/>
            <w:tcBorders>
              <w:top w:val="nil"/>
              <w:left w:val="nil"/>
              <w:bottom w:val="single" w:sz="4" w:space="0" w:color="auto"/>
              <w:right w:val="single" w:sz="4" w:space="0" w:color="auto"/>
            </w:tcBorders>
            <w:shd w:val="clear" w:color="auto" w:fill="auto"/>
            <w:noWrap/>
            <w:vAlign w:val="center"/>
            <w:hideMark/>
          </w:tcPr>
          <w:p w14:paraId="4A2D8F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50E32A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35D101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2E2313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12A6D7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5AA9F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C5B3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49125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F4B58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88F39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8CD9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FBC96B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9A5E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243</w:t>
            </w:r>
          </w:p>
        </w:tc>
        <w:tc>
          <w:tcPr>
            <w:tcW w:w="425" w:type="pct"/>
            <w:tcBorders>
              <w:top w:val="nil"/>
              <w:left w:val="nil"/>
              <w:bottom w:val="single" w:sz="4" w:space="0" w:color="auto"/>
              <w:right w:val="single" w:sz="4" w:space="0" w:color="auto"/>
            </w:tcBorders>
            <w:shd w:val="clear" w:color="auto" w:fill="auto"/>
            <w:noWrap/>
            <w:vAlign w:val="center"/>
            <w:hideMark/>
          </w:tcPr>
          <w:p w14:paraId="6E3371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4687E1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100</w:t>
            </w:r>
          </w:p>
        </w:tc>
        <w:tc>
          <w:tcPr>
            <w:tcW w:w="748" w:type="pct"/>
            <w:tcBorders>
              <w:top w:val="nil"/>
              <w:left w:val="nil"/>
              <w:bottom w:val="single" w:sz="4" w:space="0" w:color="auto"/>
              <w:right w:val="single" w:sz="4" w:space="0" w:color="auto"/>
            </w:tcBorders>
            <w:shd w:val="clear" w:color="auto" w:fill="auto"/>
            <w:noWrap/>
            <w:vAlign w:val="center"/>
            <w:hideMark/>
          </w:tcPr>
          <w:p w14:paraId="65E65F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51ECB4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00D6BF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497C0D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372FF5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5E352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CE037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0AB51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5D76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7A4DA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A7118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FA7DB5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0EE8B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244</w:t>
            </w:r>
          </w:p>
        </w:tc>
        <w:tc>
          <w:tcPr>
            <w:tcW w:w="425" w:type="pct"/>
            <w:tcBorders>
              <w:top w:val="nil"/>
              <w:left w:val="nil"/>
              <w:bottom w:val="single" w:sz="4" w:space="0" w:color="auto"/>
              <w:right w:val="single" w:sz="4" w:space="0" w:color="auto"/>
            </w:tcBorders>
            <w:shd w:val="clear" w:color="auto" w:fill="auto"/>
            <w:noWrap/>
            <w:vAlign w:val="center"/>
            <w:hideMark/>
          </w:tcPr>
          <w:p w14:paraId="7A76F0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400759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101</w:t>
            </w:r>
          </w:p>
        </w:tc>
        <w:tc>
          <w:tcPr>
            <w:tcW w:w="748" w:type="pct"/>
            <w:tcBorders>
              <w:top w:val="nil"/>
              <w:left w:val="nil"/>
              <w:bottom w:val="single" w:sz="4" w:space="0" w:color="auto"/>
              <w:right w:val="single" w:sz="4" w:space="0" w:color="auto"/>
            </w:tcBorders>
            <w:shd w:val="clear" w:color="auto" w:fill="auto"/>
            <w:noWrap/>
            <w:vAlign w:val="center"/>
            <w:hideMark/>
          </w:tcPr>
          <w:p w14:paraId="7508E8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71C81F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256547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396F30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7993FD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D6B45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74BB2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E12E4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5C1BA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41F8C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6917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BCED63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596A0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245</w:t>
            </w:r>
          </w:p>
        </w:tc>
        <w:tc>
          <w:tcPr>
            <w:tcW w:w="425" w:type="pct"/>
            <w:tcBorders>
              <w:top w:val="nil"/>
              <w:left w:val="nil"/>
              <w:bottom w:val="single" w:sz="4" w:space="0" w:color="auto"/>
              <w:right w:val="single" w:sz="4" w:space="0" w:color="auto"/>
            </w:tcBorders>
            <w:shd w:val="clear" w:color="auto" w:fill="auto"/>
            <w:noWrap/>
            <w:vAlign w:val="center"/>
            <w:hideMark/>
          </w:tcPr>
          <w:p w14:paraId="2EA780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6B0906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102</w:t>
            </w:r>
          </w:p>
        </w:tc>
        <w:tc>
          <w:tcPr>
            <w:tcW w:w="748" w:type="pct"/>
            <w:tcBorders>
              <w:top w:val="nil"/>
              <w:left w:val="nil"/>
              <w:bottom w:val="single" w:sz="4" w:space="0" w:color="auto"/>
              <w:right w:val="single" w:sz="4" w:space="0" w:color="auto"/>
            </w:tcBorders>
            <w:shd w:val="clear" w:color="auto" w:fill="auto"/>
            <w:noWrap/>
            <w:vAlign w:val="center"/>
            <w:hideMark/>
          </w:tcPr>
          <w:p w14:paraId="544EC5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6CFD34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48D5AA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47FC35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318F8B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AD778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7411D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80601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970A4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372" w:type="pct"/>
            <w:tcBorders>
              <w:top w:val="nil"/>
              <w:left w:val="nil"/>
              <w:bottom w:val="single" w:sz="4" w:space="0" w:color="auto"/>
              <w:right w:val="single" w:sz="4" w:space="0" w:color="auto"/>
            </w:tcBorders>
            <w:shd w:val="clear" w:color="auto" w:fill="auto"/>
            <w:noWrap/>
            <w:vAlign w:val="center"/>
            <w:hideMark/>
          </w:tcPr>
          <w:p w14:paraId="6164E6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F04D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ABEE82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8FD3F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246</w:t>
            </w:r>
          </w:p>
        </w:tc>
        <w:tc>
          <w:tcPr>
            <w:tcW w:w="425" w:type="pct"/>
            <w:tcBorders>
              <w:top w:val="nil"/>
              <w:left w:val="nil"/>
              <w:bottom w:val="single" w:sz="4" w:space="0" w:color="auto"/>
              <w:right w:val="single" w:sz="4" w:space="0" w:color="auto"/>
            </w:tcBorders>
            <w:shd w:val="clear" w:color="auto" w:fill="auto"/>
            <w:noWrap/>
            <w:vAlign w:val="center"/>
            <w:hideMark/>
          </w:tcPr>
          <w:p w14:paraId="366D35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169EEA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103</w:t>
            </w:r>
          </w:p>
        </w:tc>
        <w:tc>
          <w:tcPr>
            <w:tcW w:w="748" w:type="pct"/>
            <w:tcBorders>
              <w:top w:val="nil"/>
              <w:left w:val="nil"/>
              <w:bottom w:val="single" w:sz="4" w:space="0" w:color="auto"/>
              <w:right w:val="single" w:sz="4" w:space="0" w:color="auto"/>
            </w:tcBorders>
            <w:shd w:val="clear" w:color="auto" w:fill="auto"/>
            <w:noWrap/>
            <w:vAlign w:val="center"/>
            <w:hideMark/>
          </w:tcPr>
          <w:p w14:paraId="69A65F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2EB186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6B746E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6CB625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22D5FF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6BE32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99A36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2260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DEEF5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372" w:type="pct"/>
            <w:tcBorders>
              <w:top w:val="nil"/>
              <w:left w:val="nil"/>
              <w:bottom w:val="single" w:sz="4" w:space="0" w:color="auto"/>
              <w:right w:val="single" w:sz="4" w:space="0" w:color="auto"/>
            </w:tcBorders>
            <w:shd w:val="clear" w:color="auto" w:fill="auto"/>
            <w:noWrap/>
            <w:vAlign w:val="center"/>
            <w:hideMark/>
          </w:tcPr>
          <w:p w14:paraId="235FDA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F47A6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774D41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DC4D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247</w:t>
            </w:r>
          </w:p>
        </w:tc>
        <w:tc>
          <w:tcPr>
            <w:tcW w:w="425" w:type="pct"/>
            <w:tcBorders>
              <w:top w:val="nil"/>
              <w:left w:val="nil"/>
              <w:bottom w:val="single" w:sz="4" w:space="0" w:color="auto"/>
              <w:right w:val="single" w:sz="4" w:space="0" w:color="auto"/>
            </w:tcBorders>
            <w:shd w:val="clear" w:color="auto" w:fill="auto"/>
            <w:noWrap/>
            <w:vAlign w:val="center"/>
            <w:hideMark/>
          </w:tcPr>
          <w:p w14:paraId="769F79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5F0D5F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104</w:t>
            </w:r>
          </w:p>
        </w:tc>
        <w:tc>
          <w:tcPr>
            <w:tcW w:w="748" w:type="pct"/>
            <w:tcBorders>
              <w:top w:val="nil"/>
              <w:left w:val="nil"/>
              <w:bottom w:val="single" w:sz="4" w:space="0" w:color="auto"/>
              <w:right w:val="single" w:sz="4" w:space="0" w:color="auto"/>
            </w:tcBorders>
            <w:shd w:val="clear" w:color="auto" w:fill="auto"/>
            <w:noWrap/>
            <w:vAlign w:val="center"/>
            <w:hideMark/>
          </w:tcPr>
          <w:p w14:paraId="1F216B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60251B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0A8A06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6C396F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72715F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63FE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1292E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3EEB4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6787C8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5F1D67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611E4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435A98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F903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248</w:t>
            </w:r>
          </w:p>
        </w:tc>
        <w:tc>
          <w:tcPr>
            <w:tcW w:w="425" w:type="pct"/>
            <w:tcBorders>
              <w:top w:val="nil"/>
              <w:left w:val="nil"/>
              <w:bottom w:val="single" w:sz="4" w:space="0" w:color="auto"/>
              <w:right w:val="single" w:sz="4" w:space="0" w:color="auto"/>
            </w:tcBorders>
            <w:shd w:val="clear" w:color="auto" w:fill="auto"/>
            <w:noWrap/>
            <w:vAlign w:val="center"/>
            <w:hideMark/>
          </w:tcPr>
          <w:p w14:paraId="06F884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70FCC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105</w:t>
            </w:r>
          </w:p>
        </w:tc>
        <w:tc>
          <w:tcPr>
            <w:tcW w:w="748" w:type="pct"/>
            <w:tcBorders>
              <w:top w:val="nil"/>
              <w:left w:val="nil"/>
              <w:bottom w:val="single" w:sz="4" w:space="0" w:color="auto"/>
              <w:right w:val="single" w:sz="4" w:space="0" w:color="auto"/>
            </w:tcBorders>
            <w:shd w:val="clear" w:color="auto" w:fill="auto"/>
            <w:noWrap/>
            <w:vAlign w:val="center"/>
            <w:hideMark/>
          </w:tcPr>
          <w:p w14:paraId="042A7B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6CE136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1700FC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1BE61E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6623FD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DC11F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44ED98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69F0B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30528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7DCF0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20350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DB25E0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9B49E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249</w:t>
            </w:r>
          </w:p>
        </w:tc>
        <w:tc>
          <w:tcPr>
            <w:tcW w:w="425" w:type="pct"/>
            <w:tcBorders>
              <w:top w:val="nil"/>
              <w:left w:val="nil"/>
              <w:bottom w:val="single" w:sz="4" w:space="0" w:color="auto"/>
              <w:right w:val="single" w:sz="4" w:space="0" w:color="auto"/>
            </w:tcBorders>
            <w:shd w:val="clear" w:color="auto" w:fill="auto"/>
            <w:noWrap/>
            <w:vAlign w:val="center"/>
            <w:hideMark/>
          </w:tcPr>
          <w:p w14:paraId="513F7E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BF00A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106</w:t>
            </w:r>
          </w:p>
        </w:tc>
        <w:tc>
          <w:tcPr>
            <w:tcW w:w="748" w:type="pct"/>
            <w:tcBorders>
              <w:top w:val="nil"/>
              <w:left w:val="nil"/>
              <w:bottom w:val="single" w:sz="4" w:space="0" w:color="auto"/>
              <w:right w:val="single" w:sz="4" w:space="0" w:color="auto"/>
            </w:tcBorders>
            <w:shd w:val="clear" w:color="auto" w:fill="auto"/>
            <w:noWrap/>
            <w:vAlign w:val="center"/>
            <w:hideMark/>
          </w:tcPr>
          <w:p w14:paraId="12DF6C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204BAA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11DDD3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060F8B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1D747C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8E148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5A756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FAA8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6CDC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7594C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7D126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4E4362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CDBF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250</w:t>
            </w:r>
          </w:p>
        </w:tc>
        <w:tc>
          <w:tcPr>
            <w:tcW w:w="425" w:type="pct"/>
            <w:tcBorders>
              <w:top w:val="nil"/>
              <w:left w:val="nil"/>
              <w:bottom w:val="single" w:sz="4" w:space="0" w:color="auto"/>
              <w:right w:val="single" w:sz="4" w:space="0" w:color="auto"/>
            </w:tcBorders>
            <w:shd w:val="clear" w:color="auto" w:fill="auto"/>
            <w:noWrap/>
            <w:vAlign w:val="center"/>
            <w:hideMark/>
          </w:tcPr>
          <w:p w14:paraId="462D22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4C9094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107</w:t>
            </w:r>
          </w:p>
        </w:tc>
        <w:tc>
          <w:tcPr>
            <w:tcW w:w="748" w:type="pct"/>
            <w:tcBorders>
              <w:top w:val="nil"/>
              <w:left w:val="nil"/>
              <w:bottom w:val="single" w:sz="4" w:space="0" w:color="auto"/>
              <w:right w:val="single" w:sz="4" w:space="0" w:color="auto"/>
            </w:tcBorders>
            <w:shd w:val="clear" w:color="auto" w:fill="auto"/>
            <w:noWrap/>
            <w:vAlign w:val="center"/>
            <w:hideMark/>
          </w:tcPr>
          <w:p w14:paraId="619B58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1FA552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246032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196EBE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4897B0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E60AA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D71DE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47F48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1516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0E15C8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4BF2B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18410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1FEE7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251</w:t>
            </w:r>
          </w:p>
        </w:tc>
        <w:tc>
          <w:tcPr>
            <w:tcW w:w="425" w:type="pct"/>
            <w:tcBorders>
              <w:top w:val="nil"/>
              <w:left w:val="nil"/>
              <w:bottom w:val="single" w:sz="4" w:space="0" w:color="auto"/>
              <w:right w:val="single" w:sz="4" w:space="0" w:color="auto"/>
            </w:tcBorders>
            <w:shd w:val="clear" w:color="auto" w:fill="auto"/>
            <w:noWrap/>
            <w:vAlign w:val="center"/>
            <w:hideMark/>
          </w:tcPr>
          <w:p w14:paraId="4AFEA9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26AC63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108</w:t>
            </w:r>
          </w:p>
        </w:tc>
        <w:tc>
          <w:tcPr>
            <w:tcW w:w="748" w:type="pct"/>
            <w:tcBorders>
              <w:top w:val="nil"/>
              <w:left w:val="nil"/>
              <w:bottom w:val="single" w:sz="4" w:space="0" w:color="auto"/>
              <w:right w:val="single" w:sz="4" w:space="0" w:color="auto"/>
            </w:tcBorders>
            <w:shd w:val="clear" w:color="auto" w:fill="auto"/>
            <w:noWrap/>
            <w:vAlign w:val="center"/>
            <w:hideMark/>
          </w:tcPr>
          <w:p w14:paraId="3E7535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3187D3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42D16D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7770B0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392DD4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E3405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CBC05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743E52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5DF0E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293CF4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8D4E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7E2FCF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78410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252</w:t>
            </w:r>
          </w:p>
        </w:tc>
        <w:tc>
          <w:tcPr>
            <w:tcW w:w="425" w:type="pct"/>
            <w:tcBorders>
              <w:top w:val="nil"/>
              <w:left w:val="nil"/>
              <w:bottom w:val="single" w:sz="4" w:space="0" w:color="auto"/>
              <w:right w:val="single" w:sz="4" w:space="0" w:color="auto"/>
            </w:tcBorders>
            <w:shd w:val="clear" w:color="auto" w:fill="auto"/>
            <w:noWrap/>
            <w:vAlign w:val="center"/>
            <w:hideMark/>
          </w:tcPr>
          <w:p w14:paraId="406785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5E7A73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109</w:t>
            </w:r>
          </w:p>
        </w:tc>
        <w:tc>
          <w:tcPr>
            <w:tcW w:w="748" w:type="pct"/>
            <w:tcBorders>
              <w:top w:val="nil"/>
              <w:left w:val="nil"/>
              <w:bottom w:val="single" w:sz="4" w:space="0" w:color="auto"/>
              <w:right w:val="single" w:sz="4" w:space="0" w:color="auto"/>
            </w:tcBorders>
            <w:shd w:val="clear" w:color="auto" w:fill="auto"/>
            <w:noWrap/>
            <w:vAlign w:val="center"/>
            <w:hideMark/>
          </w:tcPr>
          <w:p w14:paraId="1AB169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231A17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3AFD1E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1B795E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1A3413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CDF7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A9FE3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2F5CC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AB56F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5D713A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E414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B58D4E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0F3D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253</w:t>
            </w:r>
          </w:p>
        </w:tc>
        <w:tc>
          <w:tcPr>
            <w:tcW w:w="425" w:type="pct"/>
            <w:tcBorders>
              <w:top w:val="nil"/>
              <w:left w:val="nil"/>
              <w:bottom w:val="single" w:sz="4" w:space="0" w:color="auto"/>
              <w:right w:val="single" w:sz="4" w:space="0" w:color="auto"/>
            </w:tcBorders>
            <w:shd w:val="clear" w:color="auto" w:fill="auto"/>
            <w:noWrap/>
            <w:vAlign w:val="center"/>
            <w:hideMark/>
          </w:tcPr>
          <w:p w14:paraId="75C8E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36B87E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110</w:t>
            </w:r>
          </w:p>
        </w:tc>
        <w:tc>
          <w:tcPr>
            <w:tcW w:w="748" w:type="pct"/>
            <w:tcBorders>
              <w:top w:val="nil"/>
              <w:left w:val="nil"/>
              <w:bottom w:val="single" w:sz="4" w:space="0" w:color="auto"/>
              <w:right w:val="single" w:sz="4" w:space="0" w:color="auto"/>
            </w:tcBorders>
            <w:shd w:val="clear" w:color="auto" w:fill="auto"/>
            <w:noWrap/>
            <w:vAlign w:val="center"/>
            <w:hideMark/>
          </w:tcPr>
          <w:p w14:paraId="5ECC05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53FC7C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182E37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40146D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6AC59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9C52D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C7B74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72E81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E1A52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6,6</w:t>
            </w:r>
          </w:p>
        </w:tc>
        <w:tc>
          <w:tcPr>
            <w:tcW w:w="372" w:type="pct"/>
            <w:tcBorders>
              <w:top w:val="nil"/>
              <w:left w:val="nil"/>
              <w:bottom w:val="single" w:sz="4" w:space="0" w:color="auto"/>
              <w:right w:val="single" w:sz="4" w:space="0" w:color="auto"/>
            </w:tcBorders>
            <w:shd w:val="clear" w:color="auto" w:fill="auto"/>
            <w:noWrap/>
            <w:vAlign w:val="center"/>
            <w:hideMark/>
          </w:tcPr>
          <w:p w14:paraId="72DFA7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1F28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A32C63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9ED7D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254</w:t>
            </w:r>
          </w:p>
        </w:tc>
        <w:tc>
          <w:tcPr>
            <w:tcW w:w="425" w:type="pct"/>
            <w:tcBorders>
              <w:top w:val="nil"/>
              <w:left w:val="nil"/>
              <w:bottom w:val="single" w:sz="4" w:space="0" w:color="auto"/>
              <w:right w:val="single" w:sz="4" w:space="0" w:color="auto"/>
            </w:tcBorders>
            <w:shd w:val="clear" w:color="auto" w:fill="auto"/>
            <w:noWrap/>
            <w:vAlign w:val="center"/>
            <w:hideMark/>
          </w:tcPr>
          <w:p w14:paraId="56F7B6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781343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111</w:t>
            </w:r>
          </w:p>
        </w:tc>
        <w:tc>
          <w:tcPr>
            <w:tcW w:w="748" w:type="pct"/>
            <w:tcBorders>
              <w:top w:val="nil"/>
              <w:left w:val="nil"/>
              <w:bottom w:val="single" w:sz="4" w:space="0" w:color="auto"/>
              <w:right w:val="single" w:sz="4" w:space="0" w:color="auto"/>
            </w:tcBorders>
            <w:shd w:val="clear" w:color="auto" w:fill="auto"/>
            <w:noWrap/>
            <w:vAlign w:val="center"/>
            <w:hideMark/>
          </w:tcPr>
          <w:p w14:paraId="162340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615F42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1E9530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5C73FB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6886D6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7EFEF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AB5A5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8F51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63DEE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0E196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969C8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92377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8EA01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255</w:t>
            </w:r>
          </w:p>
        </w:tc>
        <w:tc>
          <w:tcPr>
            <w:tcW w:w="425" w:type="pct"/>
            <w:tcBorders>
              <w:top w:val="nil"/>
              <w:left w:val="nil"/>
              <w:bottom w:val="single" w:sz="4" w:space="0" w:color="auto"/>
              <w:right w:val="single" w:sz="4" w:space="0" w:color="auto"/>
            </w:tcBorders>
            <w:shd w:val="clear" w:color="auto" w:fill="auto"/>
            <w:noWrap/>
            <w:vAlign w:val="center"/>
            <w:hideMark/>
          </w:tcPr>
          <w:p w14:paraId="745A5B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4973AB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112</w:t>
            </w:r>
          </w:p>
        </w:tc>
        <w:tc>
          <w:tcPr>
            <w:tcW w:w="748" w:type="pct"/>
            <w:tcBorders>
              <w:top w:val="nil"/>
              <w:left w:val="nil"/>
              <w:bottom w:val="single" w:sz="4" w:space="0" w:color="auto"/>
              <w:right w:val="single" w:sz="4" w:space="0" w:color="auto"/>
            </w:tcBorders>
            <w:shd w:val="clear" w:color="auto" w:fill="auto"/>
            <w:noWrap/>
            <w:vAlign w:val="center"/>
            <w:hideMark/>
          </w:tcPr>
          <w:p w14:paraId="7597E9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5FE8D9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02E69A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63CC72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3549BB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8B1EC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0CCC13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C25EC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5DC9C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1B6B45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D55B8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032759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067D8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256</w:t>
            </w:r>
          </w:p>
        </w:tc>
        <w:tc>
          <w:tcPr>
            <w:tcW w:w="425" w:type="pct"/>
            <w:tcBorders>
              <w:top w:val="nil"/>
              <w:left w:val="nil"/>
              <w:bottom w:val="single" w:sz="4" w:space="0" w:color="auto"/>
              <w:right w:val="single" w:sz="4" w:space="0" w:color="auto"/>
            </w:tcBorders>
            <w:shd w:val="clear" w:color="auto" w:fill="auto"/>
            <w:noWrap/>
            <w:vAlign w:val="center"/>
            <w:hideMark/>
          </w:tcPr>
          <w:p w14:paraId="5AEE7B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A17A1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113</w:t>
            </w:r>
          </w:p>
        </w:tc>
        <w:tc>
          <w:tcPr>
            <w:tcW w:w="748" w:type="pct"/>
            <w:tcBorders>
              <w:top w:val="nil"/>
              <w:left w:val="nil"/>
              <w:bottom w:val="single" w:sz="4" w:space="0" w:color="auto"/>
              <w:right w:val="single" w:sz="4" w:space="0" w:color="auto"/>
            </w:tcBorders>
            <w:shd w:val="clear" w:color="auto" w:fill="auto"/>
            <w:noWrap/>
            <w:vAlign w:val="center"/>
            <w:hideMark/>
          </w:tcPr>
          <w:p w14:paraId="479BB0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3AD781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788BF7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2CB133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251946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5B07D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6EC1C1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1A1861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34569C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9BCD2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DD9F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72560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AD730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257</w:t>
            </w:r>
          </w:p>
        </w:tc>
        <w:tc>
          <w:tcPr>
            <w:tcW w:w="425" w:type="pct"/>
            <w:tcBorders>
              <w:top w:val="nil"/>
              <w:left w:val="nil"/>
              <w:bottom w:val="single" w:sz="4" w:space="0" w:color="auto"/>
              <w:right w:val="single" w:sz="4" w:space="0" w:color="auto"/>
            </w:tcBorders>
            <w:shd w:val="clear" w:color="auto" w:fill="auto"/>
            <w:noWrap/>
            <w:vAlign w:val="center"/>
            <w:hideMark/>
          </w:tcPr>
          <w:p w14:paraId="7C76F7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7B0FD4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114</w:t>
            </w:r>
          </w:p>
        </w:tc>
        <w:tc>
          <w:tcPr>
            <w:tcW w:w="748" w:type="pct"/>
            <w:tcBorders>
              <w:top w:val="nil"/>
              <w:left w:val="nil"/>
              <w:bottom w:val="single" w:sz="4" w:space="0" w:color="auto"/>
              <w:right w:val="single" w:sz="4" w:space="0" w:color="auto"/>
            </w:tcBorders>
            <w:shd w:val="clear" w:color="auto" w:fill="auto"/>
            <w:noWrap/>
            <w:vAlign w:val="center"/>
            <w:hideMark/>
          </w:tcPr>
          <w:p w14:paraId="295C8A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5E39B6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670FA5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5E55E3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200B6D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161E2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345F2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D776B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95D80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32072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ED5A0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E02A9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15A34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258</w:t>
            </w:r>
          </w:p>
        </w:tc>
        <w:tc>
          <w:tcPr>
            <w:tcW w:w="425" w:type="pct"/>
            <w:tcBorders>
              <w:top w:val="nil"/>
              <w:left w:val="nil"/>
              <w:bottom w:val="single" w:sz="4" w:space="0" w:color="auto"/>
              <w:right w:val="single" w:sz="4" w:space="0" w:color="auto"/>
            </w:tcBorders>
            <w:shd w:val="clear" w:color="auto" w:fill="auto"/>
            <w:noWrap/>
            <w:vAlign w:val="center"/>
            <w:hideMark/>
          </w:tcPr>
          <w:p w14:paraId="1C8FF3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598C5A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115</w:t>
            </w:r>
          </w:p>
        </w:tc>
        <w:tc>
          <w:tcPr>
            <w:tcW w:w="748" w:type="pct"/>
            <w:tcBorders>
              <w:top w:val="nil"/>
              <w:left w:val="nil"/>
              <w:bottom w:val="single" w:sz="4" w:space="0" w:color="auto"/>
              <w:right w:val="single" w:sz="4" w:space="0" w:color="auto"/>
            </w:tcBorders>
            <w:shd w:val="clear" w:color="auto" w:fill="auto"/>
            <w:noWrap/>
            <w:vAlign w:val="center"/>
            <w:hideMark/>
          </w:tcPr>
          <w:p w14:paraId="787317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725747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1966B5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1457A6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019E19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4E34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839B3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18B8B9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01A29B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63825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2FFE5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13254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72480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259</w:t>
            </w:r>
          </w:p>
        </w:tc>
        <w:tc>
          <w:tcPr>
            <w:tcW w:w="425" w:type="pct"/>
            <w:tcBorders>
              <w:top w:val="nil"/>
              <w:left w:val="nil"/>
              <w:bottom w:val="single" w:sz="4" w:space="0" w:color="auto"/>
              <w:right w:val="single" w:sz="4" w:space="0" w:color="auto"/>
            </w:tcBorders>
            <w:shd w:val="clear" w:color="auto" w:fill="auto"/>
            <w:noWrap/>
            <w:vAlign w:val="center"/>
            <w:hideMark/>
          </w:tcPr>
          <w:p w14:paraId="4E619C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11AB1B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116</w:t>
            </w:r>
          </w:p>
        </w:tc>
        <w:tc>
          <w:tcPr>
            <w:tcW w:w="748" w:type="pct"/>
            <w:tcBorders>
              <w:top w:val="nil"/>
              <w:left w:val="nil"/>
              <w:bottom w:val="single" w:sz="4" w:space="0" w:color="auto"/>
              <w:right w:val="single" w:sz="4" w:space="0" w:color="auto"/>
            </w:tcBorders>
            <w:shd w:val="clear" w:color="auto" w:fill="auto"/>
            <w:noWrap/>
            <w:vAlign w:val="center"/>
            <w:hideMark/>
          </w:tcPr>
          <w:p w14:paraId="6C4118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186527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7BAF85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179579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5C714E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D8CE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57441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7F184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771D9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5B9D0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4850B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A52E40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C897A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260</w:t>
            </w:r>
          </w:p>
        </w:tc>
        <w:tc>
          <w:tcPr>
            <w:tcW w:w="425" w:type="pct"/>
            <w:tcBorders>
              <w:top w:val="nil"/>
              <w:left w:val="nil"/>
              <w:bottom w:val="single" w:sz="4" w:space="0" w:color="auto"/>
              <w:right w:val="single" w:sz="4" w:space="0" w:color="auto"/>
            </w:tcBorders>
            <w:shd w:val="clear" w:color="auto" w:fill="auto"/>
            <w:noWrap/>
            <w:vAlign w:val="center"/>
            <w:hideMark/>
          </w:tcPr>
          <w:p w14:paraId="611BD7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433C6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117</w:t>
            </w:r>
          </w:p>
        </w:tc>
        <w:tc>
          <w:tcPr>
            <w:tcW w:w="748" w:type="pct"/>
            <w:tcBorders>
              <w:top w:val="nil"/>
              <w:left w:val="nil"/>
              <w:bottom w:val="single" w:sz="4" w:space="0" w:color="auto"/>
              <w:right w:val="single" w:sz="4" w:space="0" w:color="auto"/>
            </w:tcBorders>
            <w:shd w:val="clear" w:color="auto" w:fill="auto"/>
            <w:noWrap/>
            <w:vAlign w:val="center"/>
            <w:hideMark/>
          </w:tcPr>
          <w:p w14:paraId="514263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2</w:t>
            </w:r>
          </w:p>
        </w:tc>
        <w:tc>
          <w:tcPr>
            <w:tcW w:w="381" w:type="pct"/>
            <w:tcBorders>
              <w:top w:val="nil"/>
              <w:left w:val="nil"/>
              <w:bottom w:val="single" w:sz="4" w:space="0" w:color="auto"/>
              <w:right w:val="single" w:sz="4" w:space="0" w:color="auto"/>
            </w:tcBorders>
            <w:shd w:val="clear" w:color="auto" w:fill="auto"/>
            <w:noWrap/>
            <w:vAlign w:val="center"/>
            <w:hideMark/>
          </w:tcPr>
          <w:p w14:paraId="7AE29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2-0860</w:t>
            </w:r>
          </w:p>
        </w:tc>
        <w:tc>
          <w:tcPr>
            <w:tcW w:w="340" w:type="pct"/>
            <w:tcBorders>
              <w:top w:val="nil"/>
              <w:left w:val="nil"/>
              <w:bottom w:val="single" w:sz="4" w:space="0" w:color="auto"/>
              <w:right w:val="single" w:sz="4" w:space="0" w:color="auto"/>
            </w:tcBorders>
            <w:shd w:val="clear" w:color="auto" w:fill="auto"/>
            <w:noWrap/>
            <w:vAlign w:val="center"/>
            <w:hideMark/>
          </w:tcPr>
          <w:p w14:paraId="617B05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92445880</w:t>
            </w:r>
          </w:p>
        </w:tc>
        <w:tc>
          <w:tcPr>
            <w:tcW w:w="457" w:type="pct"/>
            <w:tcBorders>
              <w:top w:val="nil"/>
              <w:left w:val="nil"/>
              <w:bottom w:val="single" w:sz="4" w:space="0" w:color="auto"/>
              <w:right w:val="single" w:sz="4" w:space="0" w:color="auto"/>
            </w:tcBorders>
            <w:shd w:val="clear" w:color="auto" w:fill="auto"/>
            <w:noWrap/>
            <w:vAlign w:val="center"/>
            <w:hideMark/>
          </w:tcPr>
          <w:p w14:paraId="479F48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590543540200134489</w:t>
            </w:r>
          </w:p>
        </w:tc>
        <w:tc>
          <w:tcPr>
            <w:tcW w:w="234" w:type="pct"/>
            <w:tcBorders>
              <w:top w:val="nil"/>
              <w:left w:val="nil"/>
              <w:bottom w:val="single" w:sz="4" w:space="0" w:color="auto"/>
              <w:right w:val="single" w:sz="4" w:space="0" w:color="auto"/>
            </w:tcBorders>
            <w:shd w:val="clear" w:color="auto" w:fill="auto"/>
            <w:noWrap/>
            <w:vAlign w:val="center"/>
            <w:hideMark/>
          </w:tcPr>
          <w:p w14:paraId="44B552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B25E1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506C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34D97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2BC91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716B2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CD1DE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6D420C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9025A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261</w:t>
            </w:r>
          </w:p>
        </w:tc>
        <w:tc>
          <w:tcPr>
            <w:tcW w:w="425" w:type="pct"/>
            <w:tcBorders>
              <w:top w:val="nil"/>
              <w:left w:val="nil"/>
              <w:bottom w:val="single" w:sz="4" w:space="0" w:color="auto"/>
              <w:right w:val="single" w:sz="4" w:space="0" w:color="auto"/>
            </w:tcBorders>
            <w:shd w:val="clear" w:color="auto" w:fill="auto"/>
            <w:noWrap/>
            <w:vAlign w:val="center"/>
            <w:hideMark/>
          </w:tcPr>
          <w:p w14:paraId="3A6138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3EB971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118</w:t>
            </w:r>
          </w:p>
        </w:tc>
        <w:tc>
          <w:tcPr>
            <w:tcW w:w="748" w:type="pct"/>
            <w:tcBorders>
              <w:top w:val="nil"/>
              <w:left w:val="nil"/>
              <w:bottom w:val="single" w:sz="4" w:space="0" w:color="auto"/>
              <w:right w:val="single" w:sz="4" w:space="0" w:color="auto"/>
            </w:tcBorders>
            <w:shd w:val="clear" w:color="auto" w:fill="auto"/>
            <w:noWrap/>
            <w:vAlign w:val="center"/>
            <w:hideMark/>
          </w:tcPr>
          <w:p w14:paraId="6B3DAC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381A6B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68A8FD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3605F6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1DD235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5996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E52F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5362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3E758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D47D7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83510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5DBE2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2FB86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262</w:t>
            </w:r>
          </w:p>
        </w:tc>
        <w:tc>
          <w:tcPr>
            <w:tcW w:w="425" w:type="pct"/>
            <w:tcBorders>
              <w:top w:val="nil"/>
              <w:left w:val="nil"/>
              <w:bottom w:val="single" w:sz="4" w:space="0" w:color="auto"/>
              <w:right w:val="single" w:sz="4" w:space="0" w:color="auto"/>
            </w:tcBorders>
            <w:shd w:val="clear" w:color="auto" w:fill="auto"/>
            <w:noWrap/>
            <w:vAlign w:val="center"/>
            <w:hideMark/>
          </w:tcPr>
          <w:p w14:paraId="3653A8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42668F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119</w:t>
            </w:r>
          </w:p>
        </w:tc>
        <w:tc>
          <w:tcPr>
            <w:tcW w:w="748" w:type="pct"/>
            <w:tcBorders>
              <w:top w:val="nil"/>
              <w:left w:val="nil"/>
              <w:bottom w:val="single" w:sz="4" w:space="0" w:color="auto"/>
              <w:right w:val="single" w:sz="4" w:space="0" w:color="auto"/>
            </w:tcBorders>
            <w:shd w:val="clear" w:color="auto" w:fill="auto"/>
            <w:noWrap/>
            <w:vAlign w:val="center"/>
            <w:hideMark/>
          </w:tcPr>
          <w:p w14:paraId="7399F9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751320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79D47A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676DFE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01D077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5921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2FF2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A7F14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82EFC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D93AC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50D0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173496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F551E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263</w:t>
            </w:r>
          </w:p>
        </w:tc>
        <w:tc>
          <w:tcPr>
            <w:tcW w:w="425" w:type="pct"/>
            <w:tcBorders>
              <w:top w:val="nil"/>
              <w:left w:val="nil"/>
              <w:bottom w:val="single" w:sz="4" w:space="0" w:color="auto"/>
              <w:right w:val="single" w:sz="4" w:space="0" w:color="auto"/>
            </w:tcBorders>
            <w:shd w:val="clear" w:color="auto" w:fill="auto"/>
            <w:noWrap/>
            <w:vAlign w:val="center"/>
            <w:hideMark/>
          </w:tcPr>
          <w:p w14:paraId="3F77A5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6C231D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120</w:t>
            </w:r>
          </w:p>
        </w:tc>
        <w:tc>
          <w:tcPr>
            <w:tcW w:w="748" w:type="pct"/>
            <w:tcBorders>
              <w:top w:val="nil"/>
              <w:left w:val="nil"/>
              <w:bottom w:val="single" w:sz="4" w:space="0" w:color="auto"/>
              <w:right w:val="single" w:sz="4" w:space="0" w:color="auto"/>
            </w:tcBorders>
            <w:shd w:val="clear" w:color="auto" w:fill="auto"/>
            <w:noWrap/>
            <w:vAlign w:val="center"/>
            <w:hideMark/>
          </w:tcPr>
          <w:p w14:paraId="1A2408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7363B1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528D66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158F9D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418D3B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3C4F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EB2E5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01AFF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6BCF4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A01D2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E334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C66A3F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ED31F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264</w:t>
            </w:r>
          </w:p>
        </w:tc>
        <w:tc>
          <w:tcPr>
            <w:tcW w:w="425" w:type="pct"/>
            <w:tcBorders>
              <w:top w:val="nil"/>
              <w:left w:val="nil"/>
              <w:bottom w:val="single" w:sz="4" w:space="0" w:color="auto"/>
              <w:right w:val="single" w:sz="4" w:space="0" w:color="auto"/>
            </w:tcBorders>
            <w:shd w:val="clear" w:color="auto" w:fill="auto"/>
            <w:noWrap/>
            <w:vAlign w:val="center"/>
            <w:hideMark/>
          </w:tcPr>
          <w:p w14:paraId="445ED9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05D999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121</w:t>
            </w:r>
          </w:p>
        </w:tc>
        <w:tc>
          <w:tcPr>
            <w:tcW w:w="748" w:type="pct"/>
            <w:tcBorders>
              <w:top w:val="nil"/>
              <w:left w:val="nil"/>
              <w:bottom w:val="single" w:sz="4" w:space="0" w:color="auto"/>
              <w:right w:val="single" w:sz="4" w:space="0" w:color="auto"/>
            </w:tcBorders>
            <w:shd w:val="clear" w:color="auto" w:fill="auto"/>
            <w:noWrap/>
            <w:vAlign w:val="center"/>
            <w:hideMark/>
          </w:tcPr>
          <w:p w14:paraId="07E975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224374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10D986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04145B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1BFADA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9236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12FF1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74159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11812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38FC3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D5CCE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D2A958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AE6D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265</w:t>
            </w:r>
          </w:p>
        </w:tc>
        <w:tc>
          <w:tcPr>
            <w:tcW w:w="425" w:type="pct"/>
            <w:tcBorders>
              <w:top w:val="nil"/>
              <w:left w:val="nil"/>
              <w:bottom w:val="single" w:sz="4" w:space="0" w:color="auto"/>
              <w:right w:val="single" w:sz="4" w:space="0" w:color="auto"/>
            </w:tcBorders>
            <w:shd w:val="clear" w:color="auto" w:fill="auto"/>
            <w:noWrap/>
            <w:vAlign w:val="center"/>
            <w:hideMark/>
          </w:tcPr>
          <w:p w14:paraId="16A763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2EA5EA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122</w:t>
            </w:r>
          </w:p>
        </w:tc>
        <w:tc>
          <w:tcPr>
            <w:tcW w:w="748" w:type="pct"/>
            <w:tcBorders>
              <w:top w:val="nil"/>
              <w:left w:val="nil"/>
              <w:bottom w:val="single" w:sz="4" w:space="0" w:color="auto"/>
              <w:right w:val="single" w:sz="4" w:space="0" w:color="auto"/>
            </w:tcBorders>
            <w:shd w:val="clear" w:color="auto" w:fill="auto"/>
            <w:noWrap/>
            <w:vAlign w:val="center"/>
            <w:hideMark/>
          </w:tcPr>
          <w:p w14:paraId="2E16E1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3ED4C0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02DECE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38B734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675B3B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20CA1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9A731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E321F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3FE57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F7A40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01BFF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3F915D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B77E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266</w:t>
            </w:r>
          </w:p>
        </w:tc>
        <w:tc>
          <w:tcPr>
            <w:tcW w:w="425" w:type="pct"/>
            <w:tcBorders>
              <w:top w:val="nil"/>
              <w:left w:val="nil"/>
              <w:bottom w:val="single" w:sz="4" w:space="0" w:color="auto"/>
              <w:right w:val="single" w:sz="4" w:space="0" w:color="auto"/>
            </w:tcBorders>
            <w:shd w:val="clear" w:color="auto" w:fill="auto"/>
            <w:noWrap/>
            <w:vAlign w:val="center"/>
            <w:hideMark/>
          </w:tcPr>
          <w:p w14:paraId="2B8213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382759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123</w:t>
            </w:r>
          </w:p>
        </w:tc>
        <w:tc>
          <w:tcPr>
            <w:tcW w:w="748" w:type="pct"/>
            <w:tcBorders>
              <w:top w:val="nil"/>
              <w:left w:val="nil"/>
              <w:bottom w:val="single" w:sz="4" w:space="0" w:color="auto"/>
              <w:right w:val="single" w:sz="4" w:space="0" w:color="auto"/>
            </w:tcBorders>
            <w:shd w:val="clear" w:color="auto" w:fill="auto"/>
            <w:noWrap/>
            <w:vAlign w:val="center"/>
            <w:hideMark/>
          </w:tcPr>
          <w:p w14:paraId="58940D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42E61D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110695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449DC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730D3B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A7F5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F7865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E083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82172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6226C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A50D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FCD4F6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5C742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267</w:t>
            </w:r>
          </w:p>
        </w:tc>
        <w:tc>
          <w:tcPr>
            <w:tcW w:w="425" w:type="pct"/>
            <w:tcBorders>
              <w:top w:val="nil"/>
              <w:left w:val="nil"/>
              <w:bottom w:val="single" w:sz="4" w:space="0" w:color="auto"/>
              <w:right w:val="single" w:sz="4" w:space="0" w:color="auto"/>
            </w:tcBorders>
            <w:shd w:val="clear" w:color="auto" w:fill="auto"/>
            <w:noWrap/>
            <w:vAlign w:val="center"/>
            <w:hideMark/>
          </w:tcPr>
          <w:p w14:paraId="585C81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6FCFEA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124</w:t>
            </w:r>
          </w:p>
        </w:tc>
        <w:tc>
          <w:tcPr>
            <w:tcW w:w="748" w:type="pct"/>
            <w:tcBorders>
              <w:top w:val="nil"/>
              <w:left w:val="nil"/>
              <w:bottom w:val="single" w:sz="4" w:space="0" w:color="auto"/>
              <w:right w:val="single" w:sz="4" w:space="0" w:color="auto"/>
            </w:tcBorders>
            <w:shd w:val="clear" w:color="auto" w:fill="auto"/>
            <w:noWrap/>
            <w:vAlign w:val="center"/>
            <w:hideMark/>
          </w:tcPr>
          <w:p w14:paraId="16621A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4CB234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6B8B5B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5C2F3A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1AF004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4E47C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C99E7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5395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C8C2B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85CE1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E355A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A60E9A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26B63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268</w:t>
            </w:r>
          </w:p>
        </w:tc>
        <w:tc>
          <w:tcPr>
            <w:tcW w:w="425" w:type="pct"/>
            <w:tcBorders>
              <w:top w:val="nil"/>
              <w:left w:val="nil"/>
              <w:bottom w:val="single" w:sz="4" w:space="0" w:color="auto"/>
              <w:right w:val="single" w:sz="4" w:space="0" w:color="auto"/>
            </w:tcBorders>
            <w:shd w:val="clear" w:color="auto" w:fill="auto"/>
            <w:noWrap/>
            <w:vAlign w:val="center"/>
            <w:hideMark/>
          </w:tcPr>
          <w:p w14:paraId="4CD709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708959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748" w:type="pct"/>
            <w:tcBorders>
              <w:top w:val="nil"/>
              <w:left w:val="nil"/>
              <w:bottom w:val="single" w:sz="4" w:space="0" w:color="auto"/>
              <w:right w:val="single" w:sz="4" w:space="0" w:color="auto"/>
            </w:tcBorders>
            <w:shd w:val="clear" w:color="auto" w:fill="auto"/>
            <w:noWrap/>
            <w:vAlign w:val="center"/>
            <w:hideMark/>
          </w:tcPr>
          <w:p w14:paraId="603C3B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01C944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215852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546C8F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63D9B2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1A32A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B98DC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4E03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5EE78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3894A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93D29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BB5444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2F08A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269</w:t>
            </w:r>
          </w:p>
        </w:tc>
        <w:tc>
          <w:tcPr>
            <w:tcW w:w="425" w:type="pct"/>
            <w:tcBorders>
              <w:top w:val="nil"/>
              <w:left w:val="nil"/>
              <w:bottom w:val="single" w:sz="4" w:space="0" w:color="auto"/>
              <w:right w:val="single" w:sz="4" w:space="0" w:color="auto"/>
            </w:tcBorders>
            <w:shd w:val="clear" w:color="auto" w:fill="auto"/>
            <w:noWrap/>
            <w:vAlign w:val="center"/>
            <w:hideMark/>
          </w:tcPr>
          <w:p w14:paraId="1107D4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w:t>
            </w:r>
          </w:p>
        </w:tc>
        <w:tc>
          <w:tcPr>
            <w:tcW w:w="229" w:type="pct"/>
            <w:tcBorders>
              <w:top w:val="nil"/>
              <w:left w:val="nil"/>
              <w:bottom w:val="single" w:sz="4" w:space="0" w:color="auto"/>
              <w:right w:val="single" w:sz="4" w:space="0" w:color="auto"/>
            </w:tcBorders>
            <w:shd w:val="clear" w:color="auto" w:fill="auto"/>
            <w:noWrap/>
            <w:vAlign w:val="center"/>
            <w:hideMark/>
          </w:tcPr>
          <w:p w14:paraId="74802E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126</w:t>
            </w:r>
          </w:p>
        </w:tc>
        <w:tc>
          <w:tcPr>
            <w:tcW w:w="748" w:type="pct"/>
            <w:tcBorders>
              <w:top w:val="nil"/>
              <w:left w:val="nil"/>
              <w:bottom w:val="single" w:sz="4" w:space="0" w:color="auto"/>
              <w:right w:val="single" w:sz="4" w:space="0" w:color="auto"/>
            </w:tcBorders>
            <w:shd w:val="clear" w:color="auto" w:fill="auto"/>
            <w:noWrap/>
            <w:vAlign w:val="center"/>
            <w:hideMark/>
          </w:tcPr>
          <w:p w14:paraId="747A9F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1F3639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7E5279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3D0A36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4BE8F4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2FDFE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51208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FDDBE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EC46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B6C0C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3A03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49918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0A60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270</w:t>
            </w:r>
          </w:p>
        </w:tc>
        <w:tc>
          <w:tcPr>
            <w:tcW w:w="425" w:type="pct"/>
            <w:tcBorders>
              <w:top w:val="nil"/>
              <w:left w:val="nil"/>
              <w:bottom w:val="single" w:sz="4" w:space="0" w:color="auto"/>
              <w:right w:val="single" w:sz="4" w:space="0" w:color="auto"/>
            </w:tcBorders>
            <w:shd w:val="clear" w:color="auto" w:fill="auto"/>
            <w:noWrap/>
            <w:vAlign w:val="center"/>
            <w:hideMark/>
          </w:tcPr>
          <w:p w14:paraId="2D301A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96CB0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399</w:t>
            </w:r>
          </w:p>
        </w:tc>
        <w:tc>
          <w:tcPr>
            <w:tcW w:w="748" w:type="pct"/>
            <w:tcBorders>
              <w:top w:val="nil"/>
              <w:left w:val="nil"/>
              <w:bottom w:val="single" w:sz="4" w:space="0" w:color="auto"/>
              <w:right w:val="single" w:sz="4" w:space="0" w:color="auto"/>
            </w:tcBorders>
            <w:shd w:val="clear" w:color="auto" w:fill="auto"/>
            <w:noWrap/>
            <w:vAlign w:val="center"/>
            <w:hideMark/>
          </w:tcPr>
          <w:p w14:paraId="49C358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6619D8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08A34F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7C2B71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29C13C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3D8D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5636C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23E23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D697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77C4D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6A789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427F52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5FC4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271</w:t>
            </w:r>
          </w:p>
        </w:tc>
        <w:tc>
          <w:tcPr>
            <w:tcW w:w="425" w:type="pct"/>
            <w:tcBorders>
              <w:top w:val="nil"/>
              <w:left w:val="nil"/>
              <w:bottom w:val="single" w:sz="4" w:space="0" w:color="auto"/>
              <w:right w:val="single" w:sz="4" w:space="0" w:color="auto"/>
            </w:tcBorders>
            <w:shd w:val="clear" w:color="auto" w:fill="auto"/>
            <w:noWrap/>
            <w:vAlign w:val="center"/>
            <w:hideMark/>
          </w:tcPr>
          <w:p w14:paraId="65F8A2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0E8079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400</w:t>
            </w:r>
          </w:p>
        </w:tc>
        <w:tc>
          <w:tcPr>
            <w:tcW w:w="748" w:type="pct"/>
            <w:tcBorders>
              <w:top w:val="nil"/>
              <w:left w:val="nil"/>
              <w:bottom w:val="single" w:sz="4" w:space="0" w:color="auto"/>
              <w:right w:val="single" w:sz="4" w:space="0" w:color="auto"/>
            </w:tcBorders>
            <w:shd w:val="clear" w:color="auto" w:fill="auto"/>
            <w:noWrap/>
            <w:vAlign w:val="center"/>
            <w:hideMark/>
          </w:tcPr>
          <w:p w14:paraId="71BF16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4AD4C6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5FC2BC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4CD6CC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76F52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4B2D9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C5E7A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9870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62A04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4EAA7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3793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0E07FF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BF506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272</w:t>
            </w:r>
          </w:p>
        </w:tc>
        <w:tc>
          <w:tcPr>
            <w:tcW w:w="425" w:type="pct"/>
            <w:tcBorders>
              <w:top w:val="nil"/>
              <w:left w:val="nil"/>
              <w:bottom w:val="single" w:sz="4" w:space="0" w:color="auto"/>
              <w:right w:val="single" w:sz="4" w:space="0" w:color="auto"/>
            </w:tcBorders>
            <w:shd w:val="clear" w:color="auto" w:fill="auto"/>
            <w:noWrap/>
            <w:vAlign w:val="center"/>
            <w:hideMark/>
          </w:tcPr>
          <w:p w14:paraId="31F516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25DE2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401</w:t>
            </w:r>
          </w:p>
        </w:tc>
        <w:tc>
          <w:tcPr>
            <w:tcW w:w="748" w:type="pct"/>
            <w:tcBorders>
              <w:top w:val="nil"/>
              <w:left w:val="nil"/>
              <w:bottom w:val="single" w:sz="4" w:space="0" w:color="auto"/>
              <w:right w:val="single" w:sz="4" w:space="0" w:color="auto"/>
            </w:tcBorders>
            <w:shd w:val="clear" w:color="auto" w:fill="auto"/>
            <w:noWrap/>
            <w:vAlign w:val="center"/>
            <w:hideMark/>
          </w:tcPr>
          <w:p w14:paraId="06BF6B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788466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0A50BA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5603CE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B18E9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5BDA0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6C9EB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B5BB7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89516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A7C4A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D304B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E94E0C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9999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273</w:t>
            </w:r>
          </w:p>
        </w:tc>
        <w:tc>
          <w:tcPr>
            <w:tcW w:w="425" w:type="pct"/>
            <w:tcBorders>
              <w:top w:val="nil"/>
              <w:left w:val="nil"/>
              <w:bottom w:val="single" w:sz="4" w:space="0" w:color="auto"/>
              <w:right w:val="single" w:sz="4" w:space="0" w:color="auto"/>
            </w:tcBorders>
            <w:shd w:val="clear" w:color="auto" w:fill="auto"/>
            <w:noWrap/>
            <w:vAlign w:val="center"/>
            <w:hideMark/>
          </w:tcPr>
          <w:p w14:paraId="429BA4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812CC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402</w:t>
            </w:r>
          </w:p>
        </w:tc>
        <w:tc>
          <w:tcPr>
            <w:tcW w:w="748" w:type="pct"/>
            <w:tcBorders>
              <w:top w:val="nil"/>
              <w:left w:val="nil"/>
              <w:bottom w:val="single" w:sz="4" w:space="0" w:color="auto"/>
              <w:right w:val="single" w:sz="4" w:space="0" w:color="auto"/>
            </w:tcBorders>
            <w:shd w:val="clear" w:color="auto" w:fill="auto"/>
            <w:noWrap/>
            <w:vAlign w:val="center"/>
            <w:hideMark/>
          </w:tcPr>
          <w:p w14:paraId="342F97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20C239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56218F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607B61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785E77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B155A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D4AA4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3A5E2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E0D1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4C46B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E585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E29D22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0800A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274</w:t>
            </w:r>
          </w:p>
        </w:tc>
        <w:tc>
          <w:tcPr>
            <w:tcW w:w="425" w:type="pct"/>
            <w:tcBorders>
              <w:top w:val="nil"/>
              <w:left w:val="nil"/>
              <w:bottom w:val="single" w:sz="4" w:space="0" w:color="auto"/>
              <w:right w:val="single" w:sz="4" w:space="0" w:color="auto"/>
            </w:tcBorders>
            <w:shd w:val="clear" w:color="auto" w:fill="auto"/>
            <w:noWrap/>
            <w:vAlign w:val="center"/>
            <w:hideMark/>
          </w:tcPr>
          <w:p w14:paraId="6B3048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64A8F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403</w:t>
            </w:r>
          </w:p>
        </w:tc>
        <w:tc>
          <w:tcPr>
            <w:tcW w:w="748" w:type="pct"/>
            <w:tcBorders>
              <w:top w:val="nil"/>
              <w:left w:val="nil"/>
              <w:bottom w:val="single" w:sz="4" w:space="0" w:color="auto"/>
              <w:right w:val="single" w:sz="4" w:space="0" w:color="auto"/>
            </w:tcBorders>
            <w:shd w:val="clear" w:color="auto" w:fill="auto"/>
            <w:noWrap/>
            <w:vAlign w:val="center"/>
            <w:hideMark/>
          </w:tcPr>
          <w:p w14:paraId="656905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08F54E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45CE63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19DA25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0D5B2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38FB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22669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6B6A7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848D6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D5937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2A710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73B0D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56F5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275</w:t>
            </w:r>
          </w:p>
        </w:tc>
        <w:tc>
          <w:tcPr>
            <w:tcW w:w="425" w:type="pct"/>
            <w:tcBorders>
              <w:top w:val="nil"/>
              <w:left w:val="nil"/>
              <w:bottom w:val="single" w:sz="4" w:space="0" w:color="auto"/>
              <w:right w:val="single" w:sz="4" w:space="0" w:color="auto"/>
            </w:tcBorders>
            <w:shd w:val="clear" w:color="auto" w:fill="auto"/>
            <w:noWrap/>
            <w:vAlign w:val="center"/>
            <w:hideMark/>
          </w:tcPr>
          <w:p w14:paraId="1ACEE5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0E3A33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404</w:t>
            </w:r>
          </w:p>
        </w:tc>
        <w:tc>
          <w:tcPr>
            <w:tcW w:w="748" w:type="pct"/>
            <w:tcBorders>
              <w:top w:val="nil"/>
              <w:left w:val="nil"/>
              <w:bottom w:val="single" w:sz="4" w:space="0" w:color="auto"/>
              <w:right w:val="single" w:sz="4" w:space="0" w:color="auto"/>
            </w:tcBorders>
            <w:shd w:val="clear" w:color="auto" w:fill="auto"/>
            <w:noWrap/>
            <w:vAlign w:val="center"/>
            <w:hideMark/>
          </w:tcPr>
          <w:p w14:paraId="69D2EA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5B8018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5C2A64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615324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4DA304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EF39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17135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F0D65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0057D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DB6D4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04BA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C2A294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B5326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276</w:t>
            </w:r>
          </w:p>
        </w:tc>
        <w:tc>
          <w:tcPr>
            <w:tcW w:w="425" w:type="pct"/>
            <w:tcBorders>
              <w:top w:val="nil"/>
              <w:left w:val="nil"/>
              <w:bottom w:val="single" w:sz="4" w:space="0" w:color="auto"/>
              <w:right w:val="single" w:sz="4" w:space="0" w:color="auto"/>
            </w:tcBorders>
            <w:shd w:val="clear" w:color="auto" w:fill="auto"/>
            <w:noWrap/>
            <w:vAlign w:val="center"/>
            <w:hideMark/>
          </w:tcPr>
          <w:p w14:paraId="2FF80D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A264B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405</w:t>
            </w:r>
          </w:p>
        </w:tc>
        <w:tc>
          <w:tcPr>
            <w:tcW w:w="748" w:type="pct"/>
            <w:tcBorders>
              <w:top w:val="nil"/>
              <w:left w:val="nil"/>
              <w:bottom w:val="single" w:sz="4" w:space="0" w:color="auto"/>
              <w:right w:val="single" w:sz="4" w:space="0" w:color="auto"/>
            </w:tcBorders>
            <w:shd w:val="clear" w:color="auto" w:fill="auto"/>
            <w:noWrap/>
            <w:vAlign w:val="center"/>
            <w:hideMark/>
          </w:tcPr>
          <w:p w14:paraId="0A1D2B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1C231F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0A8C27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3DCD9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13B6C4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5A767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22ED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A8B0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27385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4C222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6C199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406515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87E4C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277</w:t>
            </w:r>
          </w:p>
        </w:tc>
        <w:tc>
          <w:tcPr>
            <w:tcW w:w="425" w:type="pct"/>
            <w:tcBorders>
              <w:top w:val="nil"/>
              <w:left w:val="nil"/>
              <w:bottom w:val="single" w:sz="4" w:space="0" w:color="auto"/>
              <w:right w:val="single" w:sz="4" w:space="0" w:color="auto"/>
            </w:tcBorders>
            <w:shd w:val="clear" w:color="auto" w:fill="auto"/>
            <w:noWrap/>
            <w:vAlign w:val="center"/>
            <w:hideMark/>
          </w:tcPr>
          <w:p w14:paraId="304D98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BE1FC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406</w:t>
            </w:r>
          </w:p>
        </w:tc>
        <w:tc>
          <w:tcPr>
            <w:tcW w:w="748" w:type="pct"/>
            <w:tcBorders>
              <w:top w:val="nil"/>
              <w:left w:val="nil"/>
              <w:bottom w:val="single" w:sz="4" w:space="0" w:color="auto"/>
              <w:right w:val="single" w:sz="4" w:space="0" w:color="auto"/>
            </w:tcBorders>
            <w:shd w:val="clear" w:color="auto" w:fill="auto"/>
            <w:noWrap/>
            <w:vAlign w:val="center"/>
            <w:hideMark/>
          </w:tcPr>
          <w:p w14:paraId="17959D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61BAAC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517766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6CA39C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5BBDAB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6193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86DDA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9514D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1617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D8FEB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559E0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2457D0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16B2A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278</w:t>
            </w:r>
          </w:p>
        </w:tc>
        <w:tc>
          <w:tcPr>
            <w:tcW w:w="425" w:type="pct"/>
            <w:tcBorders>
              <w:top w:val="nil"/>
              <w:left w:val="nil"/>
              <w:bottom w:val="single" w:sz="4" w:space="0" w:color="auto"/>
              <w:right w:val="single" w:sz="4" w:space="0" w:color="auto"/>
            </w:tcBorders>
            <w:shd w:val="clear" w:color="auto" w:fill="auto"/>
            <w:noWrap/>
            <w:vAlign w:val="center"/>
            <w:hideMark/>
          </w:tcPr>
          <w:p w14:paraId="775CB7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B04EE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407</w:t>
            </w:r>
          </w:p>
        </w:tc>
        <w:tc>
          <w:tcPr>
            <w:tcW w:w="748" w:type="pct"/>
            <w:tcBorders>
              <w:top w:val="nil"/>
              <w:left w:val="nil"/>
              <w:bottom w:val="single" w:sz="4" w:space="0" w:color="auto"/>
              <w:right w:val="single" w:sz="4" w:space="0" w:color="auto"/>
            </w:tcBorders>
            <w:shd w:val="clear" w:color="auto" w:fill="auto"/>
            <w:noWrap/>
            <w:vAlign w:val="center"/>
            <w:hideMark/>
          </w:tcPr>
          <w:p w14:paraId="474EA2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2EB685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2B2B50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37C379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107F7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A966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2BFD4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4457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7A650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25F8E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DCDE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F37F8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ED982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279</w:t>
            </w:r>
          </w:p>
        </w:tc>
        <w:tc>
          <w:tcPr>
            <w:tcW w:w="425" w:type="pct"/>
            <w:tcBorders>
              <w:top w:val="nil"/>
              <w:left w:val="nil"/>
              <w:bottom w:val="single" w:sz="4" w:space="0" w:color="auto"/>
              <w:right w:val="single" w:sz="4" w:space="0" w:color="auto"/>
            </w:tcBorders>
            <w:shd w:val="clear" w:color="auto" w:fill="auto"/>
            <w:noWrap/>
            <w:vAlign w:val="center"/>
            <w:hideMark/>
          </w:tcPr>
          <w:p w14:paraId="497CD5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51101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408</w:t>
            </w:r>
          </w:p>
        </w:tc>
        <w:tc>
          <w:tcPr>
            <w:tcW w:w="748" w:type="pct"/>
            <w:tcBorders>
              <w:top w:val="nil"/>
              <w:left w:val="nil"/>
              <w:bottom w:val="single" w:sz="4" w:space="0" w:color="auto"/>
              <w:right w:val="single" w:sz="4" w:space="0" w:color="auto"/>
            </w:tcBorders>
            <w:shd w:val="clear" w:color="auto" w:fill="auto"/>
            <w:noWrap/>
            <w:vAlign w:val="center"/>
            <w:hideMark/>
          </w:tcPr>
          <w:p w14:paraId="086C0E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486D6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33D9EC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4A4543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5E2DDE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B8CC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C9CBD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424B5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4AC6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2ABE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D4DB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C5792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07033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280</w:t>
            </w:r>
          </w:p>
        </w:tc>
        <w:tc>
          <w:tcPr>
            <w:tcW w:w="425" w:type="pct"/>
            <w:tcBorders>
              <w:top w:val="nil"/>
              <w:left w:val="nil"/>
              <w:bottom w:val="single" w:sz="4" w:space="0" w:color="auto"/>
              <w:right w:val="single" w:sz="4" w:space="0" w:color="auto"/>
            </w:tcBorders>
            <w:shd w:val="clear" w:color="auto" w:fill="auto"/>
            <w:noWrap/>
            <w:vAlign w:val="center"/>
            <w:hideMark/>
          </w:tcPr>
          <w:p w14:paraId="2B64B3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135C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409</w:t>
            </w:r>
          </w:p>
        </w:tc>
        <w:tc>
          <w:tcPr>
            <w:tcW w:w="748" w:type="pct"/>
            <w:tcBorders>
              <w:top w:val="nil"/>
              <w:left w:val="nil"/>
              <w:bottom w:val="single" w:sz="4" w:space="0" w:color="auto"/>
              <w:right w:val="single" w:sz="4" w:space="0" w:color="auto"/>
            </w:tcBorders>
            <w:shd w:val="clear" w:color="auto" w:fill="auto"/>
            <w:noWrap/>
            <w:vAlign w:val="center"/>
            <w:hideMark/>
          </w:tcPr>
          <w:p w14:paraId="1838D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577804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3254EF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7F6A13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237845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81D26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15AAF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F0F7C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01A38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9014A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8DC4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BD215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0C46E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281</w:t>
            </w:r>
          </w:p>
        </w:tc>
        <w:tc>
          <w:tcPr>
            <w:tcW w:w="425" w:type="pct"/>
            <w:tcBorders>
              <w:top w:val="nil"/>
              <w:left w:val="nil"/>
              <w:bottom w:val="single" w:sz="4" w:space="0" w:color="auto"/>
              <w:right w:val="single" w:sz="4" w:space="0" w:color="auto"/>
            </w:tcBorders>
            <w:shd w:val="clear" w:color="auto" w:fill="auto"/>
            <w:noWrap/>
            <w:vAlign w:val="center"/>
            <w:hideMark/>
          </w:tcPr>
          <w:p w14:paraId="7AC6A5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1BCA3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410</w:t>
            </w:r>
          </w:p>
        </w:tc>
        <w:tc>
          <w:tcPr>
            <w:tcW w:w="748" w:type="pct"/>
            <w:tcBorders>
              <w:top w:val="nil"/>
              <w:left w:val="nil"/>
              <w:bottom w:val="single" w:sz="4" w:space="0" w:color="auto"/>
              <w:right w:val="single" w:sz="4" w:space="0" w:color="auto"/>
            </w:tcBorders>
            <w:shd w:val="clear" w:color="auto" w:fill="auto"/>
            <w:noWrap/>
            <w:vAlign w:val="center"/>
            <w:hideMark/>
          </w:tcPr>
          <w:p w14:paraId="2CE560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76AECF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2B489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19D343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58BEC0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8F661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F0138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E6FD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90CB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41CB1F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87D65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13C75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BB445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282</w:t>
            </w:r>
          </w:p>
        </w:tc>
        <w:tc>
          <w:tcPr>
            <w:tcW w:w="425" w:type="pct"/>
            <w:tcBorders>
              <w:top w:val="nil"/>
              <w:left w:val="nil"/>
              <w:bottom w:val="single" w:sz="4" w:space="0" w:color="auto"/>
              <w:right w:val="single" w:sz="4" w:space="0" w:color="auto"/>
            </w:tcBorders>
            <w:shd w:val="clear" w:color="auto" w:fill="auto"/>
            <w:noWrap/>
            <w:vAlign w:val="center"/>
            <w:hideMark/>
          </w:tcPr>
          <w:p w14:paraId="1DD232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3F84C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411</w:t>
            </w:r>
          </w:p>
        </w:tc>
        <w:tc>
          <w:tcPr>
            <w:tcW w:w="748" w:type="pct"/>
            <w:tcBorders>
              <w:top w:val="nil"/>
              <w:left w:val="nil"/>
              <w:bottom w:val="single" w:sz="4" w:space="0" w:color="auto"/>
              <w:right w:val="single" w:sz="4" w:space="0" w:color="auto"/>
            </w:tcBorders>
            <w:shd w:val="clear" w:color="auto" w:fill="auto"/>
            <w:noWrap/>
            <w:vAlign w:val="center"/>
            <w:hideMark/>
          </w:tcPr>
          <w:p w14:paraId="07A7D9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4D5F1C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54D833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053513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039D9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4714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FF66F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C2A83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1201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7BDA8A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A0049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37F682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D38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283</w:t>
            </w:r>
          </w:p>
        </w:tc>
        <w:tc>
          <w:tcPr>
            <w:tcW w:w="425" w:type="pct"/>
            <w:tcBorders>
              <w:top w:val="nil"/>
              <w:left w:val="nil"/>
              <w:bottom w:val="single" w:sz="4" w:space="0" w:color="auto"/>
              <w:right w:val="single" w:sz="4" w:space="0" w:color="auto"/>
            </w:tcBorders>
            <w:shd w:val="clear" w:color="auto" w:fill="auto"/>
            <w:noWrap/>
            <w:vAlign w:val="center"/>
            <w:hideMark/>
          </w:tcPr>
          <w:p w14:paraId="0245AB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45DEB1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412</w:t>
            </w:r>
          </w:p>
        </w:tc>
        <w:tc>
          <w:tcPr>
            <w:tcW w:w="748" w:type="pct"/>
            <w:tcBorders>
              <w:top w:val="nil"/>
              <w:left w:val="nil"/>
              <w:bottom w:val="single" w:sz="4" w:space="0" w:color="auto"/>
              <w:right w:val="single" w:sz="4" w:space="0" w:color="auto"/>
            </w:tcBorders>
            <w:shd w:val="clear" w:color="auto" w:fill="auto"/>
            <w:noWrap/>
            <w:vAlign w:val="center"/>
            <w:hideMark/>
          </w:tcPr>
          <w:p w14:paraId="0B5007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183DF2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1B7FA4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0AE11B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78DFE9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1137F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409E8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B2C4E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D720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2102EF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B56F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5C84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CC9B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284</w:t>
            </w:r>
          </w:p>
        </w:tc>
        <w:tc>
          <w:tcPr>
            <w:tcW w:w="425" w:type="pct"/>
            <w:tcBorders>
              <w:top w:val="nil"/>
              <w:left w:val="nil"/>
              <w:bottom w:val="single" w:sz="4" w:space="0" w:color="auto"/>
              <w:right w:val="single" w:sz="4" w:space="0" w:color="auto"/>
            </w:tcBorders>
            <w:shd w:val="clear" w:color="auto" w:fill="auto"/>
            <w:noWrap/>
            <w:vAlign w:val="center"/>
            <w:hideMark/>
          </w:tcPr>
          <w:p w14:paraId="79777C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77F71B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413</w:t>
            </w:r>
          </w:p>
        </w:tc>
        <w:tc>
          <w:tcPr>
            <w:tcW w:w="748" w:type="pct"/>
            <w:tcBorders>
              <w:top w:val="nil"/>
              <w:left w:val="nil"/>
              <w:bottom w:val="single" w:sz="4" w:space="0" w:color="auto"/>
              <w:right w:val="single" w:sz="4" w:space="0" w:color="auto"/>
            </w:tcBorders>
            <w:shd w:val="clear" w:color="auto" w:fill="auto"/>
            <w:noWrap/>
            <w:vAlign w:val="center"/>
            <w:hideMark/>
          </w:tcPr>
          <w:p w14:paraId="5DF8BD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2A7F52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717C89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51A4A1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33CF04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DCAC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7D7D1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9068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80C47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A25C2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59864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5F2B2B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26012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285</w:t>
            </w:r>
          </w:p>
        </w:tc>
        <w:tc>
          <w:tcPr>
            <w:tcW w:w="425" w:type="pct"/>
            <w:tcBorders>
              <w:top w:val="nil"/>
              <w:left w:val="nil"/>
              <w:bottom w:val="single" w:sz="4" w:space="0" w:color="auto"/>
              <w:right w:val="single" w:sz="4" w:space="0" w:color="auto"/>
            </w:tcBorders>
            <w:shd w:val="clear" w:color="auto" w:fill="auto"/>
            <w:noWrap/>
            <w:vAlign w:val="center"/>
            <w:hideMark/>
          </w:tcPr>
          <w:p w14:paraId="4AB58A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19465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414</w:t>
            </w:r>
          </w:p>
        </w:tc>
        <w:tc>
          <w:tcPr>
            <w:tcW w:w="748" w:type="pct"/>
            <w:tcBorders>
              <w:top w:val="nil"/>
              <w:left w:val="nil"/>
              <w:bottom w:val="single" w:sz="4" w:space="0" w:color="auto"/>
              <w:right w:val="single" w:sz="4" w:space="0" w:color="auto"/>
            </w:tcBorders>
            <w:shd w:val="clear" w:color="auto" w:fill="auto"/>
            <w:noWrap/>
            <w:vAlign w:val="center"/>
            <w:hideMark/>
          </w:tcPr>
          <w:p w14:paraId="24F3D6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98208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4C974D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639547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70D962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9222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739A3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94D0D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F938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30235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C95C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74A3EA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ABF4C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286</w:t>
            </w:r>
          </w:p>
        </w:tc>
        <w:tc>
          <w:tcPr>
            <w:tcW w:w="425" w:type="pct"/>
            <w:tcBorders>
              <w:top w:val="nil"/>
              <w:left w:val="nil"/>
              <w:bottom w:val="single" w:sz="4" w:space="0" w:color="auto"/>
              <w:right w:val="single" w:sz="4" w:space="0" w:color="auto"/>
            </w:tcBorders>
            <w:shd w:val="clear" w:color="auto" w:fill="auto"/>
            <w:noWrap/>
            <w:vAlign w:val="center"/>
            <w:hideMark/>
          </w:tcPr>
          <w:p w14:paraId="47DA6C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190E5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415</w:t>
            </w:r>
          </w:p>
        </w:tc>
        <w:tc>
          <w:tcPr>
            <w:tcW w:w="748" w:type="pct"/>
            <w:tcBorders>
              <w:top w:val="nil"/>
              <w:left w:val="nil"/>
              <w:bottom w:val="single" w:sz="4" w:space="0" w:color="auto"/>
              <w:right w:val="single" w:sz="4" w:space="0" w:color="auto"/>
            </w:tcBorders>
            <w:shd w:val="clear" w:color="auto" w:fill="auto"/>
            <w:noWrap/>
            <w:vAlign w:val="center"/>
            <w:hideMark/>
          </w:tcPr>
          <w:p w14:paraId="4EB615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A6EEA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4C1514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5FB55D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4BD555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4B9C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9B19B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DA9F3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C0274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752FA3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9EB9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17597A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65205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287</w:t>
            </w:r>
          </w:p>
        </w:tc>
        <w:tc>
          <w:tcPr>
            <w:tcW w:w="425" w:type="pct"/>
            <w:tcBorders>
              <w:top w:val="nil"/>
              <w:left w:val="nil"/>
              <w:bottom w:val="single" w:sz="4" w:space="0" w:color="auto"/>
              <w:right w:val="single" w:sz="4" w:space="0" w:color="auto"/>
            </w:tcBorders>
            <w:shd w:val="clear" w:color="auto" w:fill="auto"/>
            <w:noWrap/>
            <w:vAlign w:val="center"/>
            <w:hideMark/>
          </w:tcPr>
          <w:p w14:paraId="13AEA2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D8E2E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416</w:t>
            </w:r>
          </w:p>
        </w:tc>
        <w:tc>
          <w:tcPr>
            <w:tcW w:w="748" w:type="pct"/>
            <w:tcBorders>
              <w:top w:val="nil"/>
              <w:left w:val="nil"/>
              <w:bottom w:val="single" w:sz="4" w:space="0" w:color="auto"/>
              <w:right w:val="single" w:sz="4" w:space="0" w:color="auto"/>
            </w:tcBorders>
            <w:shd w:val="clear" w:color="auto" w:fill="auto"/>
            <w:noWrap/>
            <w:vAlign w:val="center"/>
            <w:hideMark/>
          </w:tcPr>
          <w:p w14:paraId="4293B5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7B884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3CC865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6EE423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41284E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25843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F28AF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6DA99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B3083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F22D5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66024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7F95DD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746B4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288</w:t>
            </w:r>
          </w:p>
        </w:tc>
        <w:tc>
          <w:tcPr>
            <w:tcW w:w="425" w:type="pct"/>
            <w:tcBorders>
              <w:top w:val="nil"/>
              <w:left w:val="nil"/>
              <w:bottom w:val="single" w:sz="4" w:space="0" w:color="auto"/>
              <w:right w:val="single" w:sz="4" w:space="0" w:color="auto"/>
            </w:tcBorders>
            <w:shd w:val="clear" w:color="auto" w:fill="auto"/>
            <w:noWrap/>
            <w:vAlign w:val="center"/>
            <w:hideMark/>
          </w:tcPr>
          <w:p w14:paraId="2E9341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23D8B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417</w:t>
            </w:r>
          </w:p>
        </w:tc>
        <w:tc>
          <w:tcPr>
            <w:tcW w:w="748" w:type="pct"/>
            <w:tcBorders>
              <w:top w:val="nil"/>
              <w:left w:val="nil"/>
              <w:bottom w:val="single" w:sz="4" w:space="0" w:color="auto"/>
              <w:right w:val="single" w:sz="4" w:space="0" w:color="auto"/>
            </w:tcBorders>
            <w:shd w:val="clear" w:color="auto" w:fill="auto"/>
            <w:noWrap/>
            <w:vAlign w:val="center"/>
            <w:hideMark/>
          </w:tcPr>
          <w:p w14:paraId="6E150E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8D026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2453B6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3A8B3A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0A47DA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988A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3FA8F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E68E4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91414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02600C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9D192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6FC299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4913D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289</w:t>
            </w:r>
          </w:p>
        </w:tc>
        <w:tc>
          <w:tcPr>
            <w:tcW w:w="425" w:type="pct"/>
            <w:tcBorders>
              <w:top w:val="nil"/>
              <w:left w:val="nil"/>
              <w:bottom w:val="single" w:sz="4" w:space="0" w:color="auto"/>
              <w:right w:val="single" w:sz="4" w:space="0" w:color="auto"/>
            </w:tcBorders>
            <w:shd w:val="clear" w:color="auto" w:fill="auto"/>
            <w:noWrap/>
            <w:vAlign w:val="center"/>
            <w:hideMark/>
          </w:tcPr>
          <w:p w14:paraId="02F4D7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05EF7C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418</w:t>
            </w:r>
          </w:p>
        </w:tc>
        <w:tc>
          <w:tcPr>
            <w:tcW w:w="748" w:type="pct"/>
            <w:tcBorders>
              <w:top w:val="nil"/>
              <w:left w:val="nil"/>
              <w:bottom w:val="single" w:sz="4" w:space="0" w:color="auto"/>
              <w:right w:val="single" w:sz="4" w:space="0" w:color="auto"/>
            </w:tcBorders>
            <w:shd w:val="clear" w:color="auto" w:fill="auto"/>
            <w:noWrap/>
            <w:vAlign w:val="center"/>
            <w:hideMark/>
          </w:tcPr>
          <w:p w14:paraId="4F87A8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2258D0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443ED1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3903D1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628384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A7080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9104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061A4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CDFC0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6EED60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39004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B96425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2D4E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290</w:t>
            </w:r>
          </w:p>
        </w:tc>
        <w:tc>
          <w:tcPr>
            <w:tcW w:w="425" w:type="pct"/>
            <w:tcBorders>
              <w:top w:val="nil"/>
              <w:left w:val="nil"/>
              <w:bottom w:val="single" w:sz="4" w:space="0" w:color="auto"/>
              <w:right w:val="single" w:sz="4" w:space="0" w:color="auto"/>
            </w:tcBorders>
            <w:shd w:val="clear" w:color="auto" w:fill="auto"/>
            <w:noWrap/>
            <w:vAlign w:val="center"/>
            <w:hideMark/>
          </w:tcPr>
          <w:p w14:paraId="6C8FB9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0C093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419</w:t>
            </w:r>
          </w:p>
        </w:tc>
        <w:tc>
          <w:tcPr>
            <w:tcW w:w="748" w:type="pct"/>
            <w:tcBorders>
              <w:top w:val="nil"/>
              <w:left w:val="nil"/>
              <w:bottom w:val="single" w:sz="4" w:space="0" w:color="auto"/>
              <w:right w:val="single" w:sz="4" w:space="0" w:color="auto"/>
            </w:tcBorders>
            <w:shd w:val="clear" w:color="auto" w:fill="auto"/>
            <w:noWrap/>
            <w:vAlign w:val="center"/>
            <w:hideMark/>
          </w:tcPr>
          <w:p w14:paraId="56E565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2</w:t>
            </w:r>
          </w:p>
        </w:tc>
        <w:tc>
          <w:tcPr>
            <w:tcW w:w="381" w:type="pct"/>
            <w:tcBorders>
              <w:top w:val="nil"/>
              <w:left w:val="nil"/>
              <w:bottom w:val="single" w:sz="4" w:space="0" w:color="auto"/>
              <w:right w:val="single" w:sz="4" w:space="0" w:color="auto"/>
            </w:tcBorders>
            <w:shd w:val="clear" w:color="auto" w:fill="auto"/>
            <w:noWrap/>
            <w:vAlign w:val="center"/>
            <w:hideMark/>
          </w:tcPr>
          <w:p w14:paraId="398672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2-0890</w:t>
            </w:r>
          </w:p>
        </w:tc>
        <w:tc>
          <w:tcPr>
            <w:tcW w:w="340" w:type="pct"/>
            <w:tcBorders>
              <w:top w:val="nil"/>
              <w:left w:val="nil"/>
              <w:bottom w:val="single" w:sz="4" w:space="0" w:color="auto"/>
              <w:right w:val="single" w:sz="4" w:space="0" w:color="auto"/>
            </w:tcBorders>
            <w:shd w:val="clear" w:color="auto" w:fill="auto"/>
            <w:noWrap/>
            <w:vAlign w:val="center"/>
            <w:hideMark/>
          </w:tcPr>
          <w:p w14:paraId="75D51F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92445891</w:t>
            </w:r>
          </w:p>
        </w:tc>
        <w:tc>
          <w:tcPr>
            <w:tcW w:w="457" w:type="pct"/>
            <w:tcBorders>
              <w:top w:val="nil"/>
              <w:left w:val="nil"/>
              <w:bottom w:val="single" w:sz="4" w:space="0" w:color="auto"/>
              <w:right w:val="single" w:sz="4" w:space="0" w:color="auto"/>
            </w:tcBorders>
            <w:shd w:val="clear" w:color="auto" w:fill="auto"/>
            <w:noWrap/>
            <w:vAlign w:val="center"/>
            <w:hideMark/>
          </w:tcPr>
          <w:p w14:paraId="0C377D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590543540200115334</w:t>
            </w:r>
          </w:p>
        </w:tc>
        <w:tc>
          <w:tcPr>
            <w:tcW w:w="234" w:type="pct"/>
            <w:tcBorders>
              <w:top w:val="nil"/>
              <w:left w:val="nil"/>
              <w:bottom w:val="single" w:sz="4" w:space="0" w:color="auto"/>
              <w:right w:val="single" w:sz="4" w:space="0" w:color="auto"/>
            </w:tcBorders>
            <w:shd w:val="clear" w:color="auto" w:fill="auto"/>
            <w:noWrap/>
            <w:vAlign w:val="center"/>
            <w:hideMark/>
          </w:tcPr>
          <w:p w14:paraId="47D48C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0156D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117E5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CBA29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CDA5C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1028C6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74A61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79B558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E7D1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291</w:t>
            </w:r>
          </w:p>
        </w:tc>
        <w:tc>
          <w:tcPr>
            <w:tcW w:w="425" w:type="pct"/>
            <w:tcBorders>
              <w:top w:val="nil"/>
              <w:left w:val="nil"/>
              <w:bottom w:val="single" w:sz="4" w:space="0" w:color="auto"/>
              <w:right w:val="single" w:sz="4" w:space="0" w:color="auto"/>
            </w:tcBorders>
            <w:shd w:val="clear" w:color="auto" w:fill="auto"/>
            <w:noWrap/>
            <w:vAlign w:val="center"/>
            <w:hideMark/>
          </w:tcPr>
          <w:p w14:paraId="7F9B56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054C7A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420</w:t>
            </w:r>
          </w:p>
        </w:tc>
        <w:tc>
          <w:tcPr>
            <w:tcW w:w="748" w:type="pct"/>
            <w:tcBorders>
              <w:top w:val="nil"/>
              <w:left w:val="nil"/>
              <w:bottom w:val="single" w:sz="4" w:space="0" w:color="auto"/>
              <w:right w:val="single" w:sz="4" w:space="0" w:color="auto"/>
            </w:tcBorders>
            <w:shd w:val="clear" w:color="auto" w:fill="auto"/>
            <w:noWrap/>
            <w:vAlign w:val="center"/>
            <w:hideMark/>
          </w:tcPr>
          <w:p w14:paraId="620E4A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5939E6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1D5CCE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0C679A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7DAB0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4ADE7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E9306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63A9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5955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13E74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03FA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0E6962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D2DE3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292</w:t>
            </w:r>
          </w:p>
        </w:tc>
        <w:tc>
          <w:tcPr>
            <w:tcW w:w="425" w:type="pct"/>
            <w:tcBorders>
              <w:top w:val="nil"/>
              <w:left w:val="nil"/>
              <w:bottom w:val="single" w:sz="4" w:space="0" w:color="auto"/>
              <w:right w:val="single" w:sz="4" w:space="0" w:color="auto"/>
            </w:tcBorders>
            <w:shd w:val="clear" w:color="auto" w:fill="auto"/>
            <w:noWrap/>
            <w:vAlign w:val="center"/>
            <w:hideMark/>
          </w:tcPr>
          <w:p w14:paraId="148B1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6D92A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421</w:t>
            </w:r>
          </w:p>
        </w:tc>
        <w:tc>
          <w:tcPr>
            <w:tcW w:w="748" w:type="pct"/>
            <w:tcBorders>
              <w:top w:val="nil"/>
              <w:left w:val="nil"/>
              <w:bottom w:val="single" w:sz="4" w:space="0" w:color="auto"/>
              <w:right w:val="single" w:sz="4" w:space="0" w:color="auto"/>
            </w:tcBorders>
            <w:shd w:val="clear" w:color="auto" w:fill="auto"/>
            <w:noWrap/>
            <w:vAlign w:val="center"/>
            <w:hideMark/>
          </w:tcPr>
          <w:p w14:paraId="442F9D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71A6E6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2AD79E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2CD895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0BFA6A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DD05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A2759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2B1E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DD2DA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D1B54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C8EE4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6F59A6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91B85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293</w:t>
            </w:r>
          </w:p>
        </w:tc>
        <w:tc>
          <w:tcPr>
            <w:tcW w:w="425" w:type="pct"/>
            <w:tcBorders>
              <w:top w:val="nil"/>
              <w:left w:val="nil"/>
              <w:bottom w:val="single" w:sz="4" w:space="0" w:color="auto"/>
              <w:right w:val="single" w:sz="4" w:space="0" w:color="auto"/>
            </w:tcBorders>
            <w:shd w:val="clear" w:color="auto" w:fill="auto"/>
            <w:noWrap/>
            <w:vAlign w:val="center"/>
            <w:hideMark/>
          </w:tcPr>
          <w:p w14:paraId="1FD4BB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F1F7B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422</w:t>
            </w:r>
          </w:p>
        </w:tc>
        <w:tc>
          <w:tcPr>
            <w:tcW w:w="748" w:type="pct"/>
            <w:tcBorders>
              <w:top w:val="nil"/>
              <w:left w:val="nil"/>
              <w:bottom w:val="single" w:sz="4" w:space="0" w:color="auto"/>
              <w:right w:val="single" w:sz="4" w:space="0" w:color="auto"/>
            </w:tcBorders>
            <w:shd w:val="clear" w:color="auto" w:fill="auto"/>
            <w:noWrap/>
            <w:vAlign w:val="center"/>
            <w:hideMark/>
          </w:tcPr>
          <w:p w14:paraId="35D27E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674D2E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16FDD1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2258E0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46A1B4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48ECF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5A83B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0BB4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61FB6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99AE2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00C7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DA7B7D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309A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294</w:t>
            </w:r>
          </w:p>
        </w:tc>
        <w:tc>
          <w:tcPr>
            <w:tcW w:w="425" w:type="pct"/>
            <w:tcBorders>
              <w:top w:val="nil"/>
              <w:left w:val="nil"/>
              <w:bottom w:val="single" w:sz="4" w:space="0" w:color="auto"/>
              <w:right w:val="single" w:sz="4" w:space="0" w:color="auto"/>
            </w:tcBorders>
            <w:shd w:val="clear" w:color="auto" w:fill="auto"/>
            <w:noWrap/>
            <w:vAlign w:val="center"/>
            <w:hideMark/>
          </w:tcPr>
          <w:p w14:paraId="4E96FA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111C7C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423</w:t>
            </w:r>
          </w:p>
        </w:tc>
        <w:tc>
          <w:tcPr>
            <w:tcW w:w="748" w:type="pct"/>
            <w:tcBorders>
              <w:top w:val="nil"/>
              <w:left w:val="nil"/>
              <w:bottom w:val="single" w:sz="4" w:space="0" w:color="auto"/>
              <w:right w:val="single" w:sz="4" w:space="0" w:color="auto"/>
            </w:tcBorders>
            <w:shd w:val="clear" w:color="auto" w:fill="auto"/>
            <w:noWrap/>
            <w:vAlign w:val="center"/>
            <w:hideMark/>
          </w:tcPr>
          <w:p w14:paraId="0CEB5F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3CCC7A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0B7A60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70CBA5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4F9D1F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9C0C7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3B62D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06BB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05BB9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9F251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035D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1ABDA3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6448D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295</w:t>
            </w:r>
          </w:p>
        </w:tc>
        <w:tc>
          <w:tcPr>
            <w:tcW w:w="425" w:type="pct"/>
            <w:tcBorders>
              <w:top w:val="nil"/>
              <w:left w:val="nil"/>
              <w:bottom w:val="single" w:sz="4" w:space="0" w:color="auto"/>
              <w:right w:val="single" w:sz="4" w:space="0" w:color="auto"/>
            </w:tcBorders>
            <w:shd w:val="clear" w:color="auto" w:fill="auto"/>
            <w:noWrap/>
            <w:vAlign w:val="center"/>
            <w:hideMark/>
          </w:tcPr>
          <w:p w14:paraId="6EE891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B171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424</w:t>
            </w:r>
          </w:p>
        </w:tc>
        <w:tc>
          <w:tcPr>
            <w:tcW w:w="748" w:type="pct"/>
            <w:tcBorders>
              <w:top w:val="nil"/>
              <w:left w:val="nil"/>
              <w:bottom w:val="single" w:sz="4" w:space="0" w:color="auto"/>
              <w:right w:val="single" w:sz="4" w:space="0" w:color="auto"/>
            </w:tcBorders>
            <w:shd w:val="clear" w:color="auto" w:fill="auto"/>
            <w:noWrap/>
            <w:vAlign w:val="center"/>
            <w:hideMark/>
          </w:tcPr>
          <w:p w14:paraId="70FBFC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0E2344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7A05D1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4C4AF6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72D02C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73971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1C756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4FDE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E0B29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D3E6D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EEAD2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417DD8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8E063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296</w:t>
            </w:r>
          </w:p>
        </w:tc>
        <w:tc>
          <w:tcPr>
            <w:tcW w:w="425" w:type="pct"/>
            <w:tcBorders>
              <w:top w:val="nil"/>
              <w:left w:val="nil"/>
              <w:bottom w:val="single" w:sz="4" w:space="0" w:color="auto"/>
              <w:right w:val="single" w:sz="4" w:space="0" w:color="auto"/>
            </w:tcBorders>
            <w:shd w:val="clear" w:color="auto" w:fill="auto"/>
            <w:noWrap/>
            <w:vAlign w:val="center"/>
            <w:hideMark/>
          </w:tcPr>
          <w:p w14:paraId="734989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726C0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425</w:t>
            </w:r>
          </w:p>
        </w:tc>
        <w:tc>
          <w:tcPr>
            <w:tcW w:w="748" w:type="pct"/>
            <w:tcBorders>
              <w:top w:val="nil"/>
              <w:left w:val="nil"/>
              <w:bottom w:val="single" w:sz="4" w:space="0" w:color="auto"/>
              <w:right w:val="single" w:sz="4" w:space="0" w:color="auto"/>
            </w:tcBorders>
            <w:shd w:val="clear" w:color="auto" w:fill="auto"/>
            <w:noWrap/>
            <w:vAlign w:val="center"/>
            <w:hideMark/>
          </w:tcPr>
          <w:p w14:paraId="54A826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51CA17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50FCE6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111461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55F677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6B620C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B804D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42572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B9756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7EE38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F7C3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796B2F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299BA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297</w:t>
            </w:r>
          </w:p>
        </w:tc>
        <w:tc>
          <w:tcPr>
            <w:tcW w:w="425" w:type="pct"/>
            <w:tcBorders>
              <w:top w:val="nil"/>
              <w:left w:val="nil"/>
              <w:bottom w:val="single" w:sz="4" w:space="0" w:color="auto"/>
              <w:right w:val="single" w:sz="4" w:space="0" w:color="auto"/>
            </w:tcBorders>
            <w:shd w:val="clear" w:color="auto" w:fill="auto"/>
            <w:noWrap/>
            <w:vAlign w:val="center"/>
            <w:hideMark/>
          </w:tcPr>
          <w:p w14:paraId="7E81F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A6B7E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426</w:t>
            </w:r>
          </w:p>
        </w:tc>
        <w:tc>
          <w:tcPr>
            <w:tcW w:w="748" w:type="pct"/>
            <w:tcBorders>
              <w:top w:val="nil"/>
              <w:left w:val="nil"/>
              <w:bottom w:val="single" w:sz="4" w:space="0" w:color="auto"/>
              <w:right w:val="single" w:sz="4" w:space="0" w:color="auto"/>
            </w:tcBorders>
            <w:shd w:val="clear" w:color="auto" w:fill="auto"/>
            <w:noWrap/>
            <w:vAlign w:val="center"/>
            <w:hideMark/>
          </w:tcPr>
          <w:p w14:paraId="68DE75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3950FE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733542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5D5241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37A858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04957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8B688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97F2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2F9A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23981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25AE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CA278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B5C41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298</w:t>
            </w:r>
          </w:p>
        </w:tc>
        <w:tc>
          <w:tcPr>
            <w:tcW w:w="425" w:type="pct"/>
            <w:tcBorders>
              <w:top w:val="nil"/>
              <w:left w:val="nil"/>
              <w:bottom w:val="single" w:sz="4" w:space="0" w:color="auto"/>
              <w:right w:val="single" w:sz="4" w:space="0" w:color="auto"/>
            </w:tcBorders>
            <w:shd w:val="clear" w:color="auto" w:fill="auto"/>
            <w:noWrap/>
            <w:vAlign w:val="center"/>
            <w:hideMark/>
          </w:tcPr>
          <w:p w14:paraId="1D5B55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3F984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427</w:t>
            </w:r>
          </w:p>
        </w:tc>
        <w:tc>
          <w:tcPr>
            <w:tcW w:w="748" w:type="pct"/>
            <w:tcBorders>
              <w:top w:val="nil"/>
              <w:left w:val="nil"/>
              <w:bottom w:val="single" w:sz="4" w:space="0" w:color="auto"/>
              <w:right w:val="single" w:sz="4" w:space="0" w:color="auto"/>
            </w:tcBorders>
            <w:shd w:val="clear" w:color="auto" w:fill="auto"/>
            <w:noWrap/>
            <w:vAlign w:val="center"/>
            <w:hideMark/>
          </w:tcPr>
          <w:p w14:paraId="264FC4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5D4396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050433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0D306D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15E117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7580D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7FFDE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FD62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CC496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CC274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AE8DF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5F70D1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05BD2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299</w:t>
            </w:r>
          </w:p>
        </w:tc>
        <w:tc>
          <w:tcPr>
            <w:tcW w:w="425" w:type="pct"/>
            <w:tcBorders>
              <w:top w:val="nil"/>
              <w:left w:val="nil"/>
              <w:bottom w:val="single" w:sz="4" w:space="0" w:color="auto"/>
              <w:right w:val="single" w:sz="4" w:space="0" w:color="auto"/>
            </w:tcBorders>
            <w:shd w:val="clear" w:color="auto" w:fill="auto"/>
            <w:noWrap/>
            <w:vAlign w:val="center"/>
            <w:hideMark/>
          </w:tcPr>
          <w:p w14:paraId="7D9F56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4B5E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428</w:t>
            </w:r>
          </w:p>
        </w:tc>
        <w:tc>
          <w:tcPr>
            <w:tcW w:w="748" w:type="pct"/>
            <w:tcBorders>
              <w:top w:val="nil"/>
              <w:left w:val="nil"/>
              <w:bottom w:val="single" w:sz="4" w:space="0" w:color="auto"/>
              <w:right w:val="single" w:sz="4" w:space="0" w:color="auto"/>
            </w:tcBorders>
            <w:shd w:val="clear" w:color="auto" w:fill="auto"/>
            <w:noWrap/>
            <w:vAlign w:val="center"/>
            <w:hideMark/>
          </w:tcPr>
          <w:p w14:paraId="3112AF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34E43F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336AEE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2852D9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0D6B48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7DB11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A4BCE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38F6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95418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A4C68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05C74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2B8E84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1BD04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300</w:t>
            </w:r>
          </w:p>
        </w:tc>
        <w:tc>
          <w:tcPr>
            <w:tcW w:w="425" w:type="pct"/>
            <w:tcBorders>
              <w:top w:val="nil"/>
              <w:left w:val="nil"/>
              <w:bottom w:val="single" w:sz="4" w:space="0" w:color="auto"/>
              <w:right w:val="single" w:sz="4" w:space="0" w:color="auto"/>
            </w:tcBorders>
            <w:shd w:val="clear" w:color="auto" w:fill="auto"/>
            <w:noWrap/>
            <w:vAlign w:val="center"/>
            <w:hideMark/>
          </w:tcPr>
          <w:p w14:paraId="4B64FB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7C1BD7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429</w:t>
            </w:r>
          </w:p>
        </w:tc>
        <w:tc>
          <w:tcPr>
            <w:tcW w:w="748" w:type="pct"/>
            <w:tcBorders>
              <w:top w:val="nil"/>
              <w:left w:val="nil"/>
              <w:bottom w:val="single" w:sz="4" w:space="0" w:color="auto"/>
              <w:right w:val="single" w:sz="4" w:space="0" w:color="auto"/>
            </w:tcBorders>
            <w:shd w:val="clear" w:color="auto" w:fill="auto"/>
            <w:noWrap/>
            <w:vAlign w:val="center"/>
            <w:hideMark/>
          </w:tcPr>
          <w:p w14:paraId="532B76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455EBC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5E5F56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0A7987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734AC9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71403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5DA55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40753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1DF7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0B6A0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293DCB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7EAF18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AB3C6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301</w:t>
            </w:r>
          </w:p>
        </w:tc>
        <w:tc>
          <w:tcPr>
            <w:tcW w:w="425" w:type="pct"/>
            <w:tcBorders>
              <w:top w:val="nil"/>
              <w:left w:val="nil"/>
              <w:bottom w:val="single" w:sz="4" w:space="0" w:color="auto"/>
              <w:right w:val="single" w:sz="4" w:space="0" w:color="auto"/>
            </w:tcBorders>
            <w:shd w:val="clear" w:color="auto" w:fill="auto"/>
            <w:noWrap/>
            <w:vAlign w:val="center"/>
            <w:hideMark/>
          </w:tcPr>
          <w:p w14:paraId="6DC008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7B2164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430</w:t>
            </w:r>
          </w:p>
        </w:tc>
        <w:tc>
          <w:tcPr>
            <w:tcW w:w="748" w:type="pct"/>
            <w:tcBorders>
              <w:top w:val="nil"/>
              <w:left w:val="nil"/>
              <w:bottom w:val="single" w:sz="4" w:space="0" w:color="auto"/>
              <w:right w:val="single" w:sz="4" w:space="0" w:color="auto"/>
            </w:tcBorders>
            <w:shd w:val="clear" w:color="auto" w:fill="auto"/>
            <w:noWrap/>
            <w:vAlign w:val="center"/>
            <w:hideMark/>
          </w:tcPr>
          <w:p w14:paraId="4B1A38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48010A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6B0B12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22CD1F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32471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A0F3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18ABAF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89ED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7284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75284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63AE7C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28D3BD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B3F7B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302</w:t>
            </w:r>
          </w:p>
        </w:tc>
        <w:tc>
          <w:tcPr>
            <w:tcW w:w="425" w:type="pct"/>
            <w:tcBorders>
              <w:top w:val="nil"/>
              <w:left w:val="nil"/>
              <w:bottom w:val="single" w:sz="4" w:space="0" w:color="auto"/>
              <w:right w:val="single" w:sz="4" w:space="0" w:color="auto"/>
            </w:tcBorders>
            <w:shd w:val="clear" w:color="auto" w:fill="auto"/>
            <w:noWrap/>
            <w:vAlign w:val="center"/>
            <w:hideMark/>
          </w:tcPr>
          <w:p w14:paraId="5D6E69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FBFEB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431</w:t>
            </w:r>
          </w:p>
        </w:tc>
        <w:tc>
          <w:tcPr>
            <w:tcW w:w="748" w:type="pct"/>
            <w:tcBorders>
              <w:top w:val="nil"/>
              <w:left w:val="nil"/>
              <w:bottom w:val="single" w:sz="4" w:space="0" w:color="auto"/>
              <w:right w:val="single" w:sz="4" w:space="0" w:color="auto"/>
            </w:tcBorders>
            <w:shd w:val="clear" w:color="auto" w:fill="auto"/>
            <w:noWrap/>
            <w:vAlign w:val="center"/>
            <w:hideMark/>
          </w:tcPr>
          <w:p w14:paraId="30A7B8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2D5026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76D0AC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3E8698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4C8D8F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DBC61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F06F5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0724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216BD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D6F56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347BF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1E2A3F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F3DDE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303</w:t>
            </w:r>
          </w:p>
        </w:tc>
        <w:tc>
          <w:tcPr>
            <w:tcW w:w="425" w:type="pct"/>
            <w:tcBorders>
              <w:top w:val="nil"/>
              <w:left w:val="nil"/>
              <w:bottom w:val="single" w:sz="4" w:space="0" w:color="auto"/>
              <w:right w:val="single" w:sz="4" w:space="0" w:color="auto"/>
            </w:tcBorders>
            <w:shd w:val="clear" w:color="auto" w:fill="auto"/>
            <w:noWrap/>
            <w:vAlign w:val="center"/>
            <w:hideMark/>
          </w:tcPr>
          <w:p w14:paraId="439493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35F6EA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432</w:t>
            </w:r>
          </w:p>
        </w:tc>
        <w:tc>
          <w:tcPr>
            <w:tcW w:w="748" w:type="pct"/>
            <w:tcBorders>
              <w:top w:val="nil"/>
              <w:left w:val="nil"/>
              <w:bottom w:val="single" w:sz="4" w:space="0" w:color="auto"/>
              <w:right w:val="single" w:sz="4" w:space="0" w:color="auto"/>
            </w:tcBorders>
            <w:shd w:val="clear" w:color="auto" w:fill="auto"/>
            <w:noWrap/>
            <w:vAlign w:val="center"/>
            <w:hideMark/>
          </w:tcPr>
          <w:p w14:paraId="5C7FBD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2BA864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763301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1DBA41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0D6076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89E01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0B431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BDED6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EE26C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F5EE8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70690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414677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B830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304</w:t>
            </w:r>
          </w:p>
        </w:tc>
        <w:tc>
          <w:tcPr>
            <w:tcW w:w="425" w:type="pct"/>
            <w:tcBorders>
              <w:top w:val="nil"/>
              <w:left w:val="nil"/>
              <w:bottom w:val="single" w:sz="4" w:space="0" w:color="auto"/>
              <w:right w:val="single" w:sz="4" w:space="0" w:color="auto"/>
            </w:tcBorders>
            <w:shd w:val="clear" w:color="auto" w:fill="auto"/>
            <w:noWrap/>
            <w:vAlign w:val="center"/>
            <w:hideMark/>
          </w:tcPr>
          <w:p w14:paraId="0B347F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781A09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433</w:t>
            </w:r>
          </w:p>
        </w:tc>
        <w:tc>
          <w:tcPr>
            <w:tcW w:w="748" w:type="pct"/>
            <w:tcBorders>
              <w:top w:val="nil"/>
              <w:left w:val="nil"/>
              <w:bottom w:val="single" w:sz="4" w:space="0" w:color="auto"/>
              <w:right w:val="single" w:sz="4" w:space="0" w:color="auto"/>
            </w:tcBorders>
            <w:shd w:val="clear" w:color="auto" w:fill="auto"/>
            <w:noWrap/>
            <w:vAlign w:val="center"/>
            <w:hideMark/>
          </w:tcPr>
          <w:p w14:paraId="19FA4A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31F756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78B0B4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2E0CD4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3D5275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F67EA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0A454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B4EAE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47FB5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725C16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1D930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EEBC09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DD221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305</w:t>
            </w:r>
          </w:p>
        </w:tc>
        <w:tc>
          <w:tcPr>
            <w:tcW w:w="425" w:type="pct"/>
            <w:tcBorders>
              <w:top w:val="nil"/>
              <w:left w:val="nil"/>
              <w:bottom w:val="single" w:sz="4" w:space="0" w:color="auto"/>
              <w:right w:val="single" w:sz="4" w:space="0" w:color="auto"/>
            </w:tcBorders>
            <w:shd w:val="clear" w:color="auto" w:fill="auto"/>
            <w:noWrap/>
            <w:vAlign w:val="center"/>
            <w:hideMark/>
          </w:tcPr>
          <w:p w14:paraId="316708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8CCE9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434</w:t>
            </w:r>
          </w:p>
        </w:tc>
        <w:tc>
          <w:tcPr>
            <w:tcW w:w="748" w:type="pct"/>
            <w:tcBorders>
              <w:top w:val="nil"/>
              <w:left w:val="nil"/>
              <w:bottom w:val="single" w:sz="4" w:space="0" w:color="auto"/>
              <w:right w:val="single" w:sz="4" w:space="0" w:color="auto"/>
            </w:tcBorders>
            <w:shd w:val="clear" w:color="auto" w:fill="auto"/>
            <w:noWrap/>
            <w:vAlign w:val="center"/>
            <w:hideMark/>
          </w:tcPr>
          <w:p w14:paraId="4832F2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6595E6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42B08B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09DA5B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18ECB4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BE38F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3F4B1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44C7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2AC12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E4257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227E0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43727E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548C7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306</w:t>
            </w:r>
          </w:p>
        </w:tc>
        <w:tc>
          <w:tcPr>
            <w:tcW w:w="425" w:type="pct"/>
            <w:tcBorders>
              <w:top w:val="nil"/>
              <w:left w:val="nil"/>
              <w:bottom w:val="single" w:sz="4" w:space="0" w:color="auto"/>
              <w:right w:val="single" w:sz="4" w:space="0" w:color="auto"/>
            </w:tcBorders>
            <w:shd w:val="clear" w:color="auto" w:fill="auto"/>
            <w:noWrap/>
            <w:vAlign w:val="center"/>
            <w:hideMark/>
          </w:tcPr>
          <w:p w14:paraId="640B5D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32133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435</w:t>
            </w:r>
          </w:p>
        </w:tc>
        <w:tc>
          <w:tcPr>
            <w:tcW w:w="748" w:type="pct"/>
            <w:tcBorders>
              <w:top w:val="nil"/>
              <w:left w:val="nil"/>
              <w:bottom w:val="single" w:sz="4" w:space="0" w:color="auto"/>
              <w:right w:val="single" w:sz="4" w:space="0" w:color="auto"/>
            </w:tcBorders>
            <w:shd w:val="clear" w:color="auto" w:fill="auto"/>
            <w:noWrap/>
            <w:vAlign w:val="center"/>
            <w:hideMark/>
          </w:tcPr>
          <w:p w14:paraId="4BCA8D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1</w:t>
            </w:r>
          </w:p>
        </w:tc>
        <w:tc>
          <w:tcPr>
            <w:tcW w:w="381" w:type="pct"/>
            <w:tcBorders>
              <w:top w:val="nil"/>
              <w:left w:val="nil"/>
              <w:bottom w:val="single" w:sz="4" w:space="0" w:color="auto"/>
              <w:right w:val="single" w:sz="4" w:space="0" w:color="auto"/>
            </w:tcBorders>
            <w:shd w:val="clear" w:color="auto" w:fill="auto"/>
            <w:noWrap/>
            <w:vAlign w:val="center"/>
            <w:hideMark/>
          </w:tcPr>
          <w:p w14:paraId="349269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2-0884</w:t>
            </w:r>
          </w:p>
        </w:tc>
        <w:tc>
          <w:tcPr>
            <w:tcW w:w="340" w:type="pct"/>
            <w:tcBorders>
              <w:top w:val="nil"/>
              <w:left w:val="nil"/>
              <w:bottom w:val="single" w:sz="4" w:space="0" w:color="auto"/>
              <w:right w:val="single" w:sz="4" w:space="0" w:color="auto"/>
            </w:tcBorders>
            <w:shd w:val="clear" w:color="auto" w:fill="auto"/>
            <w:noWrap/>
            <w:vAlign w:val="center"/>
            <w:hideMark/>
          </w:tcPr>
          <w:p w14:paraId="6FE6CA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93388374</w:t>
            </w:r>
          </w:p>
        </w:tc>
        <w:tc>
          <w:tcPr>
            <w:tcW w:w="457" w:type="pct"/>
            <w:tcBorders>
              <w:top w:val="nil"/>
              <w:left w:val="nil"/>
              <w:bottom w:val="single" w:sz="4" w:space="0" w:color="auto"/>
              <w:right w:val="single" w:sz="4" w:space="0" w:color="auto"/>
            </w:tcBorders>
            <w:shd w:val="clear" w:color="auto" w:fill="auto"/>
            <w:noWrap/>
            <w:vAlign w:val="center"/>
            <w:hideMark/>
          </w:tcPr>
          <w:p w14:paraId="03F205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590543540200222063</w:t>
            </w:r>
          </w:p>
        </w:tc>
        <w:tc>
          <w:tcPr>
            <w:tcW w:w="234" w:type="pct"/>
            <w:tcBorders>
              <w:top w:val="nil"/>
              <w:left w:val="nil"/>
              <w:bottom w:val="single" w:sz="4" w:space="0" w:color="auto"/>
              <w:right w:val="single" w:sz="4" w:space="0" w:color="auto"/>
            </w:tcBorders>
            <w:shd w:val="clear" w:color="auto" w:fill="auto"/>
            <w:noWrap/>
            <w:vAlign w:val="center"/>
            <w:hideMark/>
          </w:tcPr>
          <w:p w14:paraId="76B9C5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FECEF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4FA7EA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7D831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BF201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E1D7D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C5BAE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31D53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302C4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307</w:t>
            </w:r>
          </w:p>
        </w:tc>
        <w:tc>
          <w:tcPr>
            <w:tcW w:w="425" w:type="pct"/>
            <w:tcBorders>
              <w:top w:val="nil"/>
              <w:left w:val="nil"/>
              <w:bottom w:val="single" w:sz="4" w:space="0" w:color="auto"/>
              <w:right w:val="single" w:sz="4" w:space="0" w:color="auto"/>
            </w:tcBorders>
            <w:shd w:val="clear" w:color="auto" w:fill="auto"/>
            <w:noWrap/>
            <w:vAlign w:val="center"/>
            <w:hideMark/>
          </w:tcPr>
          <w:p w14:paraId="6C3564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74D4A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436</w:t>
            </w:r>
          </w:p>
        </w:tc>
        <w:tc>
          <w:tcPr>
            <w:tcW w:w="748" w:type="pct"/>
            <w:tcBorders>
              <w:top w:val="nil"/>
              <w:left w:val="nil"/>
              <w:bottom w:val="single" w:sz="4" w:space="0" w:color="auto"/>
              <w:right w:val="single" w:sz="4" w:space="0" w:color="auto"/>
            </w:tcBorders>
            <w:shd w:val="clear" w:color="auto" w:fill="auto"/>
            <w:noWrap/>
            <w:vAlign w:val="center"/>
            <w:hideMark/>
          </w:tcPr>
          <w:p w14:paraId="4B20A4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3E50F9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438A73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318192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52DFAF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A67DB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2D629E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B754E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E447E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4C2F9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6E257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404EB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6CDED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308</w:t>
            </w:r>
          </w:p>
        </w:tc>
        <w:tc>
          <w:tcPr>
            <w:tcW w:w="425" w:type="pct"/>
            <w:tcBorders>
              <w:top w:val="nil"/>
              <w:left w:val="nil"/>
              <w:bottom w:val="single" w:sz="4" w:space="0" w:color="auto"/>
              <w:right w:val="single" w:sz="4" w:space="0" w:color="auto"/>
            </w:tcBorders>
            <w:shd w:val="clear" w:color="auto" w:fill="auto"/>
            <w:noWrap/>
            <w:vAlign w:val="center"/>
            <w:hideMark/>
          </w:tcPr>
          <w:p w14:paraId="551F58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E91E5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437</w:t>
            </w:r>
          </w:p>
        </w:tc>
        <w:tc>
          <w:tcPr>
            <w:tcW w:w="748" w:type="pct"/>
            <w:tcBorders>
              <w:top w:val="nil"/>
              <w:left w:val="nil"/>
              <w:bottom w:val="single" w:sz="4" w:space="0" w:color="auto"/>
              <w:right w:val="single" w:sz="4" w:space="0" w:color="auto"/>
            </w:tcBorders>
            <w:shd w:val="clear" w:color="auto" w:fill="auto"/>
            <w:noWrap/>
            <w:vAlign w:val="center"/>
            <w:hideMark/>
          </w:tcPr>
          <w:p w14:paraId="2E1AC3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53CF29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4D6637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6571E5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5D7A4A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79579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C636F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C8DE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0E24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F8B0C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45FE0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BD7CD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17F9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309</w:t>
            </w:r>
          </w:p>
        </w:tc>
        <w:tc>
          <w:tcPr>
            <w:tcW w:w="425" w:type="pct"/>
            <w:tcBorders>
              <w:top w:val="nil"/>
              <w:left w:val="nil"/>
              <w:bottom w:val="single" w:sz="4" w:space="0" w:color="auto"/>
              <w:right w:val="single" w:sz="4" w:space="0" w:color="auto"/>
            </w:tcBorders>
            <w:shd w:val="clear" w:color="auto" w:fill="auto"/>
            <w:noWrap/>
            <w:vAlign w:val="center"/>
            <w:hideMark/>
          </w:tcPr>
          <w:p w14:paraId="4DC2E0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483CA1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438</w:t>
            </w:r>
          </w:p>
        </w:tc>
        <w:tc>
          <w:tcPr>
            <w:tcW w:w="748" w:type="pct"/>
            <w:tcBorders>
              <w:top w:val="nil"/>
              <w:left w:val="nil"/>
              <w:bottom w:val="single" w:sz="4" w:space="0" w:color="auto"/>
              <w:right w:val="single" w:sz="4" w:space="0" w:color="auto"/>
            </w:tcBorders>
            <w:shd w:val="clear" w:color="auto" w:fill="auto"/>
            <w:noWrap/>
            <w:vAlign w:val="center"/>
            <w:hideMark/>
          </w:tcPr>
          <w:p w14:paraId="58FB09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31B698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451507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52DBDF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580935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45AA8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550C34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347D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8C567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8283D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D6EF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51F0C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6BA9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310</w:t>
            </w:r>
          </w:p>
        </w:tc>
        <w:tc>
          <w:tcPr>
            <w:tcW w:w="425" w:type="pct"/>
            <w:tcBorders>
              <w:top w:val="nil"/>
              <w:left w:val="nil"/>
              <w:bottom w:val="single" w:sz="4" w:space="0" w:color="auto"/>
              <w:right w:val="single" w:sz="4" w:space="0" w:color="auto"/>
            </w:tcBorders>
            <w:shd w:val="clear" w:color="auto" w:fill="auto"/>
            <w:noWrap/>
            <w:vAlign w:val="center"/>
            <w:hideMark/>
          </w:tcPr>
          <w:p w14:paraId="4F53CD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5D056B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439</w:t>
            </w:r>
          </w:p>
        </w:tc>
        <w:tc>
          <w:tcPr>
            <w:tcW w:w="748" w:type="pct"/>
            <w:tcBorders>
              <w:top w:val="nil"/>
              <w:left w:val="nil"/>
              <w:bottom w:val="single" w:sz="4" w:space="0" w:color="auto"/>
              <w:right w:val="single" w:sz="4" w:space="0" w:color="auto"/>
            </w:tcBorders>
            <w:shd w:val="clear" w:color="auto" w:fill="auto"/>
            <w:noWrap/>
            <w:vAlign w:val="center"/>
            <w:hideMark/>
          </w:tcPr>
          <w:p w14:paraId="33EE03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4D046C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3DB57A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763C3A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7FACF8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BD8A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7730C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C677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DD2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19DC4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C9417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4C37B3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A8FDF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311</w:t>
            </w:r>
          </w:p>
        </w:tc>
        <w:tc>
          <w:tcPr>
            <w:tcW w:w="425" w:type="pct"/>
            <w:tcBorders>
              <w:top w:val="nil"/>
              <w:left w:val="nil"/>
              <w:bottom w:val="single" w:sz="4" w:space="0" w:color="auto"/>
              <w:right w:val="single" w:sz="4" w:space="0" w:color="auto"/>
            </w:tcBorders>
            <w:shd w:val="clear" w:color="auto" w:fill="auto"/>
            <w:noWrap/>
            <w:vAlign w:val="center"/>
            <w:hideMark/>
          </w:tcPr>
          <w:p w14:paraId="4C7996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6F91AB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440</w:t>
            </w:r>
          </w:p>
        </w:tc>
        <w:tc>
          <w:tcPr>
            <w:tcW w:w="748" w:type="pct"/>
            <w:tcBorders>
              <w:top w:val="nil"/>
              <w:left w:val="nil"/>
              <w:bottom w:val="single" w:sz="4" w:space="0" w:color="auto"/>
              <w:right w:val="single" w:sz="4" w:space="0" w:color="auto"/>
            </w:tcBorders>
            <w:shd w:val="clear" w:color="auto" w:fill="auto"/>
            <w:noWrap/>
            <w:vAlign w:val="center"/>
            <w:hideMark/>
          </w:tcPr>
          <w:p w14:paraId="426415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14A68D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548300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40C13D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5073E4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03C2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70419E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05ED4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0F918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F1DF4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353F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72C1CB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A5A45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312</w:t>
            </w:r>
          </w:p>
        </w:tc>
        <w:tc>
          <w:tcPr>
            <w:tcW w:w="425" w:type="pct"/>
            <w:tcBorders>
              <w:top w:val="nil"/>
              <w:left w:val="nil"/>
              <w:bottom w:val="single" w:sz="4" w:space="0" w:color="auto"/>
              <w:right w:val="single" w:sz="4" w:space="0" w:color="auto"/>
            </w:tcBorders>
            <w:shd w:val="clear" w:color="auto" w:fill="auto"/>
            <w:noWrap/>
            <w:vAlign w:val="center"/>
            <w:hideMark/>
          </w:tcPr>
          <w:p w14:paraId="743456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16ED6A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441</w:t>
            </w:r>
          </w:p>
        </w:tc>
        <w:tc>
          <w:tcPr>
            <w:tcW w:w="748" w:type="pct"/>
            <w:tcBorders>
              <w:top w:val="nil"/>
              <w:left w:val="nil"/>
              <w:bottom w:val="single" w:sz="4" w:space="0" w:color="auto"/>
              <w:right w:val="single" w:sz="4" w:space="0" w:color="auto"/>
            </w:tcBorders>
            <w:shd w:val="clear" w:color="auto" w:fill="auto"/>
            <w:noWrap/>
            <w:vAlign w:val="center"/>
            <w:hideMark/>
          </w:tcPr>
          <w:p w14:paraId="2D09B0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67C94C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308C9A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1D0CD8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10ECF4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D6981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039B6E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CF325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6EE4F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F5AE0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6B9B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39ECE7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2570B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313</w:t>
            </w:r>
          </w:p>
        </w:tc>
        <w:tc>
          <w:tcPr>
            <w:tcW w:w="425" w:type="pct"/>
            <w:tcBorders>
              <w:top w:val="nil"/>
              <w:left w:val="nil"/>
              <w:bottom w:val="single" w:sz="4" w:space="0" w:color="auto"/>
              <w:right w:val="single" w:sz="4" w:space="0" w:color="auto"/>
            </w:tcBorders>
            <w:shd w:val="clear" w:color="auto" w:fill="auto"/>
            <w:noWrap/>
            <w:vAlign w:val="center"/>
            <w:hideMark/>
          </w:tcPr>
          <w:p w14:paraId="1065BC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A0E05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442</w:t>
            </w:r>
          </w:p>
        </w:tc>
        <w:tc>
          <w:tcPr>
            <w:tcW w:w="748" w:type="pct"/>
            <w:tcBorders>
              <w:top w:val="nil"/>
              <w:left w:val="nil"/>
              <w:bottom w:val="single" w:sz="4" w:space="0" w:color="auto"/>
              <w:right w:val="single" w:sz="4" w:space="0" w:color="auto"/>
            </w:tcBorders>
            <w:shd w:val="clear" w:color="auto" w:fill="auto"/>
            <w:noWrap/>
            <w:vAlign w:val="center"/>
            <w:hideMark/>
          </w:tcPr>
          <w:p w14:paraId="76F5CF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4F32A0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644BE5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4EA288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4C5851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3452D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3FF475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04C54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B4A7B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37DC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A9F12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6F05D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63F4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314</w:t>
            </w:r>
          </w:p>
        </w:tc>
        <w:tc>
          <w:tcPr>
            <w:tcW w:w="425" w:type="pct"/>
            <w:tcBorders>
              <w:top w:val="nil"/>
              <w:left w:val="nil"/>
              <w:bottom w:val="single" w:sz="4" w:space="0" w:color="auto"/>
              <w:right w:val="single" w:sz="4" w:space="0" w:color="auto"/>
            </w:tcBorders>
            <w:shd w:val="clear" w:color="auto" w:fill="auto"/>
            <w:noWrap/>
            <w:vAlign w:val="center"/>
            <w:hideMark/>
          </w:tcPr>
          <w:p w14:paraId="4BB2B4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w:t>
            </w:r>
          </w:p>
        </w:tc>
        <w:tc>
          <w:tcPr>
            <w:tcW w:w="229" w:type="pct"/>
            <w:tcBorders>
              <w:top w:val="nil"/>
              <w:left w:val="nil"/>
              <w:bottom w:val="single" w:sz="4" w:space="0" w:color="auto"/>
              <w:right w:val="single" w:sz="4" w:space="0" w:color="auto"/>
            </w:tcBorders>
            <w:shd w:val="clear" w:color="auto" w:fill="auto"/>
            <w:noWrap/>
            <w:vAlign w:val="center"/>
            <w:hideMark/>
          </w:tcPr>
          <w:p w14:paraId="21BF0C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443</w:t>
            </w:r>
          </w:p>
        </w:tc>
        <w:tc>
          <w:tcPr>
            <w:tcW w:w="748" w:type="pct"/>
            <w:tcBorders>
              <w:top w:val="nil"/>
              <w:left w:val="nil"/>
              <w:bottom w:val="single" w:sz="4" w:space="0" w:color="auto"/>
              <w:right w:val="single" w:sz="4" w:space="0" w:color="auto"/>
            </w:tcBorders>
            <w:shd w:val="clear" w:color="auto" w:fill="auto"/>
            <w:noWrap/>
            <w:vAlign w:val="center"/>
            <w:hideMark/>
          </w:tcPr>
          <w:p w14:paraId="396203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Kochanów 3</w:t>
            </w:r>
          </w:p>
        </w:tc>
        <w:tc>
          <w:tcPr>
            <w:tcW w:w="381" w:type="pct"/>
            <w:tcBorders>
              <w:top w:val="nil"/>
              <w:left w:val="nil"/>
              <w:bottom w:val="single" w:sz="4" w:space="0" w:color="auto"/>
              <w:right w:val="single" w:sz="4" w:space="0" w:color="auto"/>
            </w:tcBorders>
            <w:shd w:val="clear" w:color="auto" w:fill="auto"/>
            <w:noWrap/>
            <w:vAlign w:val="center"/>
            <w:hideMark/>
          </w:tcPr>
          <w:p w14:paraId="00248B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2-0957</w:t>
            </w:r>
          </w:p>
        </w:tc>
        <w:tc>
          <w:tcPr>
            <w:tcW w:w="340" w:type="pct"/>
            <w:tcBorders>
              <w:top w:val="nil"/>
              <w:left w:val="nil"/>
              <w:bottom w:val="single" w:sz="4" w:space="0" w:color="auto"/>
              <w:right w:val="single" w:sz="4" w:space="0" w:color="auto"/>
            </w:tcBorders>
            <w:shd w:val="clear" w:color="auto" w:fill="auto"/>
            <w:noWrap/>
            <w:vAlign w:val="center"/>
            <w:hideMark/>
          </w:tcPr>
          <w:p w14:paraId="150B0C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92445795</w:t>
            </w:r>
          </w:p>
        </w:tc>
        <w:tc>
          <w:tcPr>
            <w:tcW w:w="457" w:type="pct"/>
            <w:tcBorders>
              <w:top w:val="nil"/>
              <w:left w:val="nil"/>
              <w:bottom w:val="single" w:sz="4" w:space="0" w:color="auto"/>
              <w:right w:val="single" w:sz="4" w:space="0" w:color="auto"/>
            </w:tcBorders>
            <w:shd w:val="clear" w:color="auto" w:fill="auto"/>
            <w:noWrap/>
            <w:vAlign w:val="center"/>
            <w:hideMark/>
          </w:tcPr>
          <w:p w14:paraId="63DECD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590543540200048588</w:t>
            </w:r>
          </w:p>
        </w:tc>
        <w:tc>
          <w:tcPr>
            <w:tcW w:w="234" w:type="pct"/>
            <w:tcBorders>
              <w:top w:val="nil"/>
              <w:left w:val="nil"/>
              <w:bottom w:val="single" w:sz="4" w:space="0" w:color="auto"/>
              <w:right w:val="single" w:sz="4" w:space="0" w:color="auto"/>
            </w:tcBorders>
            <w:shd w:val="clear" w:color="auto" w:fill="auto"/>
            <w:noWrap/>
            <w:vAlign w:val="center"/>
            <w:hideMark/>
          </w:tcPr>
          <w:p w14:paraId="7576D8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6038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OUS</w:t>
            </w:r>
          </w:p>
        </w:tc>
        <w:tc>
          <w:tcPr>
            <w:tcW w:w="242" w:type="pct"/>
            <w:tcBorders>
              <w:top w:val="nil"/>
              <w:left w:val="nil"/>
              <w:bottom w:val="single" w:sz="4" w:space="0" w:color="auto"/>
              <w:right w:val="single" w:sz="4" w:space="0" w:color="auto"/>
            </w:tcBorders>
            <w:shd w:val="clear" w:color="auto" w:fill="auto"/>
            <w:noWrap/>
            <w:vAlign w:val="center"/>
            <w:hideMark/>
          </w:tcPr>
          <w:p w14:paraId="65656F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F81E6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7B4F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6B1DE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09F18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561ADE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84093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315</w:t>
            </w:r>
          </w:p>
        </w:tc>
        <w:tc>
          <w:tcPr>
            <w:tcW w:w="425" w:type="pct"/>
            <w:tcBorders>
              <w:top w:val="nil"/>
              <w:left w:val="nil"/>
              <w:bottom w:val="single" w:sz="4" w:space="0" w:color="auto"/>
              <w:right w:val="single" w:sz="4" w:space="0" w:color="auto"/>
            </w:tcBorders>
            <w:shd w:val="clear" w:color="auto" w:fill="auto"/>
            <w:noWrap/>
            <w:vAlign w:val="center"/>
            <w:hideMark/>
          </w:tcPr>
          <w:p w14:paraId="5063AA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A932F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127</w:t>
            </w:r>
          </w:p>
        </w:tc>
        <w:tc>
          <w:tcPr>
            <w:tcW w:w="748" w:type="pct"/>
            <w:tcBorders>
              <w:top w:val="nil"/>
              <w:left w:val="nil"/>
              <w:bottom w:val="single" w:sz="4" w:space="0" w:color="auto"/>
              <w:right w:val="single" w:sz="4" w:space="0" w:color="auto"/>
            </w:tcBorders>
            <w:shd w:val="clear" w:color="auto" w:fill="auto"/>
            <w:noWrap/>
            <w:vAlign w:val="center"/>
            <w:hideMark/>
          </w:tcPr>
          <w:p w14:paraId="1B913B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2D916D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3F21D2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0F96BD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24E5D2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FDAAA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2D215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087E0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7C6CF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110EE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1A802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0DD8D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59C3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316</w:t>
            </w:r>
          </w:p>
        </w:tc>
        <w:tc>
          <w:tcPr>
            <w:tcW w:w="425" w:type="pct"/>
            <w:tcBorders>
              <w:top w:val="nil"/>
              <w:left w:val="nil"/>
              <w:bottom w:val="single" w:sz="4" w:space="0" w:color="auto"/>
              <w:right w:val="single" w:sz="4" w:space="0" w:color="auto"/>
            </w:tcBorders>
            <w:shd w:val="clear" w:color="auto" w:fill="auto"/>
            <w:noWrap/>
            <w:vAlign w:val="center"/>
            <w:hideMark/>
          </w:tcPr>
          <w:p w14:paraId="31B84D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6871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128</w:t>
            </w:r>
          </w:p>
        </w:tc>
        <w:tc>
          <w:tcPr>
            <w:tcW w:w="748" w:type="pct"/>
            <w:tcBorders>
              <w:top w:val="nil"/>
              <w:left w:val="nil"/>
              <w:bottom w:val="single" w:sz="4" w:space="0" w:color="auto"/>
              <w:right w:val="single" w:sz="4" w:space="0" w:color="auto"/>
            </w:tcBorders>
            <w:shd w:val="clear" w:color="auto" w:fill="auto"/>
            <w:noWrap/>
            <w:vAlign w:val="center"/>
            <w:hideMark/>
          </w:tcPr>
          <w:p w14:paraId="088126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5DAF14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20ADAE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42008F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2A93CB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E6E2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BRAK OPRAWY!!!</w:t>
            </w:r>
          </w:p>
        </w:tc>
        <w:tc>
          <w:tcPr>
            <w:tcW w:w="242" w:type="pct"/>
            <w:tcBorders>
              <w:top w:val="nil"/>
              <w:left w:val="nil"/>
              <w:bottom w:val="single" w:sz="4" w:space="0" w:color="auto"/>
              <w:right w:val="single" w:sz="4" w:space="0" w:color="auto"/>
            </w:tcBorders>
            <w:shd w:val="clear" w:color="auto" w:fill="auto"/>
            <w:noWrap/>
            <w:vAlign w:val="center"/>
            <w:hideMark/>
          </w:tcPr>
          <w:p w14:paraId="6E82AE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242" w:type="pct"/>
            <w:tcBorders>
              <w:top w:val="nil"/>
              <w:left w:val="nil"/>
              <w:bottom w:val="single" w:sz="4" w:space="0" w:color="auto"/>
              <w:right w:val="single" w:sz="4" w:space="0" w:color="auto"/>
            </w:tcBorders>
            <w:shd w:val="clear" w:color="auto" w:fill="auto"/>
            <w:noWrap/>
            <w:vAlign w:val="center"/>
            <w:hideMark/>
          </w:tcPr>
          <w:p w14:paraId="265D26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21" w:type="pct"/>
            <w:tcBorders>
              <w:top w:val="nil"/>
              <w:left w:val="nil"/>
              <w:bottom w:val="single" w:sz="4" w:space="0" w:color="auto"/>
              <w:right w:val="single" w:sz="4" w:space="0" w:color="auto"/>
            </w:tcBorders>
            <w:shd w:val="clear" w:color="auto" w:fill="auto"/>
            <w:noWrap/>
            <w:vAlign w:val="center"/>
            <w:hideMark/>
          </w:tcPr>
          <w:p w14:paraId="5E9FFE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72" w:type="pct"/>
            <w:tcBorders>
              <w:top w:val="nil"/>
              <w:left w:val="nil"/>
              <w:bottom w:val="single" w:sz="4" w:space="0" w:color="auto"/>
              <w:right w:val="single" w:sz="4" w:space="0" w:color="auto"/>
            </w:tcBorders>
            <w:shd w:val="clear" w:color="auto" w:fill="auto"/>
            <w:noWrap/>
            <w:vAlign w:val="center"/>
            <w:hideMark/>
          </w:tcPr>
          <w:p w14:paraId="3B01B2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9" w:type="pct"/>
            <w:tcBorders>
              <w:top w:val="nil"/>
              <w:left w:val="nil"/>
              <w:bottom w:val="single" w:sz="4" w:space="0" w:color="auto"/>
              <w:right w:val="single" w:sz="4" w:space="0" w:color="auto"/>
            </w:tcBorders>
            <w:shd w:val="clear" w:color="auto" w:fill="auto"/>
            <w:noWrap/>
            <w:vAlign w:val="center"/>
            <w:hideMark/>
          </w:tcPr>
          <w:p w14:paraId="4B17FB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F819DB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8451B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317</w:t>
            </w:r>
          </w:p>
        </w:tc>
        <w:tc>
          <w:tcPr>
            <w:tcW w:w="425" w:type="pct"/>
            <w:tcBorders>
              <w:top w:val="nil"/>
              <w:left w:val="nil"/>
              <w:bottom w:val="single" w:sz="4" w:space="0" w:color="auto"/>
              <w:right w:val="single" w:sz="4" w:space="0" w:color="auto"/>
            </w:tcBorders>
            <w:shd w:val="clear" w:color="auto" w:fill="auto"/>
            <w:noWrap/>
            <w:vAlign w:val="center"/>
            <w:hideMark/>
          </w:tcPr>
          <w:p w14:paraId="2E4C5E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42DB28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129</w:t>
            </w:r>
          </w:p>
        </w:tc>
        <w:tc>
          <w:tcPr>
            <w:tcW w:w="748" w:type="pct"/>
            <w:tcBorders>
              <w:top w:val="nil"/>
              <w:left w:val="nil"/>
              <w:bottom w:val="single" w:sz="4" w:space="0" w:color="auto"/>
              <w:right w:val="single" w:sz="4" w:space="0" w:color="auto"/>
            </w:tcBorders>
            <w:shd w:val="clear" w:color="auto" w:fill="auto"/>
            <w:noWrap/>
            <w:vAlign w:val="center"/>
            <w:hideMark/>
          </w:tcPr>
          <w:p w14:paraId="6CB7B2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3</w:t>
            </w:r>
          </w:p>
        </w:tc>
        <w:tc>
          <w:tcPr>
            <w:tcW w:w="381" w:type="pct"/>
            <w:tcBorders>
              <w:top w:val="nil"/>
              <w:left w:val="nil"/>
              <w:bottom w:val="single" w:sz="4" w:space="0" w:color="auto"/>
              <w:right w:val="single" w:sz="4" w:space="0" w:color="auto"/>
            </w:tcBorders>
            <w:shd w:val="clear" w:color="auto" w:fill="auto"/>
            <w:noWrap/>
            <w:vAlign w:val="center"/>
            <w:hideMark/>
          </w:tcPr>
          <w:p w14:paraId="5E3C6E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2-0861</w:t>
            </w:r>
          </w:p>
        </w:tc>
        <w:tc>
          <w:tcPr>
            <w:tcW w:w="340" w:type="pct"/>
            <w:tcBorders>
              <w:top w:val="nil"/>
              <w:left w:val="nil"/>
              <w:bottom w:val="single" w:sz="4" w:space="0" w:color="auto"/>
              <w:right w:val="single" w:sz="4" w:space="0" w:color="auto"/>
            </w:tcBorders>
            <w:shd w:val="clear" w:color="auto" w:fill="auto"/>
            <w:noWrap/>
            <w:vAlign w:val="center"/>
            <w:hideMark/>
          </w:tcPr>
          <w:p w14:paraId="4F5F57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92445899</w:t>
            </w:r>
          </w:p>
        </w:tc>
        <w:tc>
          <w:tcPr>
            <w:tcW w:w="457" w:type="pct"/>
            <w:tcBorders>
              <w:top w:val="nil"/>
              <w:left w:val="nil"/>
              <w:bottom w:val="single" w:sz="4" w:space="0" w:color="auto"/>
              <w:right w:val="single" w:sz="4" w:space="0" w:color="auto"/>
            </w:tcBorders>
            <w:shd w:val="clear" w:color="auto" w:fill="auto"/>
            <w:noWrap/>
            <w:vAlign w:val="center"/>
            <w:hideMark/>
          </w:tcPr>
          <w:p w14:paraId="179F90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590543540200232086</w:t>
            </w:r>
          </w:p>
        </w:tc>
        <w:tc>
          <w:tcPr>
            <w:tcW w:w="234" w:type="pct"/>
            <w:tcBorders>
              <w:top w:val="nil"/>
              <w:left w:val="nil"/>
              <w:bottom w:val="single" w:sz="4" w:space="0" w:color="auto"/>
              <w:right w:val="single" w:sz="4" w:space="0" w:color="auto"/>
            </w:tcBorders>
            <w:shd w:val="clear" w:color="auto" w:fill="auto"/>
            <w:noWrap/>
            <w:vAlign w:val="center"/>
            <w:hideMark/>
          </w:tcPr>
          <w:p w14:paraId="5F7DC2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6A00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34833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3F5A9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27898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77842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A2CC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B303F6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A8B7A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318</w:t>
            </w:r>
          </w:p>
        </w:tc>
        <w:tc>
          <w:tcPr>
            <w:tcW w:w="425" w:type="pct"/>
            <w:tcBorders>
              <w:top w:val="nil"/>
              <w:left w:val="nil"/>
              <w:bottom w:val="single" w:sz="4" w:space="0" w:color="auto"/>
              <w:right w:val="single" w:sz="4" w:space="0" w:color="auto"/>
            </w:tcBorders>
            <w:shd w:val="clear" w:color="auto" w:fill="auto"/>
            <w:noWrap/>
            <w:vAlign w:val="center"/>
            <w:hideMark/>
          </w:tcPr>
          <w:p w14:paraId="73DCBE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67BFD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130</w:t>
            </w:r>
          </w:p>
        </w:tc>
        <w:tc>
          <w:tcPr>
            <w:tcW w:w="748" w:type="pct"/>
            <w:tcBorders>
              <w:top w:val="nil"/>
              <w:left w:val="nil"/>
              <w:bottom w:val="single" w:sz="4" w:space="0" w:color="auto"/>
              <w:right w:val="single" w:sz="4" w:space="0" w:color="auto"/>
            </w:tcBorders>
            <w:shd w:val="clear" w:color="auto" w:fill="auto"/>
            <w:noWrap/>
            <w:vAlign w:val="center"/>
            <w:hideMark/>
          </w:tcPr>
          <w:p w14:paraId="0DADD7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613551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55779B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689F6A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46B513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BB608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1672A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DDE49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3A670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33B0F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BBE36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87B0F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4FC0B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319</w:t>
            </w:r>
          </w:p>
        </w:tc>
        <w:tc>
          <w:tcPr>
            <w:tcW w:w="425" w:type="pct"/>
            <w:tcBorders>
              <w:top w:val="nil"/>
              <w:left w:val="nil"/>
              <w:bottom w:val="single" w:sz="4" w:space="0" w:color="auto"/>
              <w:right w:val="single" w:sz="4" w:space="0" w:color="auto"/>
            </w:tcBorders>
            <w:shd w:val="clear" w:color="auto" w:fill="auto"/>
            <w:noWrap/>
            <w:vAlign w:val="center"/>
            <w:hideMark/>
          </w:tcPr>
          <w:p w14:paraId="144304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A18CE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131</w:t>
            </w:r>
          </w:p>
        </w:tc>
        <w:tc>
          <w:tcPr>
            <w:tcW w:w="748" w:type="pct"/>
            <w:tcBorders>
              <w:top w:val="nil"/>
              <w:left w:val="nil"/>
              <w:bottom w:val="single" w:sz="4" w:space="0" w:color="auto"/>
              <w:right w:val="single" w:sz="4" w:space="0" w:color="auto"/>
            </w:tcBorders>
            <w:shd w:val="clear" w:color="auto" w:fill="auto"/>
            <w:noWrap/>
            <w:vAlign w:val="center"/>
            <w:hideMark/>
          </w:tcPr>
          <w:p w14:paraId="54BBAA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3E8579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2197D6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58FF66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59117E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F3144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00ED2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3A665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18573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7AEC5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6CD8C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08DBA3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E9C5E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320</w:t>
            </w:r>
          </w:p>
        </w:tc>
        <w:tc>
          <w:tcPr>
            <w:tcW w:w="425" w:type="pct"/>
            <w:tcBorders>
              <w:top w:val="nil"/>
              <w:left w:val="nil"/>
              <w:bottom w:val="single" w:sz="4" w:space="0" w:color="auto"/>
              <w:right w:val="single" w:sz="4" w:space="0" w:color="auto"/>
            </w:tcBorders>
            <w:shd w:val="clear" w:color="auto" w:fill="auto"/>
            <w:noWrap/>
            <w:vAlign w:val="center"/>
            <w:hideMark/>
          </w:tcPr>
          <w:p w14:paraId="1FD7AB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FEA14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132</w:t>
            </w:r>
          </w:p>
        </w:tc>
        <w:tc>
          <w:tcPr>
            <w:tcW w:w="748" w:type="pct"/>
            <w:tcBorders>
              <w:top w:val="nil"/>
              <w:left w:val="nil"/>
              <w:bottom w:val="single" w:sz="4" w:space="0" w:color="auto"/>
              <w:right w:val="single" w:sz="4" w:space="0" w:color="auto"/>
            </w:tcBorders>
            <w:shd w:val="clear" w:color="auto" w:fill="auto"/>
            <w:noWrap/>
            <w:vAlign w:val="center"/>
            <w:hideMark/>
          </w:tcPr>
          <w:p w14:paraId="4233C2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56ABBA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15211E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29055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663F54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9F55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9A67A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2B68A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EFB9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2ABF17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FFFB9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7BE340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82E35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321</w:t>
            </w:r>
          </w:p>
        </w:tc>
        <w:tc>
          <w:tcPr>
            <w:tcW w:w="425" w:type="pct"/>
            <w:tcBorders>
              <w:top w:val="nil"/>
              <w:left w:val="nil"/>
              <w:bottom w:val="single" w:sz="4" w:space="0" w:color="auto"/>
              <w:right w:val="single" w:sz="4" w:space="0" w:color="auto"/>
            </w:tcBorders>
            <w:shd w:val="clear" w:color="auto" w:fill="auto"/>
            <w:noWrap/>
            <w:vAlign w:val="center"/>
            <w:hideMark/>
          </w:tcPr>
          <w:p w14:paraId="0FBB3E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D564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133</w:t>
            </w:r>
          </w:p>
        </w:tc>
        <w:tc>
          <w:tcPr>
            <w:tcW w:w="748" w:type="pct"/>
            <w:tcBorders>
              <w:top w:val="nil"/>
              <w:left w:val="nil"/>
              <w:bottom w:val="single" w:sz="4" w:space="0" w:color="auto"/>
              <w:right w:val="single" w:sz="4" w:space="0" w:color="auto"/>
            </w:tcBorders>
            <w:shd w:val="clear" w:color="auto" w:fill="auto"/>
            <w:noWrap/>
            <w:vAlign w:val="center"/>
            <w:hideMark/>
          </w:tcPr>
          <w:p w14:paraId="124A55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48CC3B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5E1282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07215D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25FB4E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50361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DBE94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352F7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0E9A6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14:paraId="2EB1AA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0F6D1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D566D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6DF41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322</w:t>
            </w:r>
          </w:p>
        </w:tc>
        <w:tc>
          <w:tcPr>
            <w:tcW w:w="425" w:type="pct"/>
            <w:tcBorders>
              <w:top w:val="nil"/>
              <w:left w:val="nil"/>
              <w:bottom w:val="single" w:sz="4" w:space="0" w:color="auto"/>
              <w:right w:val="single" w:sz="4" w:space="0" w:color="auto"/>
            </w:tcBorders>
            <w:shd w:val="clear" w:color="auto" w:fill="auto"/>
            <w:noWrap/>
            <w:vAlign w:val="center"/>
            <w:hideMark/>
          </w:tcPr>
          <w:p w14:paraId="1DE155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89F7B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134</w:t>
            </w:r>
          </w:p>
        </w:tc>
        <w:tc>
          <w:tcPr>
            <w:tcW w:w="748" w:type="pct"/>
            <w:tcBorders>
              <w:top w:val="nil"/>
              <w:left w:val="nil"/>
              <w:bottom w:val="single" w:sz="4" w:space="0" w:color="auto"/>
              <w:right w:val="single" w:sz="4" w:space="0" w:color="auto"/>
            </w:tcBorders>
            <w:shd w:val="clear" w:color="auto" w:fill="auto"/>
            <w:noWrap/>
            <w:vAlign w:val="center"/>
            <w:hideMark/>
          </w:tcPr>
          <w:p w14:paraId="4963E1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17DE9B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51FCD6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6BCFE1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210709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5F7FE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5EF52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93A22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55C7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23E569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0B8A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C92504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1D666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323</w:t>
            </w:r>
          </w:p>
        </w:tc>
        <w:tc>
          <w:tcPr>
            <w:tcW w:w="425" w:type="pct"/>
            <w:tcBorders>
              <w:top w:val="nil"/>
              <w:left w:val="nil"/>
              <w:bottom w:val="single" w:sz="4" w:space="0" w:color="auto"/>
              <w:right w:val="single" w:sz="4" w:space="0" w:color="auto"/>
            </w:tcBorders>
            <w:shd w:val="clear" w:color="auto" w:fill="auto"/>
            <w:noWrap/>
            <w:vAlign w:val="center"/>
            <w:hideMark/>
          </w:tcPr>
          <w:p w14:paraId="1915B9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17811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135</w:t>
            </w:r>
          </w:p>
        </w:tc>
        <w:tc>
          <w:tcPr>
            <w:tcW w:w="748" w:type="pct"/>
            <w:tcBorders>
              <w:top w:val="nil"/>
              <w:left w:val="nil"/>
              <w:bottom w:val="single" w:sz="4" w:space="0" w:color="auto"/>
              <w:right w:val="single" w:sz="4" w:space="0" w:color="auto"/>
            </w:tcBorders>
            <w:shd w:val="clear" w:color="auto" w:fill="auto"/>
            <w:noWrap/>
            <w:vAlign w:val="center"/>
            <w:hideMark/>
          </w:tcPr>
          <w:p w14:paraId="2636BB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1CBAFF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4CD8D1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4EDB5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1E68E2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8BF37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AC065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20CE2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5087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35C69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B56D0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9461C9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1F86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324</w:t>
            </w:r>
          </w:p>
        </w:tc>
        <w:tc>
          <w:tcPr>
            <w:tcW w:w="425" w:type="pct"/>
            <w:tcBorders>
              <w:top w:val="nil"/>
              <w:left w:val="nil"/>
              <w:bottom w:val="single" w:sz="4" w:space="0" w:color="auto"/>
              <w:right w:val="single" w:sz="4" w:space="0" w:color="auto"/>
            </w:tcBorders>
            <w:shd w:val="clear" w:color="auto" w:fill="auto"/>
            <w:noWrap/>
            <w:vAlign w:val="center"/>
            <w:hideMark/>
          </w:tcPr>
          <w:p w14:paraId="188AA3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9A3CF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136</w:t>
            </w:r>
          </w:p>
        </w:tc>
        <w:tc>
          <w:tcPr>
            <w:tcW w:w="748" w:type="pct"/>
            <w:tcBorders>
              <w:top w:val="nil"/>
              <w:left w:val="nil"/>
              <w:bottom w:val="single" w:sz="4" w:space="0" w:color="auto"/>
              <w:right w:val="single" w:sz="4" w:space="0" w:color="auto"/>
            </w:tcBorders>
            <w:shd w:val="clear" w:color="auto" w:fill="auto"/>
            <w:noWrap/>
            <w:vAlign w:val="center"/>
            <w:hideMark/>
          </w:tcPr>
          <w:p w14:paraId="3C4B9C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3BBE3A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0BCAAB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7934C2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780389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CF93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859A0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17652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5964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77A51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A84F2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3F0157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C36D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325</w:t>
            </w:r>
          </w:p>
        </w:tc>
        <w:tc>
          <w:tcPr>
            <w:tcW w:w="425" w:type="pct"/>
            <w:tcBorders>
              <w:top w:val="nil"/>
              <w:left w:val="nil"/>
              <w:bottom w:val="single" w:sz="4" w:space="0" w:color="auto"/>
              <w:right w:val="single" w:sz="4" w:space="0" w:color="auto"/>
            </w:tcBorders>
            <w:shd w:val="clear" w:color="auto" w:fill="auto"/>
            <w:noWrap/>
            <w:vAlign w:val="center"/>
            <w:hideMark/>
          </w:tcPr>
          <w:p w14:paraId="21562E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2477B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137</w:t>
            </w:r>
          </w:p>
        </w:tc>
        <w:tc>
          <w:tcPr>
            <w:tcW w:w="748" w:type="pct"/>
            <w:tcBorders>
              <w:top w:val="nil"/>
              <w:left w:val="nil"/>
              <w:bottom w:val="single" w:sz="4" w:space="0" w:color="auto"/>
              <w:right w:val="single" w:sz="4" w:space="0" w:color="auto"/>
            </w:tcBorders>
            <w:shd w:val="clear" w:color="auto" w:fill="auto"/>
            <w:noWrap/>
            <w:vAlign w:val="center"/>
            <w:hideMark/>
          </w:tcPr>
          <w:p w14:paraId="0B627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5AE1A3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1D4D75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FB096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748B85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94D0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310ED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B7686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0C16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372" w:type="pct"/>
            <w:tcBorders>
              <w:top w:val="nil"/>
              <w:left w:val="nil"/>
              <w:bottom w:val="single" w:sz="4" w:space="0" w:color="auto"/>
              <w:right w:val="single" w:sz="4" w:space="0" w:color="auto"/>
            </w:tcBorders>
            <w:shd w:val="clear" w:color="auto" w:fill="auto"/>
            <w:noWrap/>
            <w:vAlign w:val="center"/>
            <w:hideMark/>
          </w:tcPr>
          <w:p w14:paraId="33BEE8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DF1E5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3B63E4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C74D8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326</w:t>
            </w:r>
          </w:p>
        </w:tc>
        <w:tc>
          <w:tcPr>
            <w:tcW w:w="425" w:type="pct"/>
            <w:tcBorders>
              <w:top w:val="nil"/>
              <w:left w:val="nil"/>
              <w:bottom w:val="single" w:sz="4" w:space="0" w:color="auto"/>
              <w:right w:val="single" w:sz="4" w:space="0" w:color="auto"/>
            </w:tcBorders>
            <w:shd w:val="clear" w:color="auto" w:fill="auto"/>
            <w:noWrap/>
            <w:vAlign w:val="center"/>
            <w:hideMark/>
          </w:tcPr>
          <w:p w14:paraId="1994A9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731DE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138</w:t>
            </w:r>
          </w:p>
        </w:tc>
        <w:tc>
          <w:tcPr>
            <w:tcW w:w="748" w:type="pct"/>
            <w:tcBorders>
              <w:top w:val="nil"/>
              <w:left w:val="nil"/>
              <w:bottom w:val="single" w:sz="4" w:space="0" w:color="auto"/>
              <w:right w:val="single" w:sz="4" w:space="0" w:color="auto"/>
            </w:tcBorders>
            <w:shd w:val="clear" w:color="auto" w:fill="auto"/>
            <w:noWrap/>
            <w:vAlign w:val="center"/>
            <w:hideMark/>
          </w:tcPr>
          <w:p w14:paraId="4F2FCC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77B8B1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037DEB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10CA92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4662F9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0070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1EC9C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489B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7D74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372" w:type="pct"/>
            <w:tcBorders>
              <w:top w:val="nil"/>
              <w:left w:val="nil"/>
              <w:bottom w:val="single" w:sz="4" w:space="0" w:color="auto"/>
              <w:right w:val="single" w:sz="4" w:space="0" w:color="auto"/>
            </w:tcBorders>
            <w:shd w:val="clear" w:color="auto" w:fill="auto"/>
            <w:noWrap/>
            <w:vAlign w:val="center"/>
            <w:hideMark/>
          </w:tcPr>
          <w:p w14:paraId="18DC45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5720E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25A52E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180FE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327</w:t>
            </w:r>
          </w:p>
        </w:tc>
        <w:tc>
          <w:tcPr>
            <w:tcW w:w="425" w:type="pct"/>
            <w:tcBorders>
              <w:top w:val="nil"/>
              <w:left w:val="nil"/>
              <w:bottom w:val="single" w:sz="4" w:space="0" w:color="auto"/>
              <w:right w:val="single" w:sz="4" w:space="0" w:color="auto"/>
            </w:tcBorders>
            <w:shd w:val="clear" w:color="auto" w:fill="auto"/>
            <w:noWrap/>
            <w:vAlign w:val="center"/>
            <w:hideMark/>
          </w:tcPr>
          <w:p w14:paraId="5CBE5D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E24EC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139</w:t>
            </w:r>
          </w:p>
        </w:tc>
        <w:tc>
          <w:tcPr>
            <w:tcW w:w="748" w:type="pct"/>
            <w:tcBorders>
              <w:top w:val="nil"/>
              <w:left w:val="nil"/>
              <w:bottom w:val="single" w:sz="4" w:space="0" w:color="auto"/>
              <w:right w:val="single" w:sz="4" w:space="0" w:color="auto"/>
            </w:tcBorders>
            <w:shd w:val="clear" w:color="auto" w:fill="auto"/>
            <w:noWrap/>
            <w:vAlign w:val="center"/>
            <w:hideMark/>
          </w:tcPr>
          <w:p w14:paraId="39905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713248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31089B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239C9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6DE23A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AF3F7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C63C1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9F40B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25B3D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372" w:type="pct"/>
            <w:tcBorders>
              <w:top w:val="nil"/>
              <w:left w:val="nil"/>
              <w:bottom w:val="single" w:sz="4" w:space="0" w:color="auto"/>
              <w:right w:val="single" w:sz="4" w:space="0" w:color="auto"/>
            </w:tcBorders>
            <w:shd w:val="clear" w:color="auto" w:fill="auto"/>
            <w:noWrap/>
            <w:vAlign w:val="center"/>
            <w:hideMark/>
          </w:tcPr>
          <w:p w14:paraId="614DEC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5845F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A9334C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2BD9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328</w:t>
            </w:r>
          </w:p>
        </w:tc>
        <w:tc>
          <w:tcPr>
            <w:tcW w:w="425" w:type="pct"/>
            <w:tcBorders>
              <w:top w:val="nil"/>
              <w:left w:val="nil"/>
              <w:bottom w:val="single" w:sz="4" w:space="0" w:color="auto"/>
              <w:right w:val="single" w:sz="4" w:space="0" w:color="auto"/>
            </w:tcBorders>
            <w:shd w:val="clear" w:color="auto" w:fill="auto"/>
            <w:noWrap/>
            <w:vAlign w:val="center"/>
            <w:hideMark/>
          </w:tcPr>
          <w:p w14:paraId="1334FB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2B0F3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140</w:t>
            </w:r>
          </w:p>
        </w:tc>
        <w:tc>
          <w:tcPr>
            <w:tcW w:w="748" w:type="pct"/>
            <w:tcBorders>
              <w:top w:val="nil"/>
              <w:left w:val="nil"/>
              <w:bottom w:val="single" w:sz="4" w:space="0" w:color="auto"/>
              <w:right w:val="single" w:sz="4" w:space="0" w:color="auto"/>
            </w:tcBorders>
            <w:shd w:val="clear" w:color="auto" w:fill="auto"/>
            <w:noWrap/>
            <w:vAlign w:val="center"/>
            <w:hideMark/>
          </w:tcPr>
          <w:p w14:paraId="0973ED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3F7D71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4A763C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5004C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6777E8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E320F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17810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626B9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6B33F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372" w:type="pct"/>
            <w:tcBorders>
              <w:top w:val="nil"/>
              <w:left w:val="nil"/>
              <w:bottom w:val="single" w:sz="4" w:space="0" w:color="auto"/>
              <w:right w:val="single" w:sz="4" w:space="0" w:color="auto"/>
            </w:tcBorders>
            <w:shd w:val="clear" w:color="auto" w:fill="auto"/>
            <w:noWrap/>
            <w:vAlign w:val="center"/>
            <w:hideMark/>
          </w:tcPr>
          <w:p w14:paraId="458F2A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0655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28D9C6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C5D1C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329</w:t>
            </w:r>
          </w:p>
        </w:tc>
        <w:tc>
          <w:tcPr>
            <w:tcW w:w="425" w:type="pct"/>
            <w:tcBorders>
              <w:top w:val="nil"/>
              <w:left w:val="nil"/>
              <w:bottom w:val="single" w:sz="4" w:space="0" w:color="auto"/>
              <w:right w:val="single" w:sz="4" w:space="0" w:color="auto"/>
            </w:tcBorders>
            <w:shd w:val="clear" w:color="auto" w:fill="auto"/>
            <w:noWrap/>
            <w:vAlign w:val="center"/>
            <w:hideMark/>
          </w:tcPr>
          <w:p w14:paraId="0B25A7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E8F36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141</w:t>
            </w:r>
          </w:p>
        </w:tc>
        <w:tc>
          <w:tcPr>
            <w:tcW w:w="748" w:type="pct"/>
            <w:tcBorders>
              <w:top w:val="nil"/>
              <w:left w:val="nil"/>
              <w:bottom w:val="single" w:sz="4" w:space="0" w:color="auto"/>
              <w:right w:val="single" w:sz="4" w:space="0" w:color="auto"/>
            </w:tcBorders>
            <w:shd w:val="clear" w:color="auto" w:fill="auto"/>
            <w:noWrap/>
            <w:vAlign w:val="center"/>
            <w:hideMark/>
          </w:tcPr>
          <w:p w14:paraId="1724A8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746EC0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57CAEB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1EC79D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6AF43E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71766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7B96D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FB9F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6733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372" w:type="pct"/>
            <w:tcBorders>
              <w:top w:val="nil"/>
              <w:left w:val="nil"/>
              <w:bottom w:val="single" w:sz="4" w:space="0" w:color="auto"/>
              <w:right w:val="single" w:sz="4" w:space="0" w:color="auto"/>
            </w:tcBorders>
            <w:shd w:val="clear" w:color="auto" w:fill="auto"/>
            <w:noWrap/>
            <w:vAlign w:val="center"/>
            <w:hideMark/>
          </w:tcPr>
          <w:p w14:paraId="5B326B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85CFE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4D7CF9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DB66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330</w:t>
            </w:r>
          </w:p>
        </w:tc>
        <w:tc>
          <w:tcPr>
            <w:tcW w:w="425" w:type="pct"/>
            <w:tcBorders>
              <w:top w:val="nil"/>
              <w:left w:val="nil"/>
              <w:bottom w:val="single" w:sz="4" w:space="0" w:color="auto"/>
              <w:right w:val="single" w:sz="4" w:space="0" w:color="auto"/>
            </w:tcBorders>
            <w:shd w:val="clear" w:color="auto" w:fill="auto"/>
            <w:noWrap/>
            <w:vAlign w:val="center"/>
            <w:hideMark/>
          </w:tcPr>
          <w:p w14:paraId="0AB3E5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27E47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142</w:t>
            </w:r>
          </w:p>
        </w:tc>
        <w:tc>
          <w:tcPr>
            <w:tcW w:w="748" w:type="pct"/>
            <w:tcBorders>
              <w:top w:val="nil"/>
              <w:left w:val="nil"/>
              <w:bottom w:val="single" w:sz="4" w:space="0" w:color="auto"/>
              <w:right w:val="single" w:sz="4" w:space="0" w:color="auto"/>
            </w:tcBorders>
            <w:shd w:val="clear" w:color="auto" w:fill="auto"/>
            <w:noWrap/>
            <w:vAlign w:val="center"/>
            <w:hideMark/>
          </w:tcPr>
          <w:p w14:paraId="3176DD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381E9B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094ED3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302495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06803D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C64C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26706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6462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73068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714E9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85876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9385B0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644D8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331</w:t>
            </w:r>
          </w:p>
        </w:tc>
        <w:tc>
          <w:tcPr>
            <w:tcW w:w="425" w:type="pct"/>
            <w:tcBorders>
              <w:top w:val="nil"/>
              <w:left w:val="nil"/>
              <w:bottom w:val="single" w:sz="4" w:space="0" w:color="auto"/>
              <w:right w:val="single" w:sz="4" w:space="0" w:color="auto"/>
            </w:tcBorders>
            <w:shd w:val="clear" w:color="auto" w:fill="auto"/>
            <w:noWrap/>
            <w:vAlign w:val="center"/>
            <w:hideMark/>
          </w:tcPr>
          <w:p w14:paraId="5A4412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09266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143</w:t>
            </w:r>
          </w:p>
        </w:tc>
        <w:tc>
          <w:tcPr>
            <w:tcW w:w="748" w:type="pct"/>
            <w:tcBorders>
              <w:top w:val="nil"/>
              <w:left w:val="nil"/>
              <w:bottom w:val="single" w:sz="4" w:space="0" w:color="auto"/>
              <w:right w:val="single" w:sz="4" w:space="0" w:color="auto"/>
            </w:tcBorders>
            <w:shd w:val="clear" w:color="auto" w:fill="auto"/>
            <w:noWrap/>
            <w:vAlign w:val="center"/>
            <w:hideMark/>
          </w:tcPr>
          <w:p w14:paraId="0B83F9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6117D2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69FE5E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5E80C3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0CE128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4C9B1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8BD42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FB1AB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018A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C27B1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9D2DB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5E78BB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2082B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332</w:t>
            </w:r>
          </w:p>
        </w:tc>
        <w:tc>
          <w:tcPr>
            <w:tcW w:w="425" w:type="pct"/>
            <w:tcBorders>
              <w:top w:val="nil"/>
              <w:left w:val="nil"/>
              <w:bottom w:val="single" w:sz="4" w:space="0" w:color="auto"/>
              <w:right w:val="single" w:sz="4" w:space="0" w:color="auto"/>
            </w:tcBorders>
            <w:shd w:val="clear" w:color="auto" w:fill="auto"/>
            <w:noWrap/>
            <w:vAlign w:val="center"/>
            <w:hideMark/>
          </w:tcPr>
          <w:p w14:paraId="2E8BDD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46CCB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144</w:t>
            </w:r>
          </w:p>
        </w:tc>
        <w:tc>
          <w:tcPr>
            <w:tcW w:w="748" w:type="pct"/>
            <w:tcBorders>
              <w:top w:val="nil"/>
              <w:left w:val="nil"/>
              <w:bottom w:val="single" w:sz="4" w:space="0" w:color="auto"/>
              <w:right w:val="single" w:sz="4" w:space="0" w:color="auto"/>
            </w:tcBorders>
            <w:shd w:val="clear" w:color="auto" w:fill="auto"/>
            <w:noWrap/>
            <w:vAlign w:val="center"/>
            <w:hideMark/>
          </w:tcPr>
          <w:p w14:paraId="368A75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4</w:t>
            </w:r>
          </w:p>
        </w:tc>
        <w:tc>
          <w:tcPr>
            <w:tcW w:w="381" w:type="pct"/>
            <w:tcBorders>
              <w:top w:val="nil"/>
              <w:left w:val="nil"/>
              <w:bottom w:val="single" w:sz="4" w:space="0" w:color="auto"/>
              <w:right w:val="single" w:sz="4" w:space="0" w:color="auto"/>
            </w:tcBorders>
            <w:shd w:val="clear" w:color="auto" w:fill="auto"/>
            <w:noWrap/>
            <w:vAlign w:val="center"/>
            <w:hideMark/>
          </w:tcPr>
          <w:p w14:paraId="78C9B1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2-1903</w:t>
            </w:r>
          </w:p>
        </w:tc>
        <w:tc>
          <w:tcPr>
            <w:tcW w:w="340" w:type="pct"/>
            <w:tcBorders>
              <w:top w:val="nil"/>
              <w:left w:val="nil"/>
              <w:bottom w:val="single" w:sz="4" w:space="0" w:color="auto"/>
              <w:right w:val="single" w:sz="4" w:space="0" w:color="auto"/>
            </w:tcBorders>
            <w:shd w:val="clear" w:color="auto" w:fill="auto"/>
            <w:noWrap/>
            <w:vAlign w:val="center"/>
            <w:hideMark/>
          </w:tcPr>
          <w:p w14:paraId="6CB894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92445783</w:t>
            </w:r>
          </w:p>
        </w:tc>
        <w:tc>
          <w:tcPr>
            <w:tcW w:w="457" w:type="pct"/>
            <w:tcBorders>
              <w:top w:val="nil"/>
              <w:left w:val="nil"/>
              <w:bottom w:val="single" w:sz="4" w:space="0" w:color="auto"/>
              <w:right w:val="single" w:sz="4" w:space="0" w:color="auto"/>
            </w:tcBorders>
            <w:shd w:val="clear" w:color="auto" w:fill="auto"/>
            <w:noWrap/>
            <w:vAlign w:val="center"/>
            <w:hideMark/>
          </w:tcPr>
          <w:p w14:paraId="001AFF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590543540200324453</w:t>
            </w:r>
          </w:p>
        </w:tc>
        <w:tc>
          <w:tcPr>
            <w:tcW w:w="234" w:type="pct"/>
            <w:tcBorders>
              <w:top w:val="nil"/>
              <w:left w:val="nil"/>
              <w:bottom w:val="single" w:sz="4" w:space="0" w:color="auto"/>
              <w:right w:val="single" w:sz="4" w:space="0" w:color="auto"/>
            </w:tcBorders>
            <w:shd w:val="clear" w:color="auto" w:fill="auto"/>
            <w:noWrap/>
            <w:vAlign w:val="center"/>
            <w:hideMark/>
          </w:tcPr>
          <w:p w14:paraId="26CDDB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25FC6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F49CF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B99C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4C4DE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F8853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BF80B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3F616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E779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333</w:t>
            </w:r>
          </w:p>
        </w:tc>
        <w:tc>
          <w:tcPr>
            <w:tcW w:w="425" w:type="pct"/>
            <w:tcBorders>
              <w:top w:val="nil"/>
              <w:left w:val="nil"/>
              <w:bottom w:val="single" w:sz="4" w:space="0" w:color="auto"/>
              <w:right w:val="single" w:sz="4" w:space="0" w:color="auto"/>
            </w:tcBorders>
            <w:shd w:val="clear" w:color="auto" w:fill="auto"/>
            <w:noWrap/>
            <w:vAlign w:val="center"/>
            <w:hideMark/>
          </w:tcPr>
          <w:p w14:paraId="311E4F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2EF59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145</w:t>
            </w:r>
          </w:p>
        </w:tc>
        <w:tc>
          <w:tcPr>
            <w:tcW w:w="748" w:type="pct"/>
            <w:tcBorders>
              <w:top w:val="nil"/>
              <w:left w:val="nil"/>
              <w:bottom w:val="single" w:sz="4" w:space="0" w:color="auto"/>
              <w:right w:val="single" w:sz="4" w:space="0" w:color="auto"/>
            </w:tcBorders>
            <w:shd w:val="clear" w:color="auto" w:fill="auto"/>
            <w:noWrap/>
            <w:vAlign w:val="center"/>
            <w:hideMark/>
          </w:tcPr>
          <w:p w14:paraId="634787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Lipa</w:t>
            </w:r>
          </w:p>
        </w:tc>
        <w:tc>
          <w:tcPr>
            <w:tcW w:w="381" w:type="pct"/>
            <w:tcBorders>
              <w:top w:val="nil"/>
              <w:left w:val="nil"/>
              <w:bottom w:val="single" w:sz="4" w:space="0" w:color="auto"/>
              <w:right w:val="single" w:sz="4" w:space="0" w:color="auto"/>
            </w:tcBorders>
            <w:shd w:val="clear" w:color="auto" w:fill="auto"/>
            <w:noWrap/>
            <w:vAlign w:val="center"/>
            <w:hideMark/>
          </w:tcPr>
          <w:p w14:paraId="4A38CE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0054ED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92445794</w:t>
            </w:r>
          </w:p>
        </w:tc>
        <w:tc>
          <w:tcPr>
            <w:tcW w:w="457" w:type="pct"/>
            <w:tcBorders>
              <w:top w:val="nil"/>
              <w:left w:val="nil"/>
              <w:bottom w:val="single" w:sz="4" w:space="0" w:color="auto"/>
              <w:right w:val="single" w:sz="4" w:space="0" w:color="auto"/>
            </w:tcBorders>
            <w:shd w:val="clear" w:color="auto" w:fill="auto"/>
            <w:noWrap/>
            <w:vAlign w:val="center"/>
            <w:hideMark/>
          </w:tcPr>
          <w:p w14:paraId="5538FA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590543540200012978</w:t>
            </w:r>
          </w:p>
        </w:tc>
        <w:tc>
          <w:tcPr>
            <w:tcW w:w="234" w:type="pct"/>
            <w:tcBorders>
              <w:top w:val="nil"/>
              <w:left w:val="nil"/>
              <w:bottom w:val="single" w:sz="4" w:space="0" w:color="auto"/>
              <w:right w:val="single" w:sz="4" w:space="0" w:color="auto"/>
            </w:tcBorders>
            <w:shd w:val="clear" w:color="auto" w:fill="auto"/>
            <w:noWrap/>
            <w:vAlign w:val="center"/>
            <w:hideMark/>
          </w:tcPr>
          <w:p w14:paraId="05DE04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1610A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2D738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597A3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63D6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42279A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466AE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CDB1E6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8938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334</w:t>
            </w:r>
          </w:p>
        </w:tc>
        <w:tc>
          <w:tcPr>
            <w:tcW w:w="425" w:type="pct"/>
            <w:tcBorders>
              <w:top w:val="nil"/>
              <w:left w:val="nil"/>
              <w:bottom w:val="single" w:sz="4" w:space="0" w:color="auto"/>
              <w:right w:val="single" w:sz="4" w:space="0" w:color="auto"/>
            </w:tcBorders>
            <w:shd w:val="clear" w:color="auto" w:fill="auto"/>
            <w:noWrap/>
            <w:vAlign w:val="center"/>
            <w:hideMark/>
          </w:tcPr>
          <w:p w14:paraId="1F46F0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F7930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146</w:t>
            </w:r>
          </w:p>
        </w:tc>
        <w:tc>
          <w:tcPr>
            <w:tcW w:w="748" w:type="pct"/>
            <w:tcBorders>
              <w:top w:val="nil"/>
              <w:left w:val="nil"/>
              <w:bottom w:val="single" w:sz="4" w:space="0" w:color="auto"/>
              <w:right w:val="single" w:sz="4" w:space="0" w:color="auto"/>
            </w:tcBorders>
            <w:shd w:val="clear" w:color="auto" w:fill="auto"/>
            <w:noWrap/>
            <w:vAlign w:val="center"/>
            <w:hideMark/>
          </w:tcPr>
          <w:p w14:paraId="6748D6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Lipa</w:t>
            </w:r>
          </w:p>
        </w:tc>
        <w:tc>
          <w:tcPr>
            <w:tcW w:w="381" w:type="pct"/>
            <w:tcBorders>
              <w:top w:val="nil"/>
              <w:left w:val="nil"/>
              <w:bottom w:val="single" w:sz="4" w:space="0" w:color="auto"/>
              <w:right w:val="single" w:sz="4" w:space="0" w:color="auto"/>
            </w:tcBorders>
            <w:shd w:val="clear" w:color="auto" w:fill="auto"/>
            <w:noWrap/>
            <w:vAlign w:val="center"/>
            <w:hideMark/>
          </w:tcPr>
          <w:p w14:paraId="706B5C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61C1EE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92445794</w:t>
            </w:r>
          </w:p>
        </w:tc>
        <w:tc>
          <w:tcPr>
            <w:tcW w:w="457" w:type="pct"/>
            <w:tcBorders>
              <w:top w:val="nil"/>
              <w:left w:val="nil"/>
              <w:bottom w:val="single" w:sz="4" w:space="0" w:color="auto"/>
              <w:right w:val="single" w:sz="4" w:space="0" w:color="auto"/>
            </w:tcBorders>
            <w:shd w:val="clear" w:color="auto" w:fill="auto"/>
            <w:noWrap/>
            <w:vAlign w:val="center"/>
            <w:hideMark/>
          </w:tcPr>
          <w:p w14:paraId="67F560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590543540200012978</w:t>
            </w:r>
          </w:p>
        </w:tc>
        <w:tc>
          <w:tcPr>
            <w:tcW w:w="234" w:type="pct"/>
            <w:tcBorders>
              <w:top w:val="nil"/>
              <w:left w:val="nil"/>
              <w:bottom w:val="single" w:sz="4" w:space="0" w:color="auto"/>
              <w:right w:val="single" w:sz="4" w:space="0" w:color="auto"/>
            </w:tcBorders>
            <w:shd w:val="clear" w:color="auto" w:fill="auto"/>
            <w:noWrap/>
            <w:vAlign w:val="center"/>
            <w:hideMark/>
          </w:tcPr>
          <w:p w14:paraId="4B8EEA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4C003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5519E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72C57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B17E3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5E772D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D27D9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8E1FF3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2A57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335</w:t>
            </w:r>
          </w:p>
        </w:tc>
        <w:tc>
          <w:tcPr>
            <w:tcW w:w="425" w:type="pct"/>
            <w:tcBorders>
              <w:top w:val="nil"/>
              <w:left w:val="nil"/>
              <w:bottom w:val="single" w:sz="4" w:space="0" w:color="auto"/>
              <w:right w:val="single" w:sz="4" w:space="0" w:color="auto"/>
            </w:tcBorders>
            <w:shd w:val="clear" w:color="auto" w:fill="auto"/>
            <w:noWrap/>
            <w:vAlign w:val="center"/>
            <w:hideMark/>
          </w:tcPr>
          <w:p w14:paraId="7C6E43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D0FEA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147</w:t>
            </w:r>
          </w:p>
        </w:tc>
        <w:tc>
          <w:tcPr>
            <w:tcW w:w="748" w:type="pct"/>
            <w:tcBorders>
              <w:top w:val="nil"/>
              <w:left w:val="nil"/>
              <w:bottom w:val="single" w:sz="4" w:space="0" w:color="auto"/>
              <w:right w:val="single" w:sz="4" w:space="0" w:color="auto"/>
            </w:tcBorders>
            <w:shd w:val="clear" w:color="auto" w:fill="auto"/>
            <w:noWrap/>
            <w:vAlign w:val="center"/>
            <w:hideMark/>
          </w:tcPr>
          <w:p w14:paraId="56B245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Lipa</w:t>
            </w:r>
          </w:p>
        </w:tc>
        <w:tc>
          <w:tcPr>
            <w:tcW w:w="381" w:type="pct"/>
            <w:tcBorders>
              <w:top w:val="nil"/>
              <w:left w:val="nil"/>
              <w:bottom w:val="single" w:sz="4" w:space="0" w:color="auto"/>
              <w:right w:val="single" w:sz="4" w:space="0" w:color="auto"/>
            </w:tcBorders>
            <w:shd w:val="clear" w:color="auto" w:fill="auto"/>
            <w:noWrap/>
            <w:vAlign w:val="center"/>
            <w:hideMark/>
          </w:tcPr>
          <w:p w14:paraId="100FED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4E2932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92445794</w:t>
            </w:r>
          </w:p>
        </w:tc>
        <w:tc>
          <w:tcPr>
            <w:tcW w:w="457" w:type="pct"/>
            <w:tcBorders>
              <w:top w:val="nil"/>
              <w:left w:val="nil"/>
              <w:bottom w:val="single" w:sz="4" w:space="0" w:color="auto"/>
              <w:right w:val="single" w:sz="4" w:space="0" w:color="auto"/>
            </w:tcBorders>
            <w:shd w:val="clear" w:color="auto" w:fill="auto"/>
            <w:noWrap/>
            <w:vAlign w:val="center"/>
            <w:hideMark/>
          </w:tcPr>
          <w:p w14:paraId="1D8968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590543540200012978</w:t>
            </w:r>
          </w:p>
        </w:tc>
        <w:tc>
          <w:tcPr>
            <w:tcW w:w="234" w:type="pct"/>
            <w:tcBorders>
              <w:top w:val="nil"/>
              <w:left w:val="nil"/>
              <w:bottom w:val="single" w:sz="4" w:space="0" w:color="auto"/>
              <w:right w:val="single" w:sz="4" w:space="0" w:color="auto"/>
            </w:tcBorders>
            <w:shd w:val="clear" w:color="auto" w:fill="auto"/>
            <w:noWrap/>
            <w:vAlign w:val="center"/>
            <w:hideMark/>
          </w:tcPr>
          <w:p w14:paraId="3B8DAB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5055F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A1D0F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F50D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05B8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397F31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FA2F0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96BB8E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09D9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336</w:t>
            </w:r>
          </w:p>
        </w:tc>
        <w:tc>
          <w:tcPr>
            <w:tcW w:w="425" w:type="pct"/>
            <w:tcBorders>
              <w:top w:val="nil"/>
              <w:left w:val="nil"/>
              <w:bottom w:val="single" w:sz="4" w:space="0" w:color="auto"/>
              <w:right w:val="single" w:sz="4" w:space="0" w:color="auto"/>
            </w:tcBorders>
            <w:shd w:val="clear" w:color="auto" w:fill="auto"/>
            <w:noWrap/>
            <w:vAlign w:val="center"/>
            <w:hideMark/>
          </w:tcPr>
          <w:p w14:paraId="51EF6C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931AB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148</w:t>
            </w:r>
          </w:p>
        </w:tc>
        <w:tc>
          <w:tcPr>
            <w:tcW w:w="748" w:type="pct"/>
            <w:tcBorders>
              <w:top w:val="nil"/>
              <w:left w:val="nil"/>
              <w:bottom w:val="single" w:sz="4" w:space="0" w:color="auto"/>
              <w:right w:val="single" w:sz="4" w:space="0" w:color="auto"/>
            </w:tcBorders>
            <w:shd w:val="clear" w:color="auto" w:fill="auto"/>
            <w:noWrap/>
            <w:vAlign w:val="center"/>
            <w:hideMark/>
          </w:tcPr>
          <w:p w14:paraId="318239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Lipa</w:t>
            </w:r>
          </w:p>
        </w:tc>
        <w:tc>
          <w:tcPr>
            <w:tcW w:w="381" w:type="pct"/>
            <w:tcBorders>
              <w:top w:val="nil"/>
              <w:left w:val="nil"/>
              <w:bottom w:val="single" w:sz="4" w:space="0" w:color="auto"/>
              <w:right w:val="single" w:sz="4" w:space="0" w:color="auto"/>
            </w:tcBorders>
            <w:shd w:val="clear" w:color="auto" w:fill="auto"/>
            <w:noWrap/>
            <w:vAlign w:val="center"/>
            <w:hideMark/>
          </w:tcPr>
          <w:p w14:paraId="6BF3C2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017F97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92445794</w:t>
            </w:r>
          </w:p>
        </w:tc>
        <w:tc>
          <w:tcPr>
            <w:tcW w:w="457" w:type="pct"/>
            <w:tcBorders>
              <w:top w:val="nil"/>
              <w:left w:val="nil"/>
              <w:bottom w:val="single" w:sz="4" w:space="0" w:color="auto"/>
              <w:right w:val="single" w:sz="4" w:space="0" w:color="auto"/>
            </w:tcBorders>
            <w:shd w:val="clear" w:color="auto" w:fill="auto"/>
            <w:noWrap/>
            <w:vAlign w:val="center"/>
            <w:hideMark/>
          </w:tcPr>
          <w:p w14:paraId="16DB36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590543540200012978</w:t>
            </w:r>
          </w:p>
        </w:tc>
        <w:tc>
          <w:tcPr>
            <w:tcW w:w="234" w:type="pct"/>
            <w:tcBorders>
              <w:top w:val="nil"/>
              <w:left w:val="nil"/>
              <w:bottom w:val="single" w:sz="4" w:space="0" w:color="auto"/>
              <w:right w:val="single" w:sz="4" w:space="0" w:color="auto"/>
            </w:tcBorders>
            <w:shd w:val="clear" w:color="auto" w:fill="auto"/>
            <w:noWrap/>
            <w:vAlign w:val="center"/>
            <w:hideMark/>
          </w:tcPr>
          <w:p w14:paraId="72B40C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47B0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93B05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8433A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6322C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DEC6A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1CE7B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CE6536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4A11E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337</w:t>
            </w:r>
          </w:p>
        </w:tc>
        <w:tc>
          <w:tcPr>
            <w:tcW w:w="425" w:type="pct"/>
            <w:tcBorders>
              <w:top w:val="nil"/>
              <w:left w:val="nil"/>
              <w:bottom w:val="single" w:sz="4" w:space="0" w:color="auto"/>
              <w:right w:val="single" w:sz="4" w:space="0" w:color="auto"/>
            </w:tcBorders>
            <w:shd w:val="clear" w:color="auto" w:fill="auto"/>
            <w:noWrap/>
            <w:vAlign w:val="center"/>
            <w:hideMark/>
          </w:tcPr>
          <w:p w14:paraId="241FEC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7AFED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149</w:t>
            </w:r>
          </w:p>
        </w:tc>
        <w:tc>
          <w:tcPr>
            <w:tcW w:w="748" w:type="pct"/>
            <w:tcBorders>
              <w:top w:val="nil"/>
              <w:left w:val="nil"/>
              <w:bottom w:val="single" w:sz="4" w:space="0" w:color="auto"/>
              <w:right w:val="single" w:sz="4" w:space="0" w:color="auto"/>
            </w:tcBorders>
            <w:shd w:val="clear" w:color="auto" w:fill="auto"/>
            <w:noWrap/>
            <w:vAlign w:val="center"/>
            <w:hideMark/>
          </w:tcPr>
          <w:p w14:paraId="33423F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0F81E8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05B988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39ABB9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0BFE89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EDF46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69AA7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60EA0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A1D46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101A9A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7B8F0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3F0317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B1B0D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338</w:t>
            </w:r>
          </w:p>
        </w:tc>
        <w:tc>
          <w:tcPr>
            <w:tcW w:w="425" w:type="pct"/>
            <w:tcBorders>
              <w:top w:val="nil"/>
              <w:left w:val="nil"/>
              <w:bottom w:val="single" w:sz="4" w:space="0" w:color="auto"/>
              <w:right w:val="single" w:sz="4" w:space="0" w:color="auto"/>
            </w:tcBorders>
            <w:shd w:val="clear" w:color="auto" w:fill="auto"/>
            <w:noWrap/>
            <w:vAlign w:val="center"/>
            <w:hideMark/>
          </w:tcPr>
          <w:p w14:paraId="07D77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FF1FB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150</w:t>
            </w:r>
          </w:p>
        </w:tc>
        <w:tc>
          <w:tcPr>
            <w:tcW w:w="748" w:type="pct"/>
            <w:tcBorders>
              <w:top w:val="nil"/>
              <w:left w:val="nil"/>
              <w:bottom w:val="single" w:sz="4" w:space="0" w:color="auto"/>
              <w:right w:val="single" w:sz="4" w:space="0" w:color="auto"/>
            </w:tcBorders>
            <w:shd w:val="clear" w:color="auto" w:fill="auto"/>
            <w:noWrap/>
            <w:vAlign w:val="center"/>
            <w:hideMark/>
          </w:tcPr>
          <w:p w14:paraId="315235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39DD6A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7E4C33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4C58F9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0C6E25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A940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018C3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1895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7398E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061441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2326F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0014BD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0A7CB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339</w:t>
            </w:r>
          </w:p>
        </w:tc>
        <w:tc>
          <w:tcPr>
            <w:tcW w:w="425" w:type="pct"/>
            <w:tcBorders>
              <w:top w:val="nil"/>
              <w:left w:val="nil"/>
              <w:bottom w:val="single" w:sz="4" w:space="0" w:color="auto"/>
              <w:right w:val="single" w:sz="4" w:space="0" w:color="auto"/>
            </w:tcBorders>
            <w:shd w:val="clear" w:color="auto" w:fill="auto"/>
            <w:noWrap/>
            <w:vAlign w:val="center"/>
            <w:hideMark/>
          </w:tcPr>
          <w:p w14:paraId="20266D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D569E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151</w:t>
            </w:r>
          </w:p>
        </w:tc>
        <w:tc>
          <w:tcPr>
            <w:tcW w:w="748" w:type="pct"/>
            <w:tcBorders>
              <w:top w:val="nil"/>
              <w:left w:val="nil"/>
              <w:bottom w:val="single" w:sz="4" w:space="0" w:color="auto"/>
              <w:right w:val="single" w:sz="4" w:space="0" w:color="auto"/>
            </w:tcBorders>
            <w:shd w:val="clear" w:color="auto" w:fill="auto"/>
            <w:noWrap/>
            <w:vAlign w:val="center"/>
            <w:hideMark/>
          </w:tcPr>
          <w:p w14:paraId="7EFE72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027C3A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72D36C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33EF02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7339CD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B7E1D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04B67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7DB9F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8DC5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2CDCB6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A4F51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8E8A2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CC807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340</w:t>
            </w:r>
          </w:p>
        </w:tc>
        <w:tc>
          <w:tcPr>
            <w:tcW w:w="425" w:type="pct"/>
            <w:tcBorders>
              <w:top w:val="nil"/>
              <w:left w:val="nil"/>
              <w:bottom w:val="single" w:sz="4" w:space="0" w:color="auto"/>
              <w:right w:val="single" w:sz="4" w:space="0" w:color="auto"/>
            </w:tcBorders>
            <w:shd w:val="clear" w:color="auto" w:fill="auto"/>
            <w:noWrap/>
            <w:vAlign w:val="center"/>
            <w:hideMark/>
          </w:tcPr>
          <w:p w14:paraId="70D36A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9AB62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152</w:t>
            </w:r>
          </w:p>
        </w:tc>
        <w:tc>
          <w:tcPr>
            <w:tcW w:w="748" w:type="pct"/>
            <w:tcBorders>
              <w:top w:val="nil"/>
              <w:left w:val="nil"/>
              <w:bottom w:val="single" w:sz="4" w:space="0" w:color="auto"/>
              <w:right w:val="single" w:sz="4" w:space="0" w:color="auto"/>
            </w:tcBorders>
            <w:shd w:val="clear" w:color="auto" w:fill="auto"/>
            <w:noWrap/>
            <w:vAlign w:val="center"/>
            <w:hideMark/>
          </w:tcPr>
          <w:p w14:paraId="3EF00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1A6301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632D8E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65CFC2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6E5B1F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8D4A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06744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4AB74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08E21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7B3B4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42821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ADDE6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155DD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341</w:t>
            </w:r>
          </w:p>
        </w:tc>
        <w:tc>
          <w:tcPr>
            <w:tcW w:w="425" w:type="pct"/>
            <w:tcBorders>
              <w:top w:val="nil"/>
              <w:left w:val="nil"/>
              <w:bottom w:val="single" w:sz="4" w:space="0" w:color="auto"/>
              <w:right w:val="single" w:sz="4" w:space="0" w:color="auto"/>
            </w:tcBorders>
            <w:shd w:val="clear" w:color="auto" w:fill="auto"/>
            <w:noWrap/>
            <w:vAlign w:val="center"/>
            <w:hideMark/>
          </w:tcPr>
          <w:p w14:paraId="66194C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38ACC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153</w:t>
            </w:r>
          </w:p>
        </w:tc>
        <w:tc>
          <w:tcPr>
            <w:tcW w:w="748" w:type="pct"/>
            <w:tcBorders>
              <w:top w:val="nil"/>
              <w:left w:val="nil"/>
              <w:bottom w:val="single" w:sz="4" w:space="0" w:color="auto"/>
              <w:right w:val="single" w:sz="4" w:space="0" w:color="auto"/>
            </w:tcBorders>
            <w:shd w:val="clear" w:color="auto" w:fill="auto"/>
            <w:noWrap/>
            <w:vAlign w:val="center"/>
            <w:hideMark/>
          </w:tcPr>
          <w:p w14:paraId="2ECF94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6C72AF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06C752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27C25F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66E88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9EBB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4819C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B6195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AED8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53BA7F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4B062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165E57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3A7E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342</w:t>
            </w:r>
          </w:p>
        </w:tc>
        <w:tc>
          <w:tcPr>
            <w:tcW w:w="425" w:type="pct"/>
            <w:tcBorders>
              <w:top w:val="nil"/>
              <w:left w:val="nil"/>
              <w:bottom w:val="single" w:sz="4" w:space="0" w:color="auto"/>
              <w:right w:val="single" w:sz="4" w:space="0" w:color="auto"/>
            </w:tcBorders>
            <w:shd w:val="clear" w:color="auto" w:fill="auto"/>
            <w:noWrap/>
            <w:vAlign w:val="center"/>
            <w:hideMark/>
          </w:tcPr>
          <w:p w14:paraId="5925D0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AC35B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154</w:t>
            </w:r>
          </w:p>
        </w:tc>
        <w:tc>
          <w:tcPr>
            <w:tcW w:w="748" w:type="pct"/>
            <w:tcBorders>
              <w:top w:val="nil"/>
              <w:left w:val="nil"/>
              <w:bottom w:val="single" w:sz="4" w:space="0" w:color="auto"/>
              <w:right w:val="single" w:sz="4" w:space="0" w:color="auto"/>
            </w:tcBorders>
            <w:shd w:val="clear" w:color="auto" w:fill="auto"/>
            <w:noWrap/>
            <w:vAlign w:val="center"/>
            <w:hideMark/>
          </w:tcPr>
          <w:p w14:paraId="53A7C6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667E17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0E590B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0908F0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370C7E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5D4A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6F035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42B9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2C925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09A850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91EE5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5035D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D21FD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343</w:t>
            </w:r>
          </w:p>
        </w:tc>
        <w:tc>
          <w:tcPr>
            <w:tcW w:w="425" w:type="pct"/>
            <w:tcBorders>
              <w:top w:val="nil"/>
              <w:left w:val="nil"/>
              <w:bottom w:val="single" w:sz="4" w:space="0" w:color="auto"/>
              <w:right w:val="single" w:sz="4" w:space="0" w:color="auto"/>
            </w:tcBorders>
            <w:shd w:val="clear" w:color="auto" w:fill="auto"/>
            <w:noWrap/>
            <w:vAlign w:val="center"/>
            <w:hideMark/>
          </w:tcPr>
          <w:p w14:paraId="2BFA58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E13A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155</w:t>
            </w:r>
          </w:p>
        </w:tc>
        <w:tc>
          <w:tcPr>
            <w:tcW w:w="748" w:type="pct"/>
            <w:tcBorders>
              <w:top w:val="nil"/>
              <w:left w:val="nil"/>
              <w:bottom w:val="single" w:sz="4" w:space="0" w:color="auto"/>
              <w:right w:val="single" w:sz="4" w:space="0" w:color="auto"/>
            </w:tcBorders>
            <w:shd w:val="clear" w:color="auto" w:fill="auto"/>
            <w:noWrap/>
            <w:vAlign w:val="center"/>
            <w:hideMark/>
          </w:tcPr>
          <w:p w14:paraId="12F9BF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123392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5F8510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0EDD95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65C551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CC6C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66A9A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B234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99850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7347FD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BD211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82458E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32E6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344</w:t>
            </w:r>
          </w:p>
        </w:tc>
        <w:tc>
          <w:tcPr>
            <w:tcW w:w="425" w:type="pct"/>
            <w:tcBorders>
              <w:top w:val="nil"/>
              <w:left w:val="nil"/>
              <w:bottom w:val="single" w:sz="4" w:space="0" w:color="auto"/>
              <w:right w:val="single" w:sz="4" w:space="0" w:color="auto"/>
            </w:tcBorders>
            <w:shd w:val="clear" w:color="auto" w:fill="auto"/>
            <w:noWrap/>
            <w:vAlign w:val="center"/>
            <w:hideMark/>
          </w:tcPr>
          <w:p w14:paraId="04BA0D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0B199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156</w:t>
            </w:r>
          </w:p>
        </w:tc>
        <w:tc>
          <w:tcPr>
            <w:tcW w:w="748" w:type="pct"/>
            <w:tcBorders>
              <w:top w:val="nil"/>
              <w:left w:val="nil"/>
              <w:bottom w:val="single" w:sz="4" w:space="0" w:color="auto"/>
              <w:right w:val="single" w:sz="4" w:space="0" w:color="auto"/>
            </w:tcBorders>
            <w:shd w:val="clear" w:color="auto" w:fill="auto"/>
            <w:noWrap/>
            <w:vAlign w:val="center"/>
            <w:hideMark/>
          </w:tcPr>
          <w:p w14:paraId="6868AC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12A6A0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1D6AED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2A21BB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6B21AF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657AC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C715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2A141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F4A08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262BB9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667D3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46496E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57244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345</w:t>
            </w:r>
          </w:p>
        </w:tc>
        <w:tc>
          <w:tcPr>
            <w:tcW w:w="425" w:type="pct"/>
            <w:tcBorders>
              <w:top w:val="nil"/>
              <w:left w:val="nil"/>
              <w:bottom w:val="single" w:sz="4" w:space="0" w:color="auto"/>
              <w:right w:val="single" w:sz="4" w:space="0" w:color="auto"/>
            </w:tcBorders>
            <w:shd w:val="clear" w:color="auto" w:fill="auto"/>
            <w:noWrap/>
            <w:vAlign w:val="center"/>
            <w:hideMark/>
          </w:tcPr>
          <w:p w14:paraId="3BC5FB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5411E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157</w:t>
            </w:r>
          </w:p>
        </w:tc>
        <w:tc>
          <w:tcPr>
            <w:tcW w:w="748" w:type="pct"/>
            <w:tcBorders>
              <w:top w:val="nil"/>
              <w:left w:val="nil"/>
              <w:bottom w:val="single" w:sz="4" w:space="0" w:color="auto"/>
              <w:right w:val="single" w:sz="4" w:space="0" w:color="auto"/>
            </w:tcBorders>
            <w:shd w:val="clear" w:color="auto" w:fill="auto"/>
            <w:noWrap/>
            <w:vAlign w:val="center"/>
            <w:hideMark/>
          </w:tcPr>
          <w:p w14:paraId="1E39F1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1</w:t>
            </w:r>
          </w:p>
        </w:tc>
        <w:tc>
          <w:tcPr>
            <w:tcW w:w="381" w:type="pct"/>
            <w:tcBorders>
              <w:top w:val="nil"/>
              <w:left w:val="nil"/>
              <w:bottom w:val="single" w:sz="4" w:space="0" w:color="auto"/>
              <w:right w:val="single" w:sz="4" w:space="0" w:color="auto"/>
            </w:tcBorders>
            <w:shd w:val="clear" w:color="auto" w:fill="auto"/>
            <w:noWrap/>
            <w:vAlign w:val="center"/>
            <w:hideMark/>
          </w:tcPr>
          <w:p w14:paraId="2FECDF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2-0862</w:t>
            </w:r>
          </w:p>
        </w:tc>
        <w:tc>
          <w:tcPr>
            <w:tcW w:w="340" w:type="pct"/>
            <w:tcBorders>
              <w:top w:val="nil"/>
              <w:left w:val="nil"/>
              <w:bottom w:val="single" w:sz="4" w:space="0" w:color="auto"/>
              <w:right w:val="single" w:sz="4" w:space="0" w:color="auto"/>
            </w:tcBorders>
            <w:shd w:val="clear" w:color="auto" w:fill="auto"/>
            <w:noWrap/>
            <w:vAlign w:val="center"/>
            <w:hideMark/>
          </w:tcPr>
          <w:p w14:paraId="2D5216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92445803</w:t>
            </w:r>
          </w:p>
        </w:tc>
        <w:tc>
          <w:tcPr>
            <w:tcW w:w="457" w:type="pct"/>
            <w:tcBorders>
              <w:top w:val="nil"/>
              <w:left w:val="nil"/>
              <w:bottom w:val="single" w:sz="4" w:space="0" w:color="auto"/>
              <w:right w:val="single" w:sz="4" w:space="0" w:color="auto"/>
            </w:tcBorders>
            <w:shd w:val="clear" w:color="auto" w:fill="auto"/>
            <w:noWrap/>
            <w:vAlign w:val="center"/>
            <w:hideMark/>
          </w:tcPr>
          <w:p w14:paraId="4145A9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590543540200256006</w:t>
            </w:r>
          </w:p>
        </w:tc>
        <w:tc>
          <w:tcPr>
            <w:tcW w:w="234" w:type="pct"/>
            <w:tcBorders>
              <w:top w:val="nil"/>
              <w:left w:val="nil"/>
              <w:bottom w:val="single" w:sz="4" w:space="0" w:color="auto"/>
              <w:right w:val="single" w:sz="4" w:space="0" w:color="auto"/>
            </w:tcBorders>
            <w:shd w:val="clear" w:color="auto" w:fill="auto"/>
            <w:noWrap/>
            <w:vAlign w:val="center"/>
            <w:hideMark/>
          </w:tcPr>
          <w:p w14:paraId="28940B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7C20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EE825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AF408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0658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372" w:type="pct"/>
            <w:tcBorders>
              <w:top w:val="nil"/>
              <w:left w:val="nil"/>
              <w:bottom w:val="single" w:sz="4" w:space="0" w:color="auto"/>
              <w:right w:val="single" w:sz="4" w:space="0" w:color="auto"/>
            </w:tcBorders>
            <w:shd w:val="clear" w:color="auto" w:fill="auto"/>
            <w:noWrap/>
            <w:vAlign w:val="center"/>
            <w:hideMark/>
          </w:tcPr>
          <w:p w14:paraId="618073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7DE40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617F71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FEC6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346</w:t>
            </w:r>
          </w:p>
        </w:tc>
        <w:tc>
          <w:tcPr>
            <w:tcW w:w="425" w:type="pct"/>
            <w:tcBorders>
              <w:top w:val="nil"/>
              <w:left w:val="nil"/>
              <w:bottom w:val="single" w:sz="4" w:space="0" w:color="auto"/>
              <w:right w:val="single" w:sz="4" w:space="0" w:color="auto"/>
            </w:tcBorders>
            <w:shd w:val="clear" w:color="auto" w:fill="auto"/>
            <w:noWrap/>
            <w:vAlign w:val="center"/>
            <w:hideMark/>
          </w:tcPr>
          <w:p w14:paraId="0617FC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141F3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158</w:t>
            </w:r>
          </w:p>
        </w:tc>
        <w:tc>
          <w:tcPr>
            <w:tcW w:w="748" w:type="pct"/>
            <w:tcBorders>
              <w:top w:val="nil"/>
              <w:left w:val="nil"/>
              <w:bottom w:val="single" w:sz="4" w:space="0" w:color="auto"/>
              <w:right w:val="single" w:sz="4" w:space="0" w:color="auto"/>
            </w:tcBorders>
            <w:shd w:val="clear" w:color="auto" w:fill="auto"/>
            <w:noWrap/>
            <w:vAlign w:val="center"/>
            <w:hideMark/>
          </w:tcPr>
          <w:p w14:paraId="3A220D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477480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5B7F98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491456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2C5371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846A7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99F61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27992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CF736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23034C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0916D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0B745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06F80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347</w:t>
            </w:r>
          </w:p>
        </w:tc>
        <w:tc>
          <w:tcPr>
            <w:tcW w:w="425" w:type="pct"/>
            <w:tcBorders>
              <w:top w:val="nil"/>
              <w:left w:val="nil"/>
              <w:bottom w:val="single" w:sz="4" w:space="0" w:color="auto"/>
              <w:right w:val="single" w:sz="4" w:space="0" w:color="auto"/>
            </w:tcBorders>
            <w:shd w:val="clear" w:color="auto" w:fill="auto"/>
            <w:noWrap/>
            <w:vAlign w:val="center"/>
            <w:hideMark/>
          </w:tcPr>
          <w:p w14:paraId="20A769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17B9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159</w:t>
            </w:r>
          </w:p>
        </w:tc>
        <w:tc>
          <w:tcPr>
            <w:tcW w:w="748" w:type="pct"/>
            <w:tcBorders>
              <w:top w:val="nil"/>
              <w:left w:val="nil"/>
              <w:bottom w:val="single" w:sz="4" w:space="0" w:color="auto"/>
              <w:right w:val="single" w:sz="4" w:space="0" w:color="auto"/>
            </w:tcBorders>
            <w:shd w:val="clear" w:color="auto" w:fill="auto"/>
            <w:noWrap/>
            <w:vAlign w:val="center"/>
            <w:hideMark/>
          </w:tcPr>
          <w:p w14:paraId="0E6548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5E9205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22EFFD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6BE216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5B8626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48D91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60926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81AB5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A5EB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2F37FC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1D75C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8B55AB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87A6A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348</w:t>
            </w:r>
          </w:p>
        </w:tc>
        <w:tc>
          <w:tcPr>
            <w:tcW w:w="425" w:type="pct"/>
            <w:tcBorders>
              <w:top w:val="nil"/>
              <w:left w:val="nil"/>
              <w:bottom w:val="single" w:sz="4" w:space="0" w:color="auto"/>
              <w:right w:val="single" w:sz="4" w:space="0" w:color="auto"/>
            </w:tcBorders>
            <w:shd w:val="clear" w:color="auto" w:fill="auto"/>
            <w:noWrap/>
            <w:vAlign w:val="center"/>
            <w:hideMark/>
          </w:tcPr>
          <w:p w14:paraId="3B4DA1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C312A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160</w:t>
            </w:r>
          </w:p>
        </w:tc>
        <w:tc>
          <w:tcPr>
            <w:tcW w:w="748" w:type="pct"/>
            <w:tcBorders>
              <w:top w:val="nil"/>
              <w:left w:val="nil"/>
              <w:bottom w:val="single" w:sz="4" w:space="0" w:color="auto"/>
              <w:right w:val="single" w:sz="4" w:space="0" w:color="auto"/>
            </w:tcBorders>
            <w:shd w:val="clear" w:color="auto" w:fill="auto"/>
            <w:noWrap/>
            <w:vAlign w:val="center"/>
            <w:hideMark/>
          </w:tcPr>
          <w:p w14:paraId="753E77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788013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648B82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57235E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02EF5B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3A4AE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FD906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3DF67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C829D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79E976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C7FAA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0AF5D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065D2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349</w:t>
            </w:r>
          </w:p>
        </w:tc>
        <w:tc>
          <w:tcPr>
            <w:tcW w:w="425" w:type="pct"/>
            <w:tcBorders>
              <w:top w:val="nil"/>
              <w:left w:val="nil"/>
              <w:bottom w:val="single" w:sz="4" w:space="0" w:color="auto"/>
              <w:right w:val="single" w:sz="4" w:space="0" w:color="auto"/>
            </w:tcBorders>
            <w:shd w:val="clear" w:color="auto" w:fill="auto"/>
            <w:noWrap/>
            <w:vAlign w:val="center"/>
            <w:hideMark/>
          </w:tcPr>
          <w:p w14:paraId="5D59D3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A26A7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161</w:t>
            </w:r>
          </w:p>
        </w:tc>
        <w:tc>
          <w:tcPr>
            <w:tcW w:w="748" w:type="pct"/>
            <w:tcBorders>
              <w:top w:val="nil"/>
              <w:left w:val="nil"/>
              <w:bottom w:val="single" w:sz="4" w:space="0" w:color="auto"/>
              <w:right w:val="single" w:sz="4" w:space="0" w:color="auto"/>
            </w:tcBorders>
            <w:shd w:val="clear" w:color="auto" w:fill="auto"/>
            <w:noWrap/>
            <w:vAlign w:val="center"/>
            <w:hideMark/>
          </w:tcPr>
          <w:p w14:paraId="1800DE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746121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4D5611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79EE82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4E0530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817CA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3CC21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92805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5507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1C1FCB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ABC90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46A5A8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28600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350</w:t>
            </w:r>
          </w:p>
        </w:tc>
        <w:tc>
          <w:tcPr>
            <w:tcW w:w="425" w:type="pct"/>
            <w:tcBorders>
              <w:top w:val="nil"/>
              <w:left w:val="nil"/>
              <w:bottom w:val="single" w:sz="4" w:space="0" w:color="auto"/>
              <w:right w:val="single" w:sz="4" w:space="0" w:color="auto"/>
            </w:tcBorders>
            <w:shd w:val="clear" w:color="auto" w:fill="auto"/>
            <w:noWrap/>
            <w:vAlign w:val="center"/>
            <w:hideMark/>
          </w:tcPr>
          <w:p w14:paraId="49DCDE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95A67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162</w:t>
            </w:r>
          </w:p>
        </w:tc>
        <w:tc>
          <w:tcPr>
            <w:tcW w:w="748" w:type="pct"/>
            <w:tcBorders>
              <w:top w:val="nil"/>
              <w:left w:val="nil"/>
              <w:bottom w:val="single" w:sz="4" w:space="0" w:color="auto"/>
              <w:right w:val="single" w:sz="4" w:space="0" w:color="auto"/>
            </w:tcBorders>
            <w:shd w:val="clear" w:color="auto" w:fill="auto"/>
            <w:noWrap/>
            <w:vAlign w:val="center"/>
            <w:hideMark/>
          </w:tcPr>
          <w:p w14:paraId="5C3729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4B3E64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339C3A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0B809C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60069E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90689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ACFC64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FF5FB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AC578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7,3</w:t>
            </w:r>
          </w:p>
        </w:tc>
        <w:tc>
          <w:tcPr>
            <w:tcW w:w="372" w:type="pct"/>
            <w:tcBorders>
              <w:top w:val="nil"/>
              <w:left w:val="nil"/>
              <w:bottom w:val="single" w:sz="4" w:space="0" w:color="auto"/>
              <w:right w:val="single" w:sz="4" w:space="0" w:color="auto"/>
            </w:tcBorders>
            <w:shd w:val="clear" w:color="auto" w:fill="auto"/>
            <w:noWrap/>
            <w:vAlign w:val="center"/>
            <w:hideMark/>
          </w:tcPr>
          <w:p w14:paraId="04B5B0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93DD6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1148E5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F2085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351</w:t>
            </w:r>
          </w:p>
        </w:tc>
        <w:tc>
          <w:tcPr>
            <w:tcW w:w="425" w:type="pct"/>
            <w:tcBorders>
              <w:top w:val="nil"/>
              <w:left w:val="nil"/>
              <w:bottom w:val="single" w:sz="4" w:space="0" w:color="auto"/>
              <w:right w:val="single" w:sz="4" w:space="0" w:color="auto"/>
            </w:tcBorders>
            <w:shd w:val="clear" w:color="auto" w:fill="auto"/>
            <w:noWrap/>
            <w:vAlign w:val="center"/>
            <w:hideMark/>
          </w:tcPr>
          <w:p w14:paraId="7DB414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083AB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163</w:t>
            </w:r>
          </w:p>
        </w:tc>
        <w:tc>
          <w:tcPr>
            <w:tcW w:w="748" w:type="pct"/>
            <w:tcBorders>
              <w:top w:val="nil"/>
              <w:left w:val="nil"/>
              <w:bottom w:val="single" w:sz="4" w:space="0" w:color="auto"/>
              <w:right w:val="single" w:sz="4" w:space="0" w:color="auto"/>
            </w:tcBorders>
            <w:shd w:val="clear" w:color="auto" w:fill="auto"/>
            <w:noWrap/>
            <w:vAlign w:val="center"/>
            <w:hideMark/>
          </w:tcPr>
          <w:p w14:paraId="566852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7B2B64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4ABCE9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4C5239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098722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4F23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71BAB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B7D3E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EDE2F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1CC5F9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F0E1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9A7A71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CA61B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352</w:t>
            </w:r>
          </w:p>
        </w:tc>
        <w:tc>
          <w:tcPr>
            <w:tcW w:w="425" w:type="pct"/>
            <w:tcBorders>
              <w:top w:val="nil"/>
              <w:left w:val="nil"/>
              <w:bottom w:val="single" w:sz="4" w:space="0" w:color="auto"/>
              <w:right w:val="single" w:sz="4" w:space="0" w:color="auto"/>
            </w:tcBorders>
            <w:shd w:val="clear" w:color="auto" w:fill="auto"/>
            <w:noWrap/>
            <w:vAlign w:val="center"/>
            <w:hideMark/>
          </w:tcPr>
          <w:p w14:paraId="1B6C05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A08B1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164</w:t>
            </w:r>
          </w:p>
        </w:tc>
        <w:tc>
          <w:tcPr>
            <w:tcW w:w="748" w:type="pct"/>
            <w:tcBorders>
              <w:top w:val="nil"/>
              <w:left w:val="nil"/>
              <w:bottom w:val="single" w:sz="4" w:space="0" w:color="auto"/>
              <w:right w:val="single" w:sz="4" w:space="0" w:color="auto"/>
            </w:tcBorders>
            <w:shd w:val="clear" w:color="auto" w:fill="auto"/>
            <w:noWrap/>
            <w:vAlign w:val="center"/>
            <w:hideMark/>
          </w:tcPr>
          <w:p w14:paraId="5A8BC0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3E60D1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23411B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13CE51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6D2101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4F74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141FB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B547B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1B1B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61F65A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307B4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DD8DDC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C244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353</w:t>
            </w:r>
          </w:p>
        </w:tc>
        <w:tc>
          <w:tcPr>
            <w:tcW w:w="425" w:type="pct"/>
            <w:tcBorders>
              <w:top w:val="nil"/>
              <w:left w:val="nil"/>
              <w:bottom w:val="single" w:sz="4" w:space="0" w:color="auto"/>
              <w:right w:val="single" w:sz="4" w:space="0" w:color="auto"/>
            </w:tcBorders>
            <w:shd w:val="clear" w:color="auto" w:fill="auto"/>
            <w:noWrap/>
            <w:vAlign w:val="center"/>
            <w:hideMark/>
          </w:tcPr>
          <w:p w14:paraId="6AC2E5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1F52E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165</w:t>
            </w:r>
          </w:p>
        </w:tc>
        <w:tc>
          <w:tcPr>
            <w:tcW w:w="748" w:type="pct"/>
            <w:tcBorders>
              <w:top w:val="nil"/>
              <w:left w:val="nil"/>
              <w:bottom w:val="single" w:sz="4" w:space="0" w:color="auto"/>
              <w:right w:val="single" w:sz="4" w:space="0" w:color="auto"/>
            </w:tcBorders>
            <w:shd w:val="clear" w:color="auto" w:fill="auto"/>
            <w:noWrap/>
            <w:vAlign w:val="center"/>
            <w:hideMark/>
          </w:tcPr>
          <w:p w14:paraId="460A80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1BE5EB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5E7D75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0DFF2B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1123F4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B6318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3BC9D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5EAE7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FC63F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536D84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B8023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CEC19A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3C204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354</w:t>
            </w:r>
          </w:p>
        </w:tc>
        <w:tc>
          <w:tcPr>
            <w:tcW w:w="425" w:type="pct"/>
            <w:tcBorders>
              <w:top w:val="nil"/>
              <w:left w:val="nil"/>
              <w:bottom w:val="single" w:sz="4" w:space="0" w:color="auto"/>
              <w:right w:val="single" w:sz="4" w:space="0" w:color="auto"/>
            </w:tcBorders>
            <w:shd w:val="clear" w:color="auto" w:fill="auto"/>
            <w:noWrap/>
            <w:vAlign w:val="center"/>
            <w:hideMark/>
          </w:tcPr>
          <w:p w14:paraId="353FD6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D07D5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166</w:t>
            </w:r>
          </w:p>
        </w:tc>
        <w:tc>
          <w:tcPr>
            <w:tcW w:w="748" w:type="pct"/>
            <w:tcBorders>
              <w:top w:val="nil"/>
              <w:left w:val="nil"/>
              <w:bottom w:val="single" w:sz="4" w:space="0" w:color="auto"/>
              <w:right w:val="single" w:sz="4" w:space="0" w:color="auto"/>
            </w:tcBorders>
            <w:shd w:val="clear" w:color="auto" w:fill="auto"/>
            <w:noWrap/>
            <w:vAlign w:val="center"/>
            <w:hideMark/>
          </w:tcPr>
          <w:p w14:paraId="60A8FE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4E33ED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39333F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7E16F5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51D222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58B02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D992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5E258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770F5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138B38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F0F66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A80D75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A175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355</w:t>
            </w:r>
          </w:p>
        </w:tc>
        <w:tc>
          <w:tcPr>
            <w:tcW w:w="425" w:type="pct"/>
            <w:tcBorders>
              <w:top w:val="nil"/>
              <w:left w:val="nil"/>
              <w:bottom w:val="single" w:sz="4" w:space="0" w:color="auto"/>
              <w:right w:val="single" w:sz="4" w:space="0" w:color="auto"/>
            </w:tcBorders>
            <w:shd w:val="clear" w:color="auto" w:fill="auto"/>
            <w:noWrap/>
            <w:vAlign w:val="center"/>
            <w:hideMark/>
          </w:tcPr>
          <w:p w14:paraId="253350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C9ED8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167</w:t>
            </w:r>
          </w:p>
        </w:tc>
        <w:tc>
          <w:tcPr>
            <w:tcW w:w="748" w:type="pct"/>
            <w:tcBorders>
              <w:top w:val="nil"/>
              <w:left w:val="nil"/>
              <w:bottom w:val="single" w:sz="4" w:space="0" w:color="auto"/>
              <w:right w:val="single" w:sz="4" w:space="0" w:color="auto"/>
            </w:tcBorders>
            <w:shd w:val="clear" w:color="auto" w:fill="auto"/>
            <w:noWrap/>
            <w:vAlign w:val="center"/>
            <w:hideMark/>
          </w:tcPr>
          <w:p w14:paraId="34EA42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1A052A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534C69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35686A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01CB88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83A86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8549F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1790D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C0EAD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372" w:type="pct"/>
            <w:tcBorders>
              <w:top w:val="nil"/>
              <w:left w:val="nil"/>
              <w:bottom w:val="single" w:sz="4" w:space="0" w:color="auto"/>
              <w:right w:val="single" w:sz="4" w:space="0" w:color="auto"/>
            </w:tcBorders>
            <w:shd w:val="clear" w:color="auto" w:fill="auto"/>
            <w:noWrap/>
            <w:vAlign w:val="center"/>
            <w:hideMark/>
          </w:tcPr>
          <w:p w14:paraId="5A35C4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C75E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DB799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BD247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356</w:t>
            </w:r>
          </w:p>
        </w:tc>
        <w:tc>
          <w:tcPr>
            <w:tcW w:w="425" w:type="pct"/>
            <w:tcBorders>
              <w:top w:val="nil"/>
              <w:left w:val="nil"/>
              <w:bottom w:val="single" w:sz="4" w:space="0" w:color="auto"/>
              <w:right w:val="single" w:sz="4" w:space="0" w:color="auto"/>
            </w:tcBorders>
            <w:shd w:val="clear" w:color="auto" w:fill="auto"/>
            <w:noWrap/>
            <w:vAlign w:val="center"/>
            <w:hideMark/>
          </w:tcPr>
          <w:p w14:paraId="1D0AEF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47845F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168</w:t>
            </w:r>
          </w:p>
        </w:tc>
        <w:tc>
          <w:tcPr>
            <w:tcW w:w="748" w:type="pct"/>
            <w:tcBorders>
              <w:top w:val="nil"/>
              <w:left w:val="nil"/>
              <w:bottom w:val="single" w:sz="4" w:space="0" w:color="auto"/>
              <w:right w:val="single" w:sz="4" w:space="0" w:color="auto"/>
            </w:tcBorders>
            <w:shd w:val="clear" w:color="auto" w:fill="auto"/>
            <w:noWrap/>
            <w:vAlign w:val="center"/>
            <w:hideMark/>
          </w:tcPr>
          <w:p w14:paraId="3C5F69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335851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5E2ECB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443E97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305325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E049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7653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15781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512DE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FE76A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FAB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D5C16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AD4A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357</w:t>
            </w:r>
          </w:p>
        </w:tc>
        <w:tc>
          <w:tcPr>
            <w:tcW w:w="425" w:type="pct"/>
            <w:tcBorders>
              <w:top w:val="nil"/>
              <w:left w:val="nil"/>
              <w:bottom w:val="single" w:sz="4" w:space="0" w:color="auto"/>
              <w:right w:val="single" w:sz="4" w:space="0" w:color="auto"/>
            </w:tcBorders>
            <w:shd w:val="clear" w:color="auto" w:fill="auto"/>
            <w:noWrap/>
            <w:vAlign w:val="center"/>
            <w:hideMark/>
          </w:tcPr>
          <w:p w14:paraId="7A8778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A213E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169</w:t>
            </w:r>
          </w:p>
        </w:tc>
        <w:tc>
          <w:tcPr>
            <w:tcW w:w="748" w:type="pct"/>
            <w:tcBorders>
              <w:top w:val="nil"/>
              <w:left w:val="nil"/>
              <w:bottom w:val="single" w:sz="4" w:space="0" w:color="auto"/>
              <w:right w:val="single" w:sz="4" w:space="0" w:color="auto"/>
            </w:tcBorders>
            <w:shd w:val="clear" w:color="auto" w:fill="auto"/>
            <w:noWrap/>
            <w:vAlign w:val="center"/>
            <w:hideMark/>
          </w:tcPr>
          <w:p w14:paraId="286405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5</w:t>
            </w:r>
          </w:p>
        </w:tc>
        <w:tc>
          <w:tcPr>
            <w:tcW w:w="381" w:type="pct"/>
            <w:tcBorders>
              <w:top w:val="nil"/>
              <w:left w:val="nil"/>
              <w:bottom w:val="single" w:sz="4" w:space="0" w:color="auto"/>
              <w:right w:val="single" w:sz="4" w:space="0" w:color="auto"/>
            </w:tcBorders>
            <w:shd w:val="clear" w:color="auto" w:fill="auto"/>
            <w:noWrap/>
            <w:vAlign w:val="center"/>
            <w:hideMark/>
          </w:tcPr>
          <w:p w14:paraId="2039CA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2-1904</w:t>
            </w:r>
          </w:p>
        </w:tc>
        <w:tc>
          <w:tcPr>
            <w:tcW w:w="340" w:type="pct"/>
            <w:tcBorders>
              <w:top w:val="nil"/>
              <w:left w:val="nil"/>
              <w:bottom w:val="single" w:sz="4" w:space="0" w:color="auto"/>
              <w:right w:val="single" w:sz="4" w:space="0" w:color="auto"/>
            </w:tcBorders>
            <w:shd w:val="clear" w:color="auto" w:fill="auto"/>
            <w:noWrap/>
            <w:vAlign w:val="center"/>
            <w:hideMark/>
          </w:tcPr>
          <w:p w14:paraId="64244E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83567598</w:t>
            </w:r>
          </w:p>
        </w:tc>
        <w:tc>
          <w:tcPr>
            <w:tcW w:w="457" w:type="pct"/>
            <w:tcBorders>
              <w:top w:val="nil"/>
              <w:left w:val="nil"/>
              <w:bottom w:val="single" w:sz="4" w:space="0" w:color="auto"/>
              <w:right w:val="single" w:sz="4" w:space="0" w:color="auto"/>
            </w:tcBorders>
            <w:shd w:val="clear" w:color="auto" w:fill="auto"/>
            <w:noWrap/>
            <w:vAlign w:val="center"/>
            <w:hideMark/>
          </w:tcPr>
          <w:p w14:paraId="5FDD4B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590543540200028832</w:t>
            </w:r>
          </w:p>
        </w:tc>
        <w:tc>
          <w:tcPr>
            <w:tcW w:w="234" w:type="pct"/>
            <w:tcBorders>
              <w:top w:val="nil"/>
              <w:left w:val="nil"/>
              <w:bottom w:val="single" w:sz="4" w:space="0" w:color="auto"/>
              <w:right w:val="single" w:sz="4" w:space="0" w:color="auto"/>
            </w:tcBorders>
            <w:shd w:val="clear" w:color="auto" w:fill="auto"/>
            <w:noWrap/>
            <w:vAlign w:val="center"/>
            <w:hideMark/>
          </w:tcPr>
          <w:p w14:paraId="4796D7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0D50B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81AD5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889F1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F1589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84ED5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355DB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C77C06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668E0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358</w:t>
            </w:r>
          </w:p>
        </w:tc>
        <w:tc>
          <w:tcPr>
            <w:tcW w:w="425" w:type="pct"/>
            <w:tcBorders>
              <w:top w:val="nil"/>
              <w:left w:val="nil"/>
              <w:bottom w:val="single" w:sz="4" w:space="0" w:color="auto"/>
              <w:right w:val="single" w:sz="4" w:space="0" w:color="auto"/>
            </w:tcBorders>
            <w:shd w:val="clear" w:color="auto" w:fill="auto"/>
            <w:noWrap/>
            <w:vAlign w:val="center"/>
            <w:hideMark/>
          </w:tcPr>
          <w:p w14:paraId="406B6B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3FD08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170</w:t>
            </w:r>
          </w:p>
        </w:tc>
        <w:tc>
          <w:tcPr>
            <w:tcW w:w="748" w:type="pct"/>
            <w:tcBorders>
              <w:top w:val="nil"/>
              <w:left w:val="nil"/>
              <w:bottom w:val="single" w:sz="4" w:space="0" w:color="auto"/>
              <w:right w:val="single" w:sz="4" w:space="0" w:color="auto"/>
            </w:tcBorders>
            <w:shd w:val="clear" w:color="auto" w:fill="auto"/>
            <w:noWrap/>
            <w:vAlign w:val="center"/>
            <w:hideMark/>
          </w:tcPr>
          <w:p w14:paraId="4D3369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486FC2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027FFC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0312BD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00E9E2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AF95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5F82A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C93B6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9DB24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670BE2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E0AB9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19CA95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91DA9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359</w:t>
            </w:r>
          </w:p>
        </w:tc>
        <w:tc>
          <w:tcPr>
            <w:tcW w:w="425" w:type="pct"/>
            <w:tcBorders>
              <w:top w:val="nil"/>
              <w:left w:val="nil"/>
              <w:bottom w:val="single" w:sz="4" w:space="0" w:color="auto"/>
              <w:right w:val="single" w:sz="4" w:space="0" w:color="auto"/>
            </w:tcBorders>
            <w:shd w:val="clear" w:color="auto" w:fill="auto"/>
            <w:noWrap/>
            <w:vAlign w:val="center"/>
            <w:hideMark/>
          </w:tcPr>
          <w:p w14:paraId="31FAA6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7C4E5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171</w:t>
            </w:r>
          </w:p>
        </w:tc>
        <w:tc>
          <w:tcPr>
            <w:tcW w:w="748" w:type="pct"/>
            <w:tcBorders>
              <w:top w:val="nil"/>
              <w:left w:val="nil"/>
              <w:bottom w:val="single" w:sz="4" w:space="0" w:color="auto"/>
              <w:right w:val="single" w:sz="4" w:space="0" w:color="auto"/>
            </w:tcBorders>
            <w:shd w:val="clear" w:color="auto" w:fill="auto"/>
            <w:noWrap/>
            <w:vAlign w:val="center"/>
            <w:hideMark/>
          </w:tcPr>
          <w:p w14:paraId="57B5CB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744916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32F0C5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59C559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03177B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6E672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1CABA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95B2B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98F08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F462F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AA7D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F53B8B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219E1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360</w:t>
            </w:r>
          </w:p>
        </w:tc>
        <w:tc>
          <w:tcPr>
            <w:tcW w:w="425" w:type="pct"/>
            <w:tcBorders>
              <w:top w:val="nil"/>
              <w:left w:val="nil"/>
              <w:bottom w:val="single" w:sz="4" w:space="0" w:color="auto"/>
              <w:right w:val="single" w:sz="4" w:space="0" w:color="auto"/>
            </w:tcBorders>
            <w:shd w:val="clear" w:color="auto" w:fill="auto"/>
            <w:noWrap/>
            <w:vAlign w:val="center"/>
            <w:hideMark/>
          </w:tcPr>
          <w:p w14:paraId="65EAC7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AE148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172</w:t>
            </w:r>
          </w:p>
        </w:tc>
        <w:tc>
          <w:tcPr>
            <w:tcW w:w="748" w:type="pct"/>
            <w:tcBorders>
              <w:top w:val="nil"/>
              <w:left w:val="nil"/>
              <w:bottom w:val="single" w:sz="4" w:space="0" w:color="auto"/>
              <w:right w:val="single" w:sz="4" w:space="0" w:color="auto"/>
            </w:tcBorders>
            <w:shd w:val="clear" w:color="auto" w:fill="auto"/>
            <w:noWrap/>
            <w:vAlign w:val="center"/>
            <w:hideMark/>
          </w:tcPr>
          <w:p w14:paraId="2FAD1F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1FAFEC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3B0DAC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16A805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46EBE1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301B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A8B6D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1EC6B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D1C4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3B7BAC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2A718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553E71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E326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361</w:t>
            </w:r>
          </w:p>
        </w:tc>
        <w:tc>
          <w:tcPr>
            <w:tcW w:w="425" w:type="pct"/>
            <w:tcBorders>
              <w:top w:val="nil"/>
              <w:left w:val="nil"/>
              <w:bottom w:val="single" w:sz="4" w:space="0" w:color="auto"/>
              <w:right w:val="single" w:sz="4" w:space="0" w:color="auto"/>
            </w:tcBorders>
            <w:shd w:val="clear" w:color="auto" w:fill="auto"/>
            <w:noWrap/>
            <w:vAlign w:val="center"/>
            <w:hideMark/>
          </w:tcPr>
          <w:p w14:paraId="5A383A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A1EE4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173</w:t>
            </w:r>
          </w:p>
        </w:tc>
        <w:tc>
          <w:tcPr>
            <w:tcW w:w="748" w:type="pct"/>
            <w:tcBorders>
              <w:top w:val="nil"/>
              <w:left w:val="nil"/>
              <w:bottom w:val="single" w:sz="4" w:space="0" w:color="auto"/>
              <w:right w:val="single" w:sz="4" w:space="0" w:color="auto"/>
            </w:tcBorders>
            <w:shd w:val="clear" w:color="auto" w:fill="auto"/>
            <w:noWrap/>
            <w:vAlign w:val="center"/>
            <w:hideMark/>
          </w:tcPr>
          <w:p w14:paraId="4E2CAC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22F360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6DCA35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0176BD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4361A9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4B19E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D0FD1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2E582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9CC68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1D993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EBA6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445B0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ED635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362</w:t>
            </w:r>
          </w:p>
        </w:tc>
        <w:tc>
          <w:tcPr>
            <w:tcW w:w="425" w:type="pct"/>
            <w:tcBorders>
              <w:top w:val="nil"/>
              <w:left w:val="nil"/>
              <w:bottom w:val="single" w:sz="4" w:space="0" w:color="auto"/>
              <w:right w:val="single" w:sz="4" w:space="0" w:color="auto"/>
            </w:tcBorders>
            <w:shd w:val="clear" w:color="auto" w:fill="auto"/>
            <w:noWrap/>
            <w:vAlign w:val="center"/>
            <w:hideMark/>
          </w:tcPr>
          <w:p w14:paraId="3AD513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B5F81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174</w:t>
            </w:r>
          </w:p>
        </w:tc>
        <w:tc>
          <w:tcPr>
            <w:tcW w:w="748" w:type="pct"/>
            <w:tcBorders>
              <w:top w:val="nil"/>
              <w:left w:val="nil"/>
              <w:bottom w:val="single" w:sz="4" w:space="0" w:color="auto"/>
              <w:right w:val="single" w:sz="4" w:space="0" w:color="auto"/>
            </w:tcBorders>
            <w:shd w:val="clear" w:color="auto" w:fill="auto"/>
            <w:noWrap/>
            <w:vAlign w:val="center"/>
            <w:hideMark/>
          </w:tcPr>
          <w:p w14:paraId="3A0450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52847D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3FD454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4FBD18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246811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76F14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B6A76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E541D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F11D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7BF32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3B2346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909264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06546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363</w:t>
            </w:r>
          </w:p>
        </w:tc>
        <w:tc>
          <w:tcPr>
            <w:tcW w:w="425" w:type="pct"/>
            <w:tcBorders>
              <w:top w:val="nil"/>
              <w:left w:val="nil"/>
              <w:bottom w:val="single" w:sz="4" w:space="0" w:color="auto"/>
              <w:right w:val="single" w:sz="4" w:space="0" w:color="auto"/>
            </w:tcBorders>
            <w:shd w:val="clear" w:color="auto" w:fill="auto"/>
            <w:noWrap/>
            <w:vAlign w:val="center"/>
            <w:hideMark/>
          </w:tcPr>
          <w:p w14:paraId="483E56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A9C0D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175</w:t>
            </w:r>
          </w:p>
        </w:tc>
        <w:tc>
          <w:tcPr>
            <w:tcW w:w="748" w:type="pct"/>
            <w:tcBorders>
              <w:top w:val="nil"/>
              <w:left w:val="nil"/>
              <w:bottom w:val="single" w:sz="4" w:space="0" w:color="auto"/>
              <w:right w:val="single" w:sz="4" w:space="0" w:color="auto"/>
            </w:tcBorders>
            <w:shd w:val="clear" w:color="auto" w:fill="auto"/>
            <w:noWrap/>
            <w:vAlign w:val="center"/>
            <w:hideMark/>
          </w:tcPr>
          <w:p w14:paraId="6FAE0F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Lipa</w:t>
            </w:r>
          </w:p>
        </w:tc>
        <w:tc>
          <w:tcPr>
            <w:tcW w:w="381" w:type="pct"/>
            <w:tcBorders>
              <w:top w:val="nil"/>
              <w:left w:val="nil"/>
              <w:bottom w:val="single" w:sz="4" w:space="0" w:color="auto"/>
              <w:right w:val="single" w:sz="4" w:space="0" w:color="auto"/>
            </w:tcBorders>
            <w:shd w:val="clear" w:color="auto" w:fill="auto"/>
            <w:noWrap/>
            <w:vAlign w:val="center"/>
            <w:hideMark/>
          </w:tcPr>
          <w:p w14:paraId="038D09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54A9FD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92445794</w:t>
            </w:r>
          </w:p>
        </w:tc>
        <w:tc>
          <w:tcPr>
            <w:tcW w:w="457" w:type="pct"/>
            <w:tcBorders>
              <w:top w:val="nil"/>
              <w:left w:val="nil"/>
              <w:bottom w:val="single" w:sz="4" w:space="0" w:color="auto"/>
              <w:right w:val="single" w:sz="4" w:space="0" w:color="auto"/>
            </w:tcBorders>
            <w:shd w:val="clear" w:color="auto" w:fill="auto"/>
            <w:noWrap/>
            <w:vAlign w:val="center"/>
            <w:hideMark/>
          </w:tcPr>
          <w:p w14:paraId="18812C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590543540200012978</w:t>
            </w:r>
          </w:p>
        </w:tc>
        <w:tc>
          <w:tcPr>
            <w:tcW w:w="234" w:type="pct"/>
            <w:tcBorders>
              <w:top w:val="nil"/>
              <w:left w:val="nil"/>
              <w:bottom w:val="single" w:sz="4" w:space="0" w:color="auto"/>
              <w:right w:val="single" w:sz="4" w:space="0" w:color="auto"/>
            </w:tcBorders>
            <w:shd w:val="clear" w:color="auto" w:fill="auto"/>
            <w:noWrap/>
            <w:vAlign w:val="center"/>
            <w:hideMark/>
          </w:tcPr>
          <w:p w14:paraId="2E8591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52AB9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315AF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EF1A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E724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2A6C1D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0BFCC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F8C8C9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F0F42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364</w:t>
            </w:r>
          </w:p>
        </w:tc>
        <w:tc>
          <w:tcPr>
            <w:tcW w:w="425" w:type="pct"/>
            <w:tcBorders>
              <w:top w:val="nil"/>
              <w:left w:val="nil"/>
              <w:bottom w:val="single" w:sz="4" w:space="0" w:color="auto"/>
              <w:right w:val="single" w:sz="4" w:space="0" w:color="auto"/>
            </w:tcBorders>
            <w:shd w:val="clear" w:color="auto" w:fill="auto"/>
            <w:noWrap/>
            <w:vAlign w:val="center"/>
            <w:hideMark/>
          </w:tcPr>
          <w:p w14:paraId="67696E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2AF65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176</w:t>
            </w:r>
          </w:p>
        </w:tc>
        <w:tc>
          <w:tcPr>
            <w:tcW w:w="748" w:type="pct"/>
            <w:tcBorders>
              <w:top w:val="nil"/>
              <w:left w:val="nil"/>
              <w:bottom w:val="single" w:sz="4" w:space="0" w:color="auto"/>
              <w:right w:val="single" w:sz="4" w:space="0" w:color="auto"/>
            </w:tcBorders>
            <w:shd w:val="clear" w:color="auto" w:fill="auto"/>
            <w:noWrap/>
            <w:vAlign w:val="center"/>
            <w:hideMark/>
          </w:tcPr>
          <w:p w14:paraId="2DD000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1FBE0F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5976CC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3D8387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79E7B4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90C48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3946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B63D4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FD69F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17B094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C3F32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8F138E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FA0D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365</w:t>
            </w:r>
          </w:p>
        </w:tc>
        <w:tc>
          <w:tcPr>
            <w:tcW w:w="425" w:type="pct"/>
            <w:tcBorders>
              <w:top w:val="nil"/>
              <w:left w:val="nil"/>
              <w:bottom w:val="single" w:sz="4" w:space="0" w:color="auto"/>
              <w:right w:val="single" w:sz="4" w:space="0" w:color="auto"/>
            </w:tcBorders>
            <w:shd w:val="clear" w:color="auto" w:fill="auto"/>
            <w:noWrap/>
            <w:vAlign w:val="center"/>
            <w:hideMark/>
          </w:tcPr>
          <w:p w14:paraId="5CD5FB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817D8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177</w:t>
            </w:r>
          </w:p>
        </w:tc>
        <w:tc>
          <w:tcPr>
            <w:tcW w:w="748" w:type="pct"/>
            <w:tcBorders>
              <w:top w:val="nil"/>
              <w:left w:val="nil"/>
              <w:bottom w:val="single" w:sz="4" w:space="0" w:color="auto"/>
              <w:right w:val="single" w:sz="4" w:space="0" w:color="auto"/>
            </w:tcBorders>
            <w:shd w:val="clear" w:color="auto" w:fill="auto"/>
            <w:noWrap/>
            <w:vAlign w:val="center"/>
            <w:hideMark/>
          </w:tcPr>
          <w:p w14:paraId="65C655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04DC8F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1C8049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009707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3D18E5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F29FC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8D80A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30C30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59E2C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002439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C718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EA3BB5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21E4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366</w:t>
            </w:r>
          </w:p>
        </w:tc>
        <w:tc>
          <w:tcPr>
            <w:tcW w:w="425" w:type="pct"/>
            <w:tcBorders>
              <w:top w:val="nil"/>
              <w:left w:val="nil"/>
              <w:bottom w:val="single" w:sz="4" w:space="0" w:color="auto"/>
              <w:right w:val="single" w:sz="4" w:space="0" w:color="auto"/>
            </w:tcBorders>
            <w:shd w:val="clear" w:color="auto" w:fill="auto"/>
            <w:noWrap/>
            <w:vAlign w:val="center"/>
            <w:hideMark/>
          </w:tcPr>
          <w:p w14:paraId="6451BD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ECD3A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178</w:t>
            </w:r>
          </w:p>
        </w:tc>
        <w:tc>
          <w:tcPr>
            <w:tcW w:w="748" w:type="pct"/>
            <w:tcBorders>
              <w:top w:val="nil"/>
              <w:left w:val="nil"/>
              <w:bottom w:val="single" w:sz="4" w:space="0" w:color="auto"/>
              <w:right w:val="single" w:sz="4" w:space="0" w:color="auto"/>
            </w:tcBorders>
            <w:shd w:val="clear" w:color="auto" w:fill="auto"/>
            <w:noWrap/>
            <w:vAlign w:val="center"/>
            <w:hideMark/>
          </w:tcPr>
          <w:p w14:paraId="125526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67AA7C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126DE3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1CC0FC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329499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CC3A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AEA90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3AD2F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5FCC2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CC998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CDCD3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50AA6C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A56EE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367</w:t>
            </w:r>
          </w:p>
        </w:tc>
        <w:tc>
          <w:tcPr>
            <w:tcW w:w="425" w:type="pct"/>
            <w:tcBorders>
              <w:top w:val="nil"/>
              <w:left w:val="nil"/>
              <w:bottom w:val="single" w:sz="4" w:space="0" w:color="auto"/>
              <w:right w:val="single" w:sz="4" w:space="0" w:color="auto"/>
            </w:tcBorders>
            <w:shd w:val="clear" w:color="auto" w:fill="auto"/>
            <w:noWrap/>
            <w:vAlign w:val="center"/>
            <w:hideMark/>
          </w:tcPr>
          <w:p w14:paraId="440A20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3910F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179</w:t>
            </w:r>
          </w:p>
        </w:tc>
        <w:tc>
          <w:tcPr>
            <w:tcW w:w="748" w:type="pct"/>
            <w:tcBorders>
              <w:top w:val="nil"/>
              <w:left w:val="nil"/>
              <w:bottom w:val="single" w:sz="4" w:space="0" w:color="auto"/>
              <w:right w:val="single" w:sz="4" w:space="0" w:color="auto"/>
            </w:tcBorders>
            <w:shd w:val="clear" w:color="auto" w:fill="auto"/>
            <w:noWrap/>
            <w:vAlign w:val="center"/>
            <w:hideMark/>
          </w:tcPr>
          <w:p w14:paraId="7F07E3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6CBD77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3B9082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31E9AF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6CF9CC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63256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4219C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88CEA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0FF1E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645C4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D8792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EC70DF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4AD58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368</w:t>
            </w:r>
          </w:p>
        </w:tc>
        <w:tc>
          <w:tcPr>
            <w:tcW w:w="425" w:type="pct"/>
            <w:tcBorders>
              <w:top w:val="nil"/>
              <w:left w:val="nil"/>
              <w:bottom w:val="single" w:sz="4" w:space="0" w:color="auto"/>
              <w:right w:val="single" w:sz="4" w:space="0" w:color="auto"/>
            </w:tcBorders>
            <w:shd w:val="clear" w:color="auto" w:fill="auto"/>
            <w:noWrap/>
            <w:vAlign w:val="center"/>
            <w:hideMark/>
          </w:tcPr>
          <w:p w14:paraId="693338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D1277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180</w:t>
            </w:r>
          </w:p>
        </w:tc>
        <w:tc>
          <w:tcPr>
            <w:tcW w:w="748" w:type="pct"/>
            <w:tcBorders>
              <w:top w:val="nil"/>
              <w:left w:val="nil"/>
              <w:bottom w:val="single" w:sz="4" w:space="0" w:color="auto"/>
              <w:right w:val="single" w:sz="4" w:space="0" w:color="auto"/>
            </w:tcBorders>
            <w:shd w:val="clear" w:color="auto" w:fill="auto"/>
            <w:noWrap/>
            <w:vAlign w:val="center"/>
            <w:hideMark/>
          </w:tcPr>
          <w:p w14:paraId="787E5E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22F6BD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6ED375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41466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443A0C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F1A6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E7B8D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034A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A51D4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3040FC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1CAA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9AB220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56F2E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369</w:t>
            </w:r>
          </w:p>
        </w:tc>
        <w:tc>
          <w:tcPr>
            <w:tcW w:w="425" w:type="pct"/>
            <w:tcBorders>
              <w:top w:val="nil"/>
              <w:left w:val="nil"/>
              <w:bottom w:val="single" w:sz="4" w:space="0" w:color="auto"/>
              <w:right w:val="single" w:sz="4" w:space="0" w:color="auto"/>
            </w:tcBorders>
            <w:shd w:val="clear" w:color="auto" w:fill="auto"/>
            <w:noWrap/>
            <w:vAlign w:val="center"/>
            <w:hideMark/>
          </w:tcPr>
          <w:p w14:paraId="156023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45043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181</w:t>
            </w:r>
          </w:p>
        </w:tc>
        <w:tc>
          <w:tcPr>
            <w:tcW w:w="748" w:type="pct"/>
            <w:tcBorders>
              <w:top w:val="nil"/>
              <w:left w:val="nil"/>
              <w:bottom w:val="single" w:sz="4" w:space="0" w:color="auto"/>
              <w:right w:val="single" w:sz="4" w:space="0" w:color="auto"/>
            </w:tcBorders>
            <w:shd w:val="clear" w:color="auto" w:fill="auto"/>
            <w:noWrap/>
            <w:vAlign w:val="center"/>
            <w:hideMark/>
          </w:tcPr>
          <w:p w14:paraId="362903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5E74F4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47D355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119106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03B05D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1182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AC67F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C04C0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D4E8A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392C8A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CB869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98C40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4650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370</w:t>
            </w:r>
          </w:p>
        </w:tc>
        <w:tc>
          <w:tcPr>
            <w:tcW w:w="425" w:type="pct"/>
            <w:tcBorders>
              <w:top w:val="nil"/>
              <w:left w:val="nil"/>
              <w:bottom w:val="single" w:sz="4" w:space="0" w:color="auto"/>
              <w:right w:val="single" w:sz="4" w:space="0" w:color="auto"/>
            </w:tcBorders>
            <w:shd w:val="clear" w:color="auto" w:fill="auto"/>
            <w:noWrap/>
            <w:vAlign w:val="center"/>
            <w:hideMark/>
          </w:tcPr>
          <w:p w14:paraId="358BEB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3D8C6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182</w:t>
            </w:r>
          </w:p>
        </w:tc>
        <w:tc>
          <w:tcPr>
            <w:tcW w:w="748" w:type="pct"/>
            <w:tcBorders>
              <w:top w:val="nil"/>
              <w:left w:val="nil"/>
              <w:bottom w:val="single" w:sz="4" w:space="0" w:color="auto"/>
              <w:right w:val="single" w:sz="4" w:space="0" w:color="auto"/>
            </w:tcBorders>
            <w:shd w:val="clear" w:color="auto" w:fill="auto"/>
            <w:noWrap/>
            <w:vAlign w:val="center"/>
            <w:hideMark/>
          </w:tcPr>
          <w:p w14:paraId="3E4BED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01F4D8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2931C3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753622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38E223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66BAC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BB7CF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A117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0E8E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697981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57639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8BB22B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6A57B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371</w:t>
            </w:r>
          </w:p>
        </w:tc>
        <w:tc>
          <w:tcPr>
            <w:tcW w:w="425" w:type="pct"/>
            <w:tcBorders>
              <w:top w:val="nil"/>
              <w:left w:val="nil"/>
              <w:bottom w:val="single" w:sz="4" w:space="0" w:color="auto"/>
              <w:right w:val="single" w:sz="4" w:space="0" w:color="auto"/>
            </w:tcBorders>
            <w:shd w:val="clear" w:color="auto" w:fill="auto"/>
            <w:noWrap/>
            <w:vAlign w:val="center"/>
            <w:hideMark/>
          </w:tcPr>
          <w:p w14:paraId="356E0C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9E034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183</w:t>
            </w:r>
          </w:p>
        </w:tc>
        <w:tc>
          <w:tcPr>
            <w:tcW w:w="748" w:type="pct"/>
            <w:tcBorders>
              <w:top w:val="nil"/>
              <w:left w:val="nil"/>
              <w:bottom w:val="single" w:sz="4" w:space="0" w:color="auto"/>
              <w:right w:val="single" w:sz="4" w:space="0" w:color="auto"/>
            </w:tcBorders>
            <w:shd w:val="clear" w:color="auto" w:fill="auto"/>
            <w:noWrap/>
            <w:vAlign w:val="center"/>
            <w:hideMark/>
          </w:tcPr>
          <w:p w14:paraId="095575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2E7988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077E7F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1ADC83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189CF4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85303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3B0C3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F54A4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490C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67C8D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3532B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42E0D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303D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372</w:t>
            </w:r>
          </w:p>
        </w:tc>
        <w:tc>
          <w:tcPr>
            <w:tcW w:w="425" w:type="pct"/>
            <w:tcBorders>
              <w:top w:val="nil"/>
              <w:left w:val="nil"/>
              <w:bottom w:val="single" w:sz="4" w:space="0" w:color="auto"/>
              <w:right w:val="single" w:sz="4" w:space="0" w:color="auto"/>
            </w:tcBorders>
            <w:shd w:val="clear" w:color="auto" w:fill="auto"/>
            <w:noWrap/>
            <w:vAlign w:val="center"/>
            <w:hideMark/>
          </w:tcPr>
          <w:p w14:paraId="0BB7E3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88CA8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184</w:t>
            </w:r>
          </w:p>
        </w:tc>
        <w:tc>
          <w:tcPr>
            <w:tcW w:w="748" w:type="pct"/>
            <w:tcBorders>
              <w:top w:val="nil"/>
              <w:left w:val="nil"/>
              <w:bottom w:val="single" w:sz="4" w:space="0" w:color="auto"/>
              <w:right w:val="single" w:sz="4" w:space="0" w:color="auto"/>
            </w:tcBorders>
            <w:shd w:val="clear" w:color="auto" w:fill="auto"/>
            <w:noWrap/>
            <w:vAlign w:val="center"/>
            <w:hideMark/>
          </w:tcPr>
          <w:p w14:paraId="37180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2F4139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744473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011C10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2CBAE7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94530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E71DF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1A86C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55D84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FB595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42B17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ECC1A5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4B802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373</w:t>
            </w:r>
          </w:p>
        </w:tc>
        <w:tc>
          <w:tcPr>
            <w:tcW w:w="425" w:type="pct"/>
            <w:tcBorders>
              <w:top w:val="nil"/>
              <w:left w:val="nil"/>
              <w:bottom w:val="single" w:sz="4" w:space="0" w:color="auto"/>
              <w:right w:val="single" w:sz="4" w:space="0" w:color="auto"/>
            </w:tcBorders>
            <w:shd w:val="clear" w:color="auto" w:fill="auto"/>
            <w:noWrap/>
            <w:vAlign w:val="center"/>
            <w:hideMark/>
          </w:tcPr>
          <w:p w14:paraId="423763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61F289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185</w:t>
            </w:r>
          </w:p>
        </w:tc>
        <w:tc>
          <w:tcPr>
            <w:tcW w:w="748" w:type="pct"/>
            <w:tcBorders>
              <w:top w:val="nil"/>
              <w:left w:val="nil"/>
              <w:bottom w:val="single" w:sz="4" w:space="0" w:color="auto"/>
              <w:right w:val="single" w:sz="4" w:space="0" w:color="auto"/>
            </w:tcBorders>
            <w:shd w:val="clear" w:color="auto" w:fill="auto"/>
            <w:noWrap/>
            <w:vAlign w:val="center"/>
            <w:hideMark/>
          </w:tcPr>
          <w:p w14:paraId="307F16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169A80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404939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5434E2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0BDF62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3E553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FB7F2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EDFFF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26A33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F5850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A2028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A7065A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1C8C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374</w:t>
            </w:r>
          </w:p>
        </w:tc>
        <w:tc>
          <w:tcPr>
            <w:tcW w:w="425" w:type="pct"/>
            <w:tcBorders>
              <w:top w:val="nil"/>
              <w:left w:val="nil"/>
              <w:bottom w:val="single" w:sz="4" w:space="0" w:color="auto"/>
              <w:right w:val="single" w:sz="4" w:space="0" w:color="auto"/>
            </w:tcBorders>
            <w:shd w:val="clear" w:color="auto" w:fill="auto"/>
            <w:noWrap/>
            <w:vAlign w:val="center"/>
            <w:hideMark/>
          </w:tcPr>
          <w:p w14:paraId="7D570E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FD348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186</w:t>
            </w:r>
          </w:p>
        </w:tc>
        <w:tc>
          <w:tcPr>
            <w:tcW w:w="748" w:type="pct"/>
            <w:tcBorders>
              <w:top w:val="nil"/>
              <w:left w:val="nil"/>
              <w:bottom w:val="single" w:sz="4" w:space="0" w:color="auto"/>
              <w:right w:val="single" w:sz="4" w:space="0" w:color="auto"/>
            </w:tcBorders>
            <w:shd w:val="clear" w:color="auto" w:fill="auto"/>
            <w:noWrap/>
            <w:vAlign w:val="center"/>
            <w:hideMark/>
          </w:tcPr>
          <w:p w14:paraId="379F51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760F27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3E7239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3F1942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471A36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3BBA0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00C61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611B2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F979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0BB87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53DAF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19887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F978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375</w:t>
            </w:r>
          </w:p>
        </w:tc>
        <w:tc>
          <w:tcPr>
            <w:tcW w:w="425" w:type="pct"/>
            <w:tcBorders>
              <w:top w:val="nil"/>
              <w:left w:val="nil"/>
              <w:bottom w:val="single" w:sz="4" w:space="0" w:color="auto"/>
              <w:right w:val="single" w:sz="4" w:space="0" w:color="auto"/>
            </w:tcBorders>
            <w:shd w:val="clear" w:color="auto" w:fill="auto"/>
            <w:noWrap/>
            <w:vAlign w:val="center"/>
            <w:hideMark/>
          </w:tcPr>
          <w:p w14:paraId="71886B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993C5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187</w:t>
            </w:r>
          </w:p>
        </w:tc>
        <w:tc>
          <w:tcPr>
            <w:tcW w:w="748" w:type="pct"/>
            <w:tcBorders>
              <w:top w:val="nil"/>
              <w:left w:val="nil"/>
              <w:bottom w:val="single" w:sz="4" w:space="0" w:color="auto"/>
              <w:right w:val="single" w:sz="4" w:space="0" w:color="auto"/>
            </w:tcBorders>
            <w:shd w:val="clear" w:color="auto" w:fill="auto"/>
            <w:noWrap/>
            <w:vAlign w:val="center"/>
            <w:hideMark/>
          </w:tcPr>
          <w:p w14:paraId="550093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123070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674D84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23D109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25748D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368FB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D8169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BBE7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B99A0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FA0B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48526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127A1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9448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376</w:t>
            </w:r>
          </w:p>
        </w:tc>
        <w:tc>
          <w:tcPr>
            <w:tcW w:w="425" w:type="pct"/>
            <w:tcBorders>
              <w:top w:val="nil"/>
              <w:left w:val="nil"/>
              <w:bottom w:val="single" w:sz="4" w:space="0" w:color="auto"/>
              <w:right w:val="single" w:sz="4" w:space="0" w:color="auto"/>
            </w:tcBorders>
            <w:shd w:val="clear" w:color="auto" w:fill="auto"/>
            <w:noWrap/>
            <w:vAlign w:val="center"/>
            <w:hideMark/>
          </w:tcPr>
          <w:p w14:paraId="04AB03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2FC125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188</w:t>
            </w:r>
          </w:p>
        </w:tc>
        <w:tc>
          <w:tcPr>
            <w:tcW w:w="748" w:type="pct"/>
            <w:tcBorders>
              <w:top w:val="nil"/>
              <w:left w:val="nil"/>
              <w:bottom w:val="single" w:sz="4" w:space="0" w:color="auto"/>
              <w:right w:val="single" w:sz="4" w:space="0" w:color="auto"/>
            </w:tcBorders>
            <w:shd w:val="clear" w:color="auto" w:fill="auto"/>
            <w:noWrap/>
            <w:vAlign w:val="center"/>
            <w:hideMark/>
          </w:tcPr>
          <w:p w14:paraId="1FCAAF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2</w:t>
            </w:r>
          </w:p>
        </w:tc>
        <w:tc>
          <w:tcPr>
            <w:tcW w:w="381" w:type="pct"/>
            <w:tcBorders>
              <w:top w:val="nil"/>
              <w:left w:val="nil"/>
              <w:bottom w:val="single" w:sz="4" w:space="0" w:color="auto"/>
              <w:right w:val="single" w:sz="4" w:space="0" w:color="auto"/>
            </w:tcBorders>
            <w:shd w:val="clear" w:color="auto" w:fill="auto"/>
            <w:noWrap/>
            <w:vAlign w:val="center"/>
            <w:hideMark/>
          </w:tcPr>
          <w:p w14:paraId="3DC41E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2-0863</w:t>
            </w:r>
          </w:p>
        </w:tc>
        <w:tc>
          <w:tcPr>
            <w:tcW w:w="340" w:type="pct"/>
            <w:tcBorders>
              <w:top w:val="nil"/>
              <w:left w:val="nil"/>
              <w:bottom w:val="single" w:sz="4" w:space="0" w:color="auto"/>
              <w:right w:val="single" w:sz="4" w:space="0" w:color="auto"/>
            </w:tcBorders>
            <w:shd w:val="clear" w:color="auto" w:fill="auto"/>
            <w:noWrap/>
            <w:vAlign w:val="center"/>
            <w:hideMark/>
          </w:tcPr>
          <w:p w14:paraId="27DAB8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92445800</w:t>
            </w:r>
          </w:p>
        </w:tc>
        <w:tc>
          <w:tcPr>
            <w:tcW w:w="457" w:type="pct"/>
            <w:tcBorders>
              <w:top w:val="nil"/>
              <w:left w:val="nil"/>
              <w:bottom w:val="single" w:sz="4" w:space="0" w:color="auto"/>
              <w:right w:val="single" w:sz="4" w:space="0" w:color="auto"/>
            </w:tcBorders>
            <w:shd w:val="clear" w:color="auto" w:fill="auto"/>
            <w:noWrap/>
            <w:vAlign w:val="center"/>
            <w:hideMark/>
          </w:tcPr>
          <w:p w14:paraId="0CECBF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590543540200278077</w:t>
            </w:r>
          </w:p>
        </w:tc>
        <w:tc>
          <w:tcPr>
            <w:tcW w:w="234" w:type="pct"/>
            <w:tcBorders>
              <w:top w:val="nil"/>
              <w:left w:val="nil"/>
              <w:bottom w:val="single" w:sz="4" w:space="0" w:color="auto"/>
              <w:right w:val="single" w:sz="4" w:space="0" w:color="auto"/>
            </w:tcBorders>
            <w:shd w:val="clear" w:color="auto" w:fill="auto"/>
            <w:noWrap/>
            <w:vAlign w:val="center"/>
            <w:hideMark/>
          </w:tcPr>
          <w:p w14:paraId="7168A5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6B3C0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8E661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931D0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70B37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46929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17C99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216818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3E196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377</w:t>
            </w:r>
          </w:p>
        </w:tc>
        <w:tc>
          <w:tcPr>
            <w:tcW w:w="425" w:type="pct"/>
            <w:tcBorders>
              <w:top w:val="nil"/>
              <w:left w:val="nil"/>
              <w:bottom w:val="single" w:sz="4" w:space="0" w:color="auto"/>
              <w:right w:val="single" w:sz="4" w:space="0" w:color="auto"/>
            </w:tcBorders>
            <w:shd w:val="clear" w:color="auto" w:fill="auto"/>
            <w:noWrap/>
            <w:vAlign w:val="center"/>
            <w:hideMark/>
          </w:tcPr>
          <w:p w14:paraId="6049FD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19205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204</w:t>
            </w:r>
          </w:p>
        </w:tc>
        <w:tc>
          <w:tcPr>
            <w:tcW w:w="748" w:type="pct"/>
            <w:tcBorders>
              <w:top w:val="nil"/>
              <w:left w:val="nil"/>
              <w:bottom w:val="single" w:sz="4" w:space="0" w:color="auto"/>
              <w:right w:val="single" w:sz="4" w:space="0" w:color="auto"/>
            </w:tcBorders>
            <w:shd w:val="clear" w:color="auto" w:fill="auto"/>
            <w:noWrap/>
            <w:vAlign w:val="center"/>
            <w:hideMark/>
          </w:tcPr>
          <w:p w14:paraId="29E758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2B28E3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5AA01E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4BD1FA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519030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3A122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AE87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D9A69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7D5E4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372" w:type="pct"/>
            <w:tcBorders>
              <w:top w:val="nil"/>
              <w:left w:val="nil"/>
              <w:bottom w:val="single" w:sz="4" w:space="0" w:color="auto"/>
              <w:right w:val="single" w:sz="4" w:space="0" w:color="auto"/>
            </w:tcBorders>
            <w:shd w:val="clear" w:color="auto" w:fill="auto"/>
            <w:noWrap/>
            <w:vAlign w:val="center"/>
            <w:hideMark/>
          </w:tcPr>
          <w:p w14:paraId="53AFA3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40F82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B2FA93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47399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378</w:t>
            </w:r>
          </w:p>
        </w:tc>
        <w:tc>
          <w:tcPr>
            <w:tcW w:w="425" w:type="pct"/>
            <w:tcBorders>
              <w:top w:val="nil"/>
              <w:left w:val="nil"/>
              <w:bottom w:val="single" w:sz="4" w:space="0" w:color="auto"/>
              <w:right w:val="single" w:sz="4" w:space="0" w:color="auto"/>
            </w:tcBorders>
            <w:shd w:val="clear" w:color="auto" w:fill="auto"/>
            <w:noWrap/>
            <w:vAlign w:val="center"/>
            <w:hideMark/>
          </w:tcPr>
          <w:p w14:paraId="01D075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538D0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205</w:t>
            </w:r>
          </w:p>
        </w:tc>
        <w:tc>
          <w:tcPr>
            <w:tcW w:w="748" w:type="pct"/>
            <w:tcBorders>
              <w:top w:val="nil"/>
              <w:left w:val="nil"/>
              <w:bottom w:val="single" w:sz="4" w:space="0" w:color="auto"/>
              <w:right w:val="single" w:sz="4" w:space="0" w:color="auto"/>
            </w:tcBorders>
            <w:shd w:val="clear" w:color="auto" w:fill="auto"/>
            <w:noWrap/>
            <w:vAlign w:val="center"/>
            <w:hideMark/>
          </w:tcPr>
          <w:p w14:paraId="5FA185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528D3E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0FA0AB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21CDCD5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6F4B33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2F0BA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8338E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CFEB9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321D4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7,8</w:t>
            </w:r>
          </w:p>
        </w:tc>
        <w:tc>
          <w:tcPr>
            <w:tcW w:w="372" w:type="pct"/>
            <w:tcBorders>
              <w:top w:val="nil"/>
              <w:left w:val="nil"/>
              <w:bottom w:val="single" w:sz="4" w:space="0" w:color="auto"/>
              <w:right w:val="single" w:sz="4" w:space="0" w:color="auto"/>
            </w:tcBorders>
            <w:shd w:val="clear" w:color="auto" w:fill="auto"/>
            <w:noWrap/>
            <w:vAlign w:val="center"/>
            <w:hideMark/>
          </w:tcPr>
          <w:p w14:paraId="23E60B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B5371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D463F2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7A72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379</w:t>
            </w:r>
          </w:p>
        </w:tc>
        <w:tc>
          <w:tcPr>
            <w:tcW w:w="425" w:type="pct"/>
            <w:tcBorders>
              <w:top w:val="nil"/>
              <w:left w:val="nil"/>
              <w:bottom w:val="single" w:sz="4" w:space="0" w:color="auto"/>
              <w:right w:val="single" w:sz="4" w:space="0" w:color="auto"/>
            </w:tcBorders>
            <w:shd w:val="clear" w:color="auto" w:fill="auto"/>
            <w:noWrap/>
            <w:vAlign w:val="center"/>
            <w:hideMark/>
          </w:tcPr>
          <w:p w14:paraId="4A7722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76E0C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206</w:t>
            </w:r>
          </w:p>
        </w:tc>
        <w:tc>
          <w:tcPr>
            <w:tcW w:w="748" w:type="pct"/>
            <w:tcBorders>
              <w:top w:val="nil"/>
              <w:left w:val="nil"/>
              <w:bottom w:val="single" w:sz="4" w:space="0" w:color="auto"/>
              <w:right w:val="single" w:sz="4" w:space="0" w:color="auto"/>
            </w:tcBorders>
            <w:shd w:val="clear" w:color="auto" w:fill="auto"/>
            <w:noWrap/>
            <w:vAlign w:val="center"/>
            <w:hideMark/>
          </w:tcPr>
          <w:p w14:paraId="33F569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68EABA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100250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43D6B2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1E9982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2BD4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6797A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D6715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6A199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0803F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32068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75261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AF0A9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380</w:t>
            </w:r>
          </w:p>
        </w:tc>
        <w:tc>
          <w:tcPr>
            <w:tcW w:w="425" w:type="pct"/>
            <w:tcBorders>
              <w:top w:val="nil"/>
              <w:left w:val="nil"/>
              <w:bottom w:val="single" w:sz="4" w:space="0" w:color="auto"/>
              <w:right w:val="single" w:sz="4" w:space="0" w:color="auto"/>
            </w:tcBorders>
            <w:shd w:val="clear" w:color="auto" w:fill="auto"/>
            <w:noWrap/>
            <w:vAlign w:val="center"/>
            <w:hideMark/>
          </w:tcPr>
          <w:p w14:paraId="7DAC557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75834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207</w:t>
            </w:r>
          </w:p>
        </w:tc>
        <w:tc>
          <w:tcPr>
            <w:tcW w:w="748" w:type="pct"/>
            <w:tcBorders>
              <w:top w:val="nil"/>
              <w:left w:val="nil"/>
              <w:bottom w:val="single" w:sz="4" w:space="0" w:color="auto"/>
              <w:right w:val="single" w:sz="4" w:space="0" w:color="auto"/>
            </w:tcBorders>
            <w:shd w:val="clear" w:color="auto" w:fill="auto"/>
            <w:noWrap/>
            <w:vAlign w:val="center"/>
            <w:hideMark/>
          </w:tcPr>
          <w:p w14:paraId="6DECF8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36F400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49C623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514DA0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2A18D9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58D0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84002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A9A44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B3AE0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14:paraId="6CB878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BEAC4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A5DA10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14383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381</w:t>
            </w:r>
          </w:p>
        </w:tc>
        <w:tc>
          <w:tcPr>
            <w:tcW w:w="425" w:type="pct"/>
            <w:tcBorders>
              <w:top w:val="nil"/>
              <w:left w:val="nil"/>
              <w:bottom w:val="single" w:sz="4" w:space="0" w:color="auto"/>
              <w:right w:val="single" w:sz="4" w:space="0" w:color="auto"/>
            </w:tcBorders>
            <w:shd w:val="clear" w:color="auto" w:fill="auto"/>
            <w:noWrap/>
            <w:vAlign w:val="center"/>
            <w:hideMark/>
          </w:tcPr>
          <w:p w14:paraId="562B8B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F8BF5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208</w:t>
            </w:r>
          </w:p>
        </w:tc>
        <w:tc>
          <w:tcPr>
            <w:tcW w:w="748" w:type="pct"/>
            <w:tcBorders>
              <w:top w:val="nil"/>
              <w:left w:val="nil"/>
              <w:bottom w:val="single" w:sz="4" w:space="0" w:color="auto"/>
              <w:right w:val="single" w:sz="4" w:space="0" w:color="auto"/>
            </w:tcBorders>
            <w:shd w:val="clear" w:color="auto" w:fill="auto"/>
            <w:noWrap/>
            <w:vAlign w:val="center"/>
            <w:hideMark/>
          </w:tcPr>
          <w:p w14:paraId="175A96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095704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6A5DCC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2B7D54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021149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C2D95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BC684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9C94F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AFB87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14:paraId="5E9803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BCB4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A00A25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F64B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382</w:t>
            </w:r>
          </w:p>
        </w:tc>
        <w:tc>
          <w:tcPr>
            <w:tcW w:w="425" w:type="pct"/>
            <w:tcBorders>
              <w:top w:val="nil"/>
              <w:left w:val="nil"/>
              <w:bottom w:val="single" w:sz="4" w:space="0" w:color="auto"/>
              <w:right w:val="single" w:sz="4" w:space="0" w:color="auto"/>
            </w:tcBorders>
            <w:shd w:val="clear" w:color="auto" w:fill="auto"/>
            <w:noWrap/>
            <w:vAlign w:val="center"/>
            <w:hideMark/>
          </w:tcPr>
          <w:p w14:paraId="77B0BBD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22259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209</w:t>
            </w:r>
          </w:p>
        </w:tc>
        <w:tc>
          <w:tcPr>
            <w:tcW w:w="748" w:type="pct"/>
            <w:tcBorders>
              <w:top w:val="nil"/>
              <w:left w:val="nil"/>
              <w:bottom w:val="single" w:sz="4" w:space="0" w:color="auto"/>
              <w:right w:val="single" w:sz="4" w:space="0" w:color="auto"/>
            </w:tcBorders>
            <w:shd w:val="clear" w:color="auto" w:fill="auto"/>
            <w:noWrap/>
            <w:vAlign w:val="center"/>
            <w:hideMark/>
          </w:tcPr>
          <w:p w14:paraId="0AD556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355F4F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2467BB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3A92DB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2EF3F2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FBCA6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35E95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EAC1A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B70E9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14:paraId="65B105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3283E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FC536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55FC4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383</w:t>
            </w:r>
          </w:p>
        </w:tc>
        <w:tc>
          <w:tcPr>
            <w:tcW w:w="425" w:type="pct"/>
            <w:tcBorders>
              <w:top w:val="nil"/>
              <w:left w:val="nil"/>
              <w:bottom w:val="single" w:sz="4" w:space="0" w:color="auto"/>
              <w:right w:val="single" w:sz="4" w:space="0" w:color="auto"/>
            </w:tcBorders>
            <w:shd w:val="clear" w:color="auto" w:fill="auto"/>
            <w:noWrap/>
            <w:vAlign w:val="center"/>
            <w:hideMark/>
          </w:tcPr>
          <w:p w14:paraId="160EFD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81404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210</w:t>
            </w:r>
          </w:p>
        </w:tc>
        <w:tc>
          <w:tcPr>
            <w:tcW w:w="748" w:type="pct"/>
            <w:tcBorders>
              <w:top w:val="nil"/>
              <w:left w:val="nil"/>
              <w:bottom w:val="single" w:sz="4" w:space="0" w:color="auto"/>
              <w:right w:val="single" w:sz="4" w:space="0" w:color="auto"/>
            </w:tcBorders>
            <w:shd w:val="clear" w:color="auto" w:fill="auto"/>
            <w:noWrap/>
            <w:vAlign w:val="center"/>
            <w:hideMark/>
          </w:tcPr>
          <w:p w14:paraId="12F07E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2F2074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0B1FE3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6179A7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132AA6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651B3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77053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B509A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E3918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372" w:type="pct"/>
            <w:tcBorders>
              <w:top w:val="nil"/>
              <w:left w:val="nil"/>
              <w:bottom w:val="single" w:sz="4" w:space="0" w:color="auto"/>
              <w:right w:val="single" w:sz="4" w:space="0" w:color="auto"/>
            </w:tcBorders>
            <w:shd w:val="clear" w:color="auto" w:fill="auto"/>
            <w:noWrap/>
            <w:vAlign w:val="center"/>
            <w:hideMark/>
          </w:tcPr>
          <w:p w14:paraId="2F5F96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1144D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4D388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1980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384</w:t>
            </w:r>
          </w:p>
        </w:tc>
        <w:tc>
          <w:tcPr>
            <w:tcW w:w="425" w:type="pct"/>
            <w:tcBorders>
              <w:top w:val="nil"/>
              <w:left w:val="nil"/>
              <w:bottom w:val="single" w:sz="4" w:space="0" w:color="auto"/>
              <w:right w:val="single" w:sz="4" w:space="0" w:color="auto"/>
            </w:tcBorders>
            <w:shd w:val="clear" w:color="auto" w:fill="auto"/>
            <w:noWrap/>
            <w:vAlign w:val="center"/>
            <w:hideMark/>
          </w:tcPr>
          <w:p w14:paraId="5E683B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5FAE20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211</w:t>
            </w:r>
          </w:p>
        </w:tc>
        <w:tc>
          <w:tcPr>
            <w:tcW w:w="748" w:type="pct"/>
            <w:tcBorders>
              <w:top w:val="nil"/>
              <w:left w:val="nil"/>
              <w:bottom w:val="single" w:sz="4" w:space="0" w:color="auto"/>
              <w:right w:val="single" w:sz="4" w:space="0" w:color="auto"/>
            </w:tcBorders>
            <w:shd w:val="clear" w:color="auto" w:fill="auto"/>
            <w:noWrap/>
            <w:vAlign w:val="center"/>
            <w:hideMark/>
          </w:tcPr>
          <w:p w14:paraId="361DD3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31571F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766088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706F10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6FC987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15FC2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1BDCD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981C4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263E4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6D2F30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67360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7FEC35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7E6B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385</w:t>
            </w:r>
          </w:p>
        </w:tc>
        <w:tc>
          <w:tcPr>
            <w:tcW w:w="425" w:type="pct"/>
            <w:tcBorders>
              <w:top w:val="nil"/>
              <w:left w:val="nil"/>
              <w:bottom w:val="single" w:sz="4" w:space="0" w:color="auto"/>
              <w:right w:val="single" w:sz="4" w:space="0" w:color="auto"/>
            </w:tcBorders>
            <w:shd w:val="clear" w:color="auto" w:fill="auto"/>
            <w:noWrap/>
            <w:vAlign w:val="center"/>
            <w:hideMark/>
          </w:tcPr>
          <w:p w14:paraId="10E78E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E5234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212</w:t>
            </w:r>
          </w:p>
        </w:tc>
        <w:tc>
          <w:tcPr>
            <w:tcW w:w="748" w:type="pct"/>
            <w:tcBorders>
              <w:top w:val="nil"/>
              <w:left w:val="nil"/>
              <w:bottom w:val="single" w:sz="4" w:space="0" w:color="auto"/>
              <w:right w:val="single" w:sz="4" w:space="0" w:color="auto"/>
            </w:tcBorders>
            <w:shd w:val="clear" w:color="auto" w:fill="auto"/>
            <w:noWrap/>
            <w:vAlign w:val="center"/>
            <w:hideMark/>
          </w:tcPr>
          <w:p w14:paraId="52B957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2B6876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61953D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355987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469FAA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65F14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8ADE9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2D22C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4012A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4BBDA7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5D92F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4E5544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398DC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386</w:t>
            </w:r>
          </w:p>
        </w:tc>
        <w:tc>
          <w:tcPr>
            <w:tcW w:w="425" w:type="pct"/>
            <w:tcBorders>
              <w:top w:val="nil"/>
              <w:left w:val="nil"/>
              <w:bottom w:val="single" w:sz="4" w:space="0" w:color="auto"/>
              <w:right w:val="single" w:sz="4" w:space="0" w:color="auto"/>
            </w:tcBorders>
            <w:shd w:val="clear" w:color="auto" w:fill="auto"/>
            <w:noWrap/>
            <w:vAlign w:val="center"/>
            <w:hideMark/>
          </w:tcPr>
          <w:p w14:paraId="5A3D3F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AAC69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213</w:t>
            </w:r>
          </w:p>
        </w:tc>
        <w:tc>
          <w:tcPr>
            <w:tcW w:w="748" w:type="pct"/>
            <w:tcBorders>
              <w:top w:val="nil"/>
              <w:left w:val="nil"/>
              <w:bottom w:val="single" w:sz="4" w:space="0" w:color="auto"/>
              <w:right w:val="single" w:sz="4" w:space="0" w:color="auto"/>
            </w:tcBorders>
            <w:shd w:val="clear" w:color="auto" w:fill="auto"/>
            <w:noWrap/>
            <w:vAlign w:val="center"/>
            <w:hideMark/>
          </w:tcPr>
          <w:p w14:paraId="43544A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13C149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791D5E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76C422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5D6F44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09F3B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7BA2D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C6076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BAC91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16580F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B5207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52292D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CDE86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387</w:t>
            </w:r>
          </w:p>
        </w:tc>
        <w:tc>
          <w:tcPr>
            <w:tcW w:w="425" w:type="pct"/>
            <w:tcBorders>
              <w:top w:val="nil"/>
              <w:left w:val="nil"/>
              <w:bottom w:val="single" w:sz="4" w:space="0" w:color="auto"/>
              <w:right w:val="single" w:sz="4" w:space="0" w:color="auto"/>
            </w:tcBorders>
            <w:shd w:val="clear" w:color="auto" w:fill="auto"/>
            <w:noWrap/>
            <w:vAlign w:val="center"/>
            <w:hideMark/>
          </w:tcPr>
          <w:p w14:paraId="4FE169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15A2A8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214</w:t>
            </w:r>
          </w:p>
        </w:tc>
        <w:tc>
          <w:tcPr>
            <w:tcW w:w="748" w:type="pct"/>
            <w:tcBorders>
              <w:top w:val="nil"/>
              <w:left w:val="nil"/>
              <w:bottom w:val="single" w:sz="4" w:space="0" w:color="auto"/>
              <w:right w:val="single" w:sz="4" w:space="0" w:color="auto"/>
            </w:tcBorders>
            <w:shd w:val="clear" w:color="auto" w:fill="auto"/>
            <w:noWrap/>
            <w:vAlign w:val="center"/>
            <w:hideMark/>
          </w:tcPr>
          <w:p w14:paraId="1C26B7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144845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339C8E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181413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5540D6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38071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17E98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B231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F1674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7B71E0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BD24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5D88B7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6731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388</w:t>
            </w:r>
          </w:p>
        </w:tc>
        <w:tc>
          <w:tcPr>
            <w:tcW w:w="425" w:type="pct"/>
            <w:tcBorders>
              <w:top w:val="nil"/>
              <w:left w:val="nil"/>
              <w:bottom w:val="single" w:sz="4" w:space="0" w:color="auto"/>
              <w:right w:val="single" w:sz="4" w:space="0" w:color="auto"/>
            </w:tcBorders>
            <w:shd w:val="clear" w:color="auto" w:fill="auto"/>
            <w:noWrap/>
            <w:vAlign w:val="center"/>
            <w:hideMark/>
          </w:tcPr>
          <w:p w14:paraId="23D15A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317768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215</w:t>
            </w:r>
          </w:p>
        </w:tc>
        <w:tc>
          <w:tcPr>
            <w:tcW w:w="748" w:type="pct"/>
            <w:tcBorders>
              <w:top w:val="nil"/>
              <w:left w:val="nil"/>
              <w:bottom w:val="single" w:sz="4" w:space="0" w:color="auto"/>
              <w:right w:val="single" w:sz="4" w:space="0" w:color="auto"/>
            </w:tcBorders>
            <w:shd w:val="clear" w:color="auto" w:fill="auto"/>
            <w:noWrap/>
            <w:vAlign w:val="center"/>
            <w:hideMark/>
          </w:tcPr>
          <w:p w14:paraId="4CF6AB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2E240F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387234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104F3E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4B2384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C9867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DC4A3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BBE7C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5C821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9C158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5E68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8E63CF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6B2F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389</w:t>
            </w:r>
          </w:p>
        </w:tc>
        <w:tc>
          <w:tcPr>
            <w:tcW w:w="425" w:type="pct"/>
            <w:tcBorders>
              <w:top w:val="nil"/>
              <w:left w:val="nil"/>
              <w:bottom w:val="single" w:sz="4" w:space="0" w:color="auto"/>
              <w:right w:val="single" w:sz="4" w:space="0" w:color="auto"/>
            </w:tcBorders>
            <w:shd w:val="clear" w:color="auto" w:fill="auto"/>
            <w:noWrap/>
            <w:vAlign w:val="center"/>
            <w:hideMark/>
          </w:tcPr>
          <w:p w14:paraId="5E1277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57A1C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216</w:t>
            </w:r>
          </w:p>
        </w:tc>
        <w:tc>
          <w:tcPr>
            <w:tcW w:w="748" w:type="pct"/>
            <w:tcBorders>
              <w:top w:val="nil"/>
              <w:left w:val="nil"/>
              <w:bottom w:val="single" w:sz="4" w:space="0" w:color="auto"/>
              <w:right w:val="single" w:sz="4" w:space="0" w:color="auto"/>
            </w:tcBorders>
            <w:shd w:val="clear" w:color="auto" w:fill="auto"/>
            <w:noWrap/>
            <w:vAlign w:val="center"/>
            <w:hideMark/>
          </w:tcPr>
          <w:p w14:paraId="38A816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2370AB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347093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5DDBAB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4F4B5F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98FAD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7F815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6DEC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B112E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D4252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46104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86D26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3BED2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390</w:t>
            </w:r>
          </w:p>
        </w:tc>
        <w:tc>
          <w:tcPr>
            <w:tcW w:w="425" w:type="pct"/>
            <w:tcBorders>
              <w:top w:val="nil"/>
              <w:left w:val="nil"/>
              <w:bottom w:val="single" w:sz="4" w:space="0" w:color="auto"/>
              <w:right w:val="single" w:sz="4" w:space="0" w:color="auto"/>
            </w:tcBorders>
            <w:shd w:val="clear" w:color="auto" w:fill="auto"/>
            <w:noWrap/>
            <w:vAlign w:val="center"/>
            <w:hideMark/>
          </w:tcPr>
          <w:p w14:paraId="1A9617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0B1379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217</w:t>
            </w:r>
          </w:p>
        </w:tc>
        <w:tc>
          <w:tcPr>
            <w:tcW w:w="748" w:type="pct"/>
            <w:tcBorders>
              <w:top w:val="nil"/>
              <w:left w:val="nil"/>
              <w:bottom w:val="single" w:sz="4" w:space="0" w:color="auto"/>
              <w:right w:val="single" w:sz="4" w:space="0" w:color="auto"/>
            </w:tcBorders>
            <w:shd w:val="clear" w:color="auto" w:fill="auto"/>
            <w:noWrap/>
            <w:vAlign w:val="center"/>
            <w:hideMark/>
          </w:tcPr>
          <w:p w14:paraId="052A3E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40A8FA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2D901E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0CF59B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454E0B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E2A48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731CB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C5C3E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9C4EB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02984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60D97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989CCD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4356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391</w:t>
            </w:r>
          </w:p>
        </w:tc>
        <w:tc>
          <w:tcPr>
            <w:tcW w:w="425" w:type="pct"/>
            <w:tcBorders>
              <w:top w:val="nil"/>
              <w:left w:val="nil"/>
              <w:bottom w:val="single" w:sz="4" w:space="0" w:color="auto"/>
              <w:right w:val="single" w:sz="4" w:space="0" w:color="auto"/>
            </w:tcBorders>
            <w:shd w:val="clear" w:color="auto" w:fill="auto"/>
            <w:noWrap/>
            <w:vAlign w:val="center"/>
            <w:hideMark/>
          </w:tcPr>
          <w:p w14:paraId="67554B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4E4FE0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218</w:t>
            </w:r>
          </w:p>
        </w:tc>
        <w:tc>
          <w:tcPr>
            <w:tcW w:w="748" w:type="pct"/>
            <w:tcBorders>
              <w:top w:val="nil"/>
              <w:left w:val="nil"/>
              <w:bottom w:val="single" w:sz="4" w:space="0" w:color="auto"/>
              <w:right w:val="single" w:sz="4" w:space="0" w:color="auto"/>
            </w:tcBorders>
            <w:shd w:val="clear" w:color="auto" w:fill="auto"/>
            <w:noWrap/>
            <w:vAlign w:val="center"/>
            <w:hideMark/>
          </w:tcPr>
          <w:p w14:paraId="6971E5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51891A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13D028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33BBDE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495F53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1C37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A8637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A127F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2AD61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50717E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D1B40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35902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683B1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392</w:t>
            </w:r>
          </w:p>
        </w:tc>
        <w:tc>
          <w:tcPr>
            <w:tcW w:w="425" w:type="pct"/>
            <w:tcBorders>
              <w:top w:val="nil"/>
              <w:left w:val="nil"/>
              <w:bottom w:val="single" w:sz="4" w:space="0" w:color="auto"/>
              <w:right w:val="single" w:sz="4" w:space="0" w:color="auto"/>
            </w:tcBorders>
            <w:shd w:val="clear" w:color="auto" w:fill="auto"/>
            <w:noWrap/>
            <w:vAlign w:val="center"/>
            <w:hideMark/>
          </w:tcPr>
          <w:p w14:paraId="052BA6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w:t>
            </w:r>
          </w:p>
        </w:tc>
        <w:tc>
          <w:tcPr>
            <w:tcW w:w="229" w:type="pct"/>
            <w:tcBorders>
              <w:top w:val="nil"/>
              <w:left w:val="nil"/>
              <w:bottom w:val="single" w:sz="4" w:space="0" w:color="auto"/>
              <w:right w:val="single" w:sz="4" w:space="0" w:color="auto"/>
            </w:tcBorders>
            <w:shd w:val="clear" w:color="auto" w:fill="auto"/>
            <w:noWrap/>
            <w:vAlign w:val="center"/>
            <w:hideMark/>
          </w:tcPr>
          <w:p w14:paraId="7692C2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219</w:t>
            </w:r>
          </w:p>
        </w:tc>
        <w:tc>
          <w:tcPr>
            <w:tcW w:w="748" w:type="pct"/>
            <w:tcBorders>
              <w:top w:val="nil"/>
              <w:left w:val="nil"/>
              <w:bottom w:val="single" w:sz="4" w:space="0" w:color="auto"/>
              <w:right w:val="single" w:sz="4" w:space="0" w:color="auto"/>
            </w:tcBorders>
            <w:shd w:val="clear" w:color="auto" w:fill="auto"/>
            <w:noWrap/>
            <w:vAlign w:val="center"/>
            <w:hideMark/>
          </w:tcPr>
          <w:p w14:paraId="772EEF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Michowice 6</w:t>
            </w:r>
          </w:p>
        </w:tc>
        <w:tc>
          <w:tcPr>
            <w:tcW w:w="381" w:type="pct"/>
            <w:tcBorders>
              <w:top w:val="nil"/>
              <w:left w:val="nil"/>
              <w:bottom w:val="single" w:sz="4" w:space="0" w:color="auto"/>
              <w:right w:val="single" w:sz="4" w:space="0" w:color="auto"/>
            </w:tcBorders>
            <w:shd w:val="clear" w:color="auto" w:fill="auto"/>
            <w:noWrap/>
            <w:vAlign w:val="center"/>
            <w:hideMark/>
          </w:tcPr>
          <w:p w14:paraId="5E9FC3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2-0440</w:t>
            </w:r>
          </w:p>
        </w:tc>
        <w:tc>
          <w:tcPr>
            <w:tcW w:w="340" w:type="pct"/>
            <w:tcBorders>
              <w:top w:val="nil"/>
              <w:left w:val="nil"/>
              <w:bottom w:val="single" w:sz="4" w:space="0" w:color="auto"/>
              <w:right w:val="single" w:sz="4" w:space="0" w:color="auto"/>
            </w:tcBorders>
            <w:shd w:val="clear" w:color="auto" w:fill="auto"/>
            <w:noWrap/>
            <w:vAlign w:val="center"/>
            <w:hideMark/>
          </w:tcPr>
          <w:p w14:paraId="321168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92148311</w:t>
            </w:r>
          </w:p>
        </w:tc>
        <w:tc>
          <w:tcPr>
            <w:tcW w:w="457" w:type="pct"/>
            <w:tcBorders>
              <w:top w:val="nil"/>
              <w:left w:val="nil"/>
              <w:bottom w:val="single" w:sz="4" w:space="0" w:color="auto"/>
              <w:right w:val="single" w:sz="4" w:space="0" w:color="auto"/>
            </w:tcBorders>
            <w:shd w:val="clear" w:color="auto" w:fill="auto"/>
            <w:noWrap/>
            <w:vAlign w:val="center"/>
            <w:hideMark/>
          </w:tcPr>
          <w:p w14:paraId="60F42D2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590543540200131198</w:t>
            </w:r>
          </w:p>
        </w:tc>
        <w:tc>
          <w:tcPr>
            <w:tcW w:w="234" w:type="pct"/>
            <w:tcBorders>
              <w:top w:val="nil"/>
              <w:left w:val="nil"/>
              <w:bottom w:val="single" w:sz="4" w:space="0" w:color="auto"/>
              <w:right w:val="single" w:sz="4" w:space="0" w:color="auto"/>
            </w:tcBorders>
            <w:shd w:val="clear" w:color="auto" w:fill="auto"/>
            <w:noWrap/>
            <w:vAlign w:val="center"/>
            <w:hideMark/>
          </w:tcPr>
          <w:p w14:paraId="127553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12A0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9911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64546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ABE76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372" w:type="pct"/>
            <w:tcBorders>
              <w:top w:val="nil"/>
              <w:left w:val="nil"/>
              <w:bottom w:val="single" w:sz="4" w:space="0" w:color="auto"/>
              <w:right w:val="single" w:sz="4" w:space="0" w:color="auto"/>
            </w:tcBorders>
            <w:shd w:val="clear" w:color="auto" w:fill="auto"/>
            <w:noWrap/>
            <w:vAlign w:val="center"/>
            <w:hideMark/>
          </w:tcPr>
          <w:p w14:paraId="27D59B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B350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45559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BE74C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393</w:t>
            </w:r>
          </w:p>
        </w:tc>
        <w:tc>
          <w:tcPr>
            <w:tcW w:w="425" w:type="pct"/>
            <w:tcBorders>
              <w:top w:val="nil"/>
              <w:left w:val="nil"/>
              <w:bottom w:val="single" w:sz="4" w:space="0" w:color="auto"/>
              <w:right w:val="single" w:sz="4" w:space="0" w:color="auto"/>
            </w:tcBorders>
            <w:shd w:val="clear" w:color="auto" w:fill="auto"/>
            <w:noWrap/>
            <w:vAlign w:val="center"/>
            <w:hideMark/>
          </w:tcPr>
          <w:p w14:paraId="738110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397042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221</w:t>
            </w:r>
          </w:p>
        </w:tc>
        <w:tc>
          <w:tcPr>
            <w:tcW w:w="748" w:type="pct"/>
            <w:tcBorders>
              <w:top w:val="nil"/>
              <w:left w:val="nil"/>
              <w:bottom w:val="single" w:sz="4" w:space="0" w:color="auto"/>
              <w:right w:val="single" w:sz="4" w:space="0" w:color="auto"/>
            </w:tcBorders>
            <w:shd w:val="clear" w:color="auto" w:fill="auto"/>
            <w:noWrap/>
            <w:vAlign w:val="center"/>
            <w:hideMark/>
          </w:tcPr>
          <w:p w14:paraId="22B7EB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04DF14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7D2A44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599DB5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1247D6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0543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9E983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E5BB1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EBE9A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7149FB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E41ED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8D23D1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8F216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394</w:t>
            </w:r>
          </w:p>
        </w:tc>
        <w:tc>
          <w:tcPr>
            <w:tcW w:w="425" w:type="pct"/>
            <w:tcBorders>
              <w:top w:val="nil"/>
              <w:left w:val="nil"/>
              <w:bottom w:val="single" w:sz="4" w:space="0" w:color="auto"/>
              <w:right w:val="single" w:sz="4" w:space="0" w:color="auto"/>
            </w:tcBorders>
            <w:shd w:val="clear" w:color="auto" w:fill="auto"/>
            <w:noWrap/>
            <w:vAlign w:val="center"/>
            <w:hideMark/>
          </w:tcPr>
          <w:p w14:paraId="3A5B6A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601811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222</w:t>
            </w:r>
          </w:p>
        </w:tc>
        <w:tc>
          <w:tcPr>
            <w:tcW w:w="748" w:type="pct"/>
            <w:tcBorders>
              <w:top w:val="nil"/>
              <w:left w:val="nil"/>
              <w:bottom w:val="single" w:sz="4" w:space="0" w:color="auto"/>
              <w:right w:val="single" w:sz="4" w:space="0" w:color="auto"/>
            </w:tcBorders>
            <w:shd w:val="clear" w:color="auto" w:fill="auto"/>
            <w:noWrap/>
            <w:vAlign w:val="center"/>
            <w:hideMark/>
          </w:tcPr>
          <w:p w14:paraId="167138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1088C7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6A4AD2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537EA4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3C7130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D5BB0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18A00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633E7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035A6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3545AA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CABE0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43C66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47E7A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395</w:t>
            </w:r>
          </w:p>
        </w:tc>
        <w:tc>
          <w:tcPr>
            <w:tcW w:w="425" w:type="pct"/>
            <w:tcBorders>
              <w:top w:val="nil"/>
              <w:left w:val="nil"/>
              <w:bottom w:val="single" w:sz="4" w:space="0" w:color="auto"/>
              <w:right w:val="single" w:sz="4" w:space="0" w:color="auto"/>
            </w:tcBorders>
            <w:shd w:val="clear" w:color="auto" w:fill="auto"/>
            <w:noWrap/>
            <w:vAlign w:val="center"/>
            <w:hideMark/>
          </w:tcPr>
          <w:p w14:paraId="732368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306031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223</w:t>
            </w:r>
          </w:p>
        </w:tc>
        <w:tc>
          <w:tcPr>
            <w:tcW w:w="748" w:type="pct"/>
            <w:tcBorders>
              <w:top w:val="nil"/>
              <w:left w:val="nil"/>
              <w:bottom w:val="single" w:sz="4" w:space="0" w:color="auto"/>
              <w:right w:val="single" w:sz="4" w:space="0" w:color="auto"/>
            </w:tcBorders>
            <w:shd w:val="clear" w:color="auto" w:fill="auto"/>
            <w:noWrap/>
            <w:vAlign w:val="center"/>
            <w:hideMark/>
          </w:tcPr>
          <w:p w14:paraId="756393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081178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213EAF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7CCD64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6E947A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126CD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8A2A1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22967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9751B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5CBD3F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334E5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CB7A00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61FAE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396</w:t>
            </w:r>
          </w:p>
        </w:tc>
        <w:tc>
          <w:tcPr>
            <w:tcW w:w="425" w:type="pct"/>
            <w:tcBorders>
              <w:top w:val="nil"/>
              <w:left w:val="nil"/>
              <w:bottom w:val="single" w:sz="4" w:space="0" w:color="auto"/>
              <w:right w:val="single" w:sz="4" w:space="0" w:color="auto"/>
            </w:tcBorders>
            <w:shd w:val="clear" w:color="auto" w:fill="auto"/>
            <w:noWrap/>
            <w:vAlign w:val="center"/>
            <w:hideMark/>
          </w:tcPr>
          <w:p w14:paraId="686983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32E31A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224</w:t>
            </w:r>
          </w:p>
        </w:tc>
        <w:tc>
          <w:tcPr>
            <w:tcW w:w="748" w:type="pct"/>
            <w:tcBorders>
              <w:top w:val="nil"/>
              <w:left w:val="nil"/>
              <w:bottom w:val="single" w:sz="4" w:space="0" w:color="auto"/>
              <w:right w:val="single" w:sz="4" w:space="0" w:color="auto"/>
            </w:tcBorders>
            <w:shd w:val="clear" w:color="auto" w:fill="auto"/>
            <w:noWrap/>
            <w:vAlign w:val="center"/>
            <w:hideMark/>
          </w:tcPr>
          <w:p w14:paraId="4D7011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5F6318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77A359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50B242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61BA10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22C6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31616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1655F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91370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9CBAD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5D1CD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0B518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B828D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397</w:t>
            </w:r>
          </w:p>
        </w:tc>
        <w:tc>
          <w:tcPr>
            <w:tcW w:w="425" w:type="pct"/>
            <w:tcBorders>
              <w:top w:val="nil"/>
              <w:left w:val="nil"/>
              <w:bottom w:val="single" w:sz="4" w:space="0" w:color="auto"/>
              <w:right w:val="single" w:sz="4" w:space="0" w:color="auto"/>
            </w:tcBorders>
            <w:shd w:val="clear" w:color="auto" w:fill="auto"/>
            <w:noWrap/>
            <w:vAlign w:val="center"/>
            <w:hideMark/>
          </w:tcPr>
          <w:p w14:paraId="4A7380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4C0F5A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225</w:t>
            </w:r>
          </w:p>
        </w:tc>
        <w:tc>
          <w:tcPr>
            <w:tcW w:w="748" w:type="pct"/>
            <w:tcBorders>
              <w:top w:val="nil"/>
              <w:left w:val="nil"/>
              <w:bottom w:val="single" w:sz="4" w:space="0" w:color="auto"/>
              <w:right w:val="single" w:sz="4" w:space="0" w:color="auto"/>
            </w:tcBorders>
            <w:shd w:val="clear" w:color="auto" w:fill="auto"/>
            <w:noWrap/>
            <w:vAlign w:val="center"/>
            <w:hideMark/>
          </w:tcPr>
          <w:p w14:paraId="040B0D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371ABE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180F54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1F2191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65C91D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8B8B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77AC8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C59E1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F32CD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1B09A2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B529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2CDB70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D4326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398</w:t>
            </w:r>
          </w:p>
        </w:tc>
        <w:tc>
          <w:tcPr>
            <w:tcW w:w="425" w:type="pct"/>
            <w:tcBorders>
              <w:top w:val="nil"/>
              <w:left w:val="nil"/>
              <w:bottom w:val="single" w:sz="4" w:space="0" w:color="auto"/>
              <w:right w:val="single" w:sz="4" w:space="0" w:color="auto"/>
            </w:tcBorders>
            <w:shd w:val="clear" w:color="auto" w:fill="auto"/>
            <w:noWrap/>
            <w:vAlign w:val="center"/>
            <w:hideMark/>
          </w:tcPr>
          <w:p w14:paraId="74194B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229" w:type="pct"/>
            <w:tcBorders>
              <w:top w:val="nil"/>
              <w:left w:val="nil"/>
              <w:bottom w:val="single" w:sz="4" w:space="0" w:color="auto"/>
              <w:right w:val="single" w:sz="4" w:space="0" w:color="auto"/>
            </w:tcBorders>
            <w:shd w:val="clear" w:color="auto" w:fill="auto"/>
            <w:noWrap/>
            <w:vAlign w:val="center"/>
            <w:hideMark/>
          </w:tcPr>
          <w:p w14:paraId="0966AD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226</w:t>
            </w:r>
          </w:p>
        </w:tc>
        <w:tc>
          <w:tcPr>
            <w:tcW w:w="748" w:type="pct"/>
            <w:tcBorders>
              <w:top w:val="nil"/>
              <w:left w:val="nil"/>
              <w:bottom w:val="single" w:sz="4" w:space="0" w:color="auto"/>
              <w:right w:val="single" w:sz="4" w:space="0" w:color="auto"/>
            </w:tcBorders>
            <w:shd w:val="clear" w:color="auto" w:fill="auto"/>
            <w:noWrap/>
            <w:vAlign w:val="center"/>
            <w:hideMark/>
          </w:tcPr>
          <w:p w14:paraId="43118C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Reczul</w:t>
            </w:r>
          </w:p>
        </w:tc>
        <w:tc>
          <w:tcPr>
            <w:tcW w:w="381" w:type="pct"/>
            <w:tcBorders>
              <w:top w:val="nil"/>
              <w:left w:val="nil"/>
              <w:bottom w:val="single" w:sz="4" w:space="0" w:color="auto"/>
              <w:right w:val="single" w:sz="4" w:space="0" w:color="auto"/>
            </w:tcBorders>
            <w:shd w:val="clear" w:color="auto" w:fill="auto"/>
            <w:noWrap/>
            <w:vAlign w:val="center"/>
            <w:hideMark/>
          </w:tcPr>
          <w:p w14:paraId="134CB3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2-0431</w:t>
            </w:r>
          </w:p>
        </w:tc>
        <w:tc>
          <w:tcPr>
            <w:tcW w:w="340" w:type="pct"/>
            <w:tcBorders>
              <w:top w:val="nil"/>
              <w:left w:val="nil"/>
              <w:bottom w:val="single" w:sz="4" w:space="0" w:color="auto"/>
              <w:right w:val="single" w:sz="4" w:space="0" w:color="auto"/>
            </w:tcBorders>
            <w:shd w:val="clear" w:color="auto" w:fill="auto"/>
            <w:noWrap/>
            <w:vAlign w:val="center"/>
            <w:hideMark/>
          </w:tcPr>
          <w:p w14:paraId="008302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92209363</w:t>
            </w:r>
          </w:p>
        </w:tc>
        <w:tc>
          <w:tcPr>
            <w:tcW w:w="457" w:type="pct"/>
            <w:tcBorders>
              <w:top w:val="nil"/>
              <w:left w:val="nil"/>
              <w:bottom w:val="single" w:sz="4" w:space="0" w:color="auto"/>
              <w:right w:val="single" w:sz="4" w:space="0" w:color="auto"/>
            </w:tcBorders>
            <w:shd w:val="clear" w:color="auto" w:fill="auto"/>
            <w:noWrap/>
            <w:vAlign w:val="center"/>
            <w:hideMark/>
          </w:tcPr>
          <w:p w14:paraId="3D10DA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590543540200158263</w:t>
            </w:r>
          </w:p>
        </w:tc>
        <w:tc>
          <w:tcPr>
            <w:tcW w:w="234" w:type="pct"/>
            <w:tcBorders>
              <w:top w:val="nil"/>
              <w:left w:val="nil"/>
              <w:bottom w:val="single" w:sz="4" w:space="0" w:color="auto"/>
              <w:right w:val="single" w:sz="4" w:space="0" w:color="auto"/>
            </w:tcBorders>
            <w:shd w:val="clear" w:color="auto" w:fill="auto"/>
            <w:noWrap/>
            <w:vAlign w:val="center"/>
            <w:hideMark/>
          </w:tcPr>
          <w:p w14:paraId="4A8C1C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C2090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85B49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12D77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45D0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95827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5F13D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FA59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8F3E9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399</w:t>
            </w:r>
          </w:p>
        </w:tc>
        <w:tc>
          <w:tcPr>
            <w:tcW w:w="425" w:type="pct"/>
            <w:tcBorders>
              <w:top w:val="nil"/>
              <w:left w:val="nil"/>
              <w:bottom w:val="single" w:sz="4" w:space="0" w:color="auto"/>
              <w:right w:val="single" w:sz="4" w:space="0" w:color="auto"/>
            </w:tcBorders>
            <w:shd w:val="clear" w:color="auto" w:fill="auto"/>
            <w:noWrap/>
            <w:vAlign w:val="center"/>
            <w:hideMark/>
          </w:tcPr>
          <w:p w14:paraId="703E94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2BC80A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748" w:type="pct"/>
            <w:tcBorders>
              <w:top w:val="nil"/>
              <w:left w:val="nil"/>
              <w:bottom w:val="single" w:sz="4" w:space="0" w:color="auto"/>
              <w:right w:val="single" w:sz="4" w:space="0" w:color="auto"/>
            </w:tcBorders>
            <w:shd w:val="clear" w:color="auto" w:fill="auto"/>
            <w:noWrap/>
            <w:vAlign w:val="center"/>
            <w:hideMark/>
          </w:tcPr>
          <w:p w14:paraId="3457C1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25AAD7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26188B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16A41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2F69DE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B8EB4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C9D86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313C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5DA62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560441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C4ACF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50D2FC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B37E7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400</w:t>
            </w:r>
          </w:p>
        </w:tc>
        <w:tc>
          <w:tcPr>
            <w:tcW w:w="425" w:type="pct"/>
            <w:tcBorders>
              <w:top w:val="nil"/>
              <w:left w:val="nil"/>
              <w:bottom w:val="single" w:sz="4" w:space="0" w:color="auto"/>
              <w:right w:val="single" w:sz="4" w:space="0" w:color="auto"/>
            </w:tcBorders>
            <w:shd w:val="clear" w:color="auto" w:fill="auto"/>
            <w:noWrap/>
            <w:vAlign w:val="center"/>
            <w:hideMark/>
          </w:tcPr>
          <w:p w14:paraId="7AA88E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2F5F8E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748" w:type="pct"/>
            <w:tcBorders>
              <w:top w:val="nil"/>
              <w:left w:val="nil"/>
              <w:bottom w:val="single" w:sz="4" w:space="0" w:color="auto"/>
              <w:right w:val="single" w:sz="4" w:space="0" w:color="auto"/>
            </w:tcBorders>
            <w:shd w:val="clear" w:color="auto" w:fill="auto"/>
            <w:noWrap/>
            <w:vAlign w:val="center"/>
            <w:hideMark/>
          </w:tcPr>
          <w:p w14:paraId="7FF339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310425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072B1E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1C4136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0CDAC6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00CD5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7796D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863E8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C893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68C702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CA182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2AF0E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5EF24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401</w:t>
            </w:r>
          </w:p>
        </w:tc>
        <w:tc>
          <w:tcPr>
            <w:tcW w:w="425" w:type="pct"/>
            <w:tcBorders>
              <w:top w:val="nil"/>
              <w:left w:val="nil"/>
              <w:bottom w:val="single" w:sz="4" w:space="0" w:color="auto"/>
              <w:right w:val="single" w:sz="4" w:space="0" w:color="auto"/>
            </w:tcBorders>
            <w:shd w:val="clear" w:color="auto" w:fill="auto"/>
            <w:noWrap/>
            <w:vAlign w:val="center"/>
            <w:hideMark/>
          </w:tcPr>
          <w:p w14:paraId="4266DD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7F4870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w:t>
            </w:r>
          </w:p>
        </w:tc>
        <w:tc>
          <w:tcPr>
            <w:tcW w:w="748" w:type="pct"/>
            <w:tcBorders>
              <w:top w:val="nil"/>
              <w:left w:val="nil"/>
              <w:bottom w:val="single" w:sz="4" w:space="0" w:color="auto"/>
              <w:right w:val="single" w:sz="4" w:space="0" w:color="auto"/>
            </w:tcBorders>
            <w:shd w:val="clear" w:color="auto" w:fill="auto"/>
            <w:noWrap/>
            <w:vAlign w:val="center"/>
            <w:hideMark/>
          </w:tcPr>
          <w:p w14:paraId="1900FA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559B7E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4952CA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082CA4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33A8A6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812AA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F1A85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78F1C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836B6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5,7</w:t>
            </w:r>
          </w:p>
        </w:tc>
        <w:tc>
          <w:tcPr>
            <w:tcW w:w="372" w:type="pct"/>
            <w:tcBorders>
              <w:top w:val="nil"/>
              <w:left w:val="nil"/>
              <w:bottom w:val="single" w:sz="4" w:space="0" w:color="auto"/>
              <w:right w:val="single" w:sz="4" w:space="0" w:color="auto"/>
            </w:tcBorders>
            <w:shd w:val="clear" w:color="auto" w:fill="auto"/>
            <w:noWrap/>
            <w:vAlign w:val="center"/>
            <w:hideMark/>
          </w:tcPr>
          <w:p w14:paraId="25F563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1E7E4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8E3613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26920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402</w:t>
            </w:r>
          </w:p>
        </w:tc>
        <w:tc>
          <w:tcPr>
            <w:tcW w:w="425" w:type="pct"/>
            <w:tcBorders>
              <w:top w:val="nil"/>
              <w:left w:val="nil"/>
              <w:bottom w:val="single" w:sz="4" w:space="0" w:color="auto"/>
              <w:right w:val="single" w:sz="4" w:space="0" w:color="auto"/>
            </w:tcBorders>
            <w:shd w:val="clear" w:color="auto" w:fill="auto"/>
            <w:noWrap/>
            <w:vAlign w:val="center"/>
            <w:hideMark/>
          </w:tcPr>
          <w:p w14:paraId="0603DF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5D9B34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w:t>
            </w:r>
          </w:p>
        </w:tc>
        <w:tc>
          <w:tcPr>
            <w:tcW w:w="748" w:type="pct"/>
            <w:tcBorders>
              <w:top w:val="nil"/>
              <w:left w:val="nil"/>
              <w:bottom w:val="single" w:sz="4" w:space="0" w:color="auto"/>
              <w:right w:val="single" w:sz="4" w:space="0" w:color="auto"/>
            </w:tcBorders>
            <w:shd w:val="clear" w:color="auto" w:fill="auto"/>
            <w:noWrap/>
            <w:vAlign w:val="center"/>
            <w:hideMark/>
          </w:tcPr>
          <w:p w14:paraId="263988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082C44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253BBA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7F6542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6AB14D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F007A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6CDE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B9762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99DD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5,2</w:t>
            </w:r>
          </w:p>
        </w:tc>
        <w:tc>
          <w:tcPr>
            <w:tcW w:w="372" w:type="pct"/>
            <w:tcBorders>
              <w:top w:val="nil"/>
              <w:left w:val="nil"/>
              <w:bottom w:val="single" w:sz="4" w:space="0" w:color="auto"/>
              <w:right w:val="single" w:sz="4" w:space="0" w:color="auto"/>
            </w:tcBorders>
            <w:shd w:val="clear" w:color="auto" w:fill="auto"/>
            <w:noWrap/>
            <w:vAlign w:val="center"/>
            <w:hideMark/>
          </w:tcPr>
          <w:p w14:paraId="68451F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ED192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D56FF1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61519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403</w:t>
            </w:r>
          </w:p>
        </w:tc>
        <w:tc>
          <w:tcPr>
            <w:tcW w:w="425" w:type="pct"/>
            <w:tcBorders>
              <w:top w:val="nil"/>
              <w:left w:val="nil"/>
              <w:bottom w:val="single" w:sz="4" w:space="0" w:color="auto"/>
              <w:right w:val="single" w:sz="4" w:space="0" w:color="auto"/>
            </w:tcBorders>
            <w:shd w:val="clear" w:color="auto" w:fill="auto"/>
            <w:noWrap/>
            <w:vAlign w:val="center"/>
            <w:hideMark/>
          </w:tcPr>
          <w:p w14:paraId="428214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1350003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10</w:t>
            </w:r>
          </w:p>
        </w:tc>
        <w:tc>
          <w:tcPr>
            <w:tcW w:w="748" w:type="pct"/>
            <w:tcBorders>
              <w:top w:val="nil"/>
              <w:left w:val="nil"/>
              <w:bottom w:val="single" w:sz="4" w:space="0" w:color="auto"/>
              <w:right w:val="single" w:sz="4" w:space="0" w:color="auto"/>
            </w:tcBorders>
            <w:shd w:val="clear" w:color="auto" w:fill="auto"/>
            <w:noWrap/>
            <w:vAlign w:val="center"/>
            <w:hideMark/>
          </w:tcPr>
          <w:p w14:paraId="7F2623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752597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3E28F8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44CF36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5C7082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344AC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C92F3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C8F3E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E5CCC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7923DF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0454A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4F7C46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D8515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404</w:t>
            </w:r>
          </w:p>
        </w:tc>
        <w:tc>
          <w:tcPr>
            <w:tcW w:w="425" w:type="pct"/>
            <w:tcBorders>
              <w:top w:val="nil"/>
              <w:left w:val="nil"/>
              <w:bottom w:val="single" w:sz="4" w:space="0" w:color="auto"/>
              <w:right w:val="single" w:sz="4" w:space="0" w:color="auto"/>
            </w:tcBorders>
            <w:shd w:val="clear" w:color="auto" w:fill="auto"/>
            <w:noWrap/>
            <w:vAlign w:val="center"/>
            <w:hideMark/>
          </w:tcPr>
          <w:p w14:paraId="759EA0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617AE0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11</w:t>
            </w:r>
          </w:p>
        </w:tc>
        <w:tc>
          <w:tcPr>
            <w:tcW w:w="748" w:type="pct"/>
            <w:tcBorders>
              <w:top w:val="nil"/>
              <w:left w:val="nil"/>
              <w:bottom w:val="single" w:sz="4" w:space="0" w:color="auto"/>
              <w:right w:val="single" w:sz="4" w:space="0" w:color="auto"/>
            </w:tcBorders>
            <w:shd w:val="clear" w:color="auto" w:fill="auto"/>
            <w:noWrap/>
            <w:vAlign w:val="center"/>
            <w:hideMark/>
          </w:tcPr>
          <w:p w14:paraId="4213FF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144C00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42AADE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301723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02C244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1C509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F181C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B0E55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FF01E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39D871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8D26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9AB81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035E3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405</w:t>
            </w:r>
          </w:p>
        </w:tc>
        <w:tc>
          <w:tcPr>
            <w:tcW w:w="425" w:type="pct"/>
            <w:tcBorders>
              <w:top w:val="nil"/>
              <w:left w:val="nil"/>
              <w:bottom w:val="single" w:sz="4" w:space="0" w:color="auto"/>
              <w:right w:val="single" w:sz="4" w:space="0" w:color="auto"/>
            </w:tcBorders>
            <w:shd w:val="clear" w:color="auto" w:fill="auto"/>
            <w:noWrap/>
            <w:vAlign w:val="center"/>
            <w:hideMark/>
          </w:tcPr>
          <w:p w14:paraId="3E65A8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5CEBD8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w:t>
            </w:r>
          </w:p>
        </w:tc>
        <w:tc>
          <w:tcPr>
            <w:tcW w:w="748" w:type="pct"/>
            <w:tcBorders>
              <w:top w:val="nil"/>
              <w:left w:val="nil"/>
              <w:bottom w:val="single" w:sz="4" w:space="0" w:color="auto"/>
              <w:right w:val="single" w:sz="4" w:space="0" w:color="auto"/>
            </w:tcBorders>
            <w:shd w:val="clear" w:color="auto" w:fill="auto"/>
            <w:noWrap/>
            <w:vAlign w:val="center"/>
            <w:hideMark/>
          </w:tcPr>
          <w:p w14:paraId="5ECC5D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6137CE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34F617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5FE0A6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4869BB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B4F41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A9BAE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7CE0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EB5E4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63197B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39844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B7EDB5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194DD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406</w:t>
            </w:r>
          </w:p>
        </w:tc>
        <w:tc>
          <w:tcPr>
            <w:tcW w:w="425" w:type="pct"/>
            <w:tcBorders>
              <w:top w:val="nil"/>
              <w:left w:val="nil"/>
              <w:bottom w:val="single" w:sz="4" w:space="0" w:color="auto"/>
              <w:right w:val="single" w:sz="4" w:space="0" w:color="auto"/>
            </w:tcBorders>
            <w:shd w:val="clear" w:color="auto" w:fill="auto"/>
            <w:noWrap/>
            <w:vAlign w:val="center"/>
            <w:hideMark/>
          </w:tcPr>
          <w:p w14:paraId="06F83E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7C7B2B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13</w:t>
            </w:r>
          </w:p>
        </w:tc>
        <w:tc>
          <w:tcPr>
            <w:tcW w:w="748" w:type="pct"/>
            <w:tcBorders>
              <w:top w:val="nil"/>
              <w:left w:val="nil"/>
              <w:bottom w:val="single" w:sz="4" w:space="0" w:color="auto"/>
              <w:right w:val="single" w:sz="4" w:space="0" w:color="auto"/>
            </w:tcBorders>
            <w:shd w:val="clear" w:color="auto" w:fill="auto"/>
            <w:noWrap/>
            <w:vAlign w:val="center"/>
            <w:hideMark/>
          </w:tcPr>
          <w:p w14:paraId="1C4750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76EA47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14B88E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0749C8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34A735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DBD7C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9658D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7FD18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3A8C2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4C2923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3DD0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A26150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CB0DD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407</w:t>
            </w:r>
          </w:p>
        </w:tc>
        <w:tc>
          <w:tcPr>
            <w:tcW w:w="425" w:type="pct"/>
            <w:tcBorders>
              <w:top w:val="nil"/>
              <w:left w:val="nil"/>
              <w:bottom w:val="single" w:sz="4" w:space="0" w:color="auto"/>
              <w:right w:val="single" w:sz="4" w:space="0" w:color="auto"/>
            </w:tcBorders>
            <w:shd w:val="clear" w:color="auto" w:fill="auto"/>
            <w:noWrap/>
            <w:vAlign w:val="center"/>
            <w:hideMark/>
          </w:tcPr>
          <w:p w14:paraId="581F72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498532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14</w:t>
            </w:r>
          </w:p>
        </w:tc>
        <w:tc>
          <w:tcPr>
            <w:tcW w:w="748" w:type="pct"/>
            <w:tcBorders>
              <w:top w:val="nil"/>
              <w:left w:val="nil"/>
              <w:bottom w:val="single" w:sz="4" w:space="0" w:color="auto"/>
              <w:right w:val="single" w:sz="4" w:space="0" w:color="auto"/>
            </w:tcBorders>
            <w:shd w:val="clear" w:color="auto" w:fill="auto"/>
            <w:noWrap/>
            <w:vAlign w:val="center"/>
            <w:hideMark/>
          </w:tcPr>
          <w:p w14:paraId="15EA03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4D9857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685810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1572B8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6D2CC5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B1AB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001B3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5D4A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1ED98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5,7</w:t>
            </w:r>
          </w:p>
        </w:tc>
        <w:tc>
          <w:tcPr>
            <w:tcW w:w="372" w:type="pct"/>
            <w:tcBorders>
              <w:top w:val="nil"/>
              <w:left w:val="nil"/>
              <w:bottom w:val="single" w:sz="4" w:space="0" w:color="auto"/>
              <w:right w:val="single" w:sz="4" w:space="0" w:color="auto"/>
            </w:tcBorders>
            <w:shd w:val="clear" w:color="auto" w:fill="auto"/>
            <w:noWrap/>
            <w:vAlign w:val="center"/>
            <w:hideMark/>
          </w:tcPr>
          <w:p w14:paraId="730EBB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732FD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B371C1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201D4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408</w:t>
            </w:r>
          </w:p>
        </w:tc>
        <w:tc>
          <w:tcPr>
            <w:tcW w:w="425" w:type="pct"/>
            <w:tcBorders>
              <w:top w:val="nil"/>
              <w:left w:val="nil"/>
              <w:bottom w:val="single" w:sz="4" w:space="0" w:color="auto"/>
              <w:right w:val="single" w:sz="4" w:space="0" w:color="auto"/>
            </w:tcBorders>
            <w:shd w:val="clear" w:color="auto" w:fill="auto"/>
            <w:noWrap/>
            <w:vAlign w:val="center"/>
            <w:hideMark/>
          </w:tcPr>
          <w:p w14:paraId="5B4726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53ADA8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15</w:t>
            </w:r>
          </w:p>
        </w:tc>
        <w:tc>
          <w:tcPr>
            <w:tcW w:w="748" w:type="pct"/>
            <w:tcBorders>
              <w:top w:val="nil"/>
              <w:left w:val="nil"/>
              <w:bottom w:val="single" w:sz="4" w:space="0" w:color="auto"/>
              <w:right w:val="single" w:sz="4" w:space="0" w:color="auto"/>
            </w:tcBorders>
            <w:shd w:val="clear" w:color="auto" w:fill="auto"/>
            <w:noWrap/>
            <w:vAlign w:val="center"/>
            <w:hideMark/>
          </w:tcPr>
          <w:p w14:paraId="481671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200FA1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12A5B7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7A74C0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6BF8F2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86F12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82CFD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0A97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E5482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7B276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10EAE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B797B3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C3D2D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409</w:t>
            </w:r>
          </w:p>
        </w:tc>
        <w:tc>
          <w:tcPr>
            <w:tcW w:w="425" w:type="pct"/>
            <w:tcBorders>
              <w:top w:val="nil"/>
              <w:left w:val="nil"/>
              <w:bottom w:val="single" w:sz="4" w:space="0" w:color="auto"/>
              <w:right w:val="single" w:sz="4" w:space="0" w:color="auto"/>
            </w:tcBorders>
            <w:shd w:val="clear" w:color="auto" w:fill="auto"/>
            <w:noWrap/>
            <w:vAlign w:val="center"/>
            <w:hideMark/>
          </w:tcPr>
          <w:p w14:paraId="421288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5C0218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16</w:t>
            </w:r>
          </w:p>
        </w:tc>
        <w:tc>
          <w:tcPr>
            <w:tcW w:w="748" w:type="pct"/>
            <w:tcBorders>
              <w:top w:val="nil"/>
              <w:left w:val="nil"/>
              <w:bottom w:val="single" w:sz="4" w:space="0" w:color="auto"/>
              <w:right w:val="single" w:sz="4" w:space="0" w:color="auto"/>
            </w:tcBorders>
            <w:shd w:val="clear" w:color="auto" w:fill="auto"/>
            <w:noWrap/>
            <w:vAlign w:val="center"/>
            <w:hideMark/>
          </w:tcPr>
          <w:p w14:paraId="577A8B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381" w:type="pct"/>
            <w:tcBorders>
              <w:top w:val="nil"/>
              <w:left w:val="nil"/>
              <w:bottom w:val="single" w:sz="4" w:space="0" w:color="auto"/>
              <w:right w:val="single" w:sz="4" w:space="0" w:color="auto"/>
            </w:tcBorders>
            <w:shd w:val="clear" w:color="auto" w:fill="auto"/>
            <w:noWrap/>
            <w:vAlign w:val="center"/>
            <w:hideMark/>
          </w:tcPr>
          <w:p w14:paraId="133C28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2-0874</w:t>
            </w:r>
          </w:p>
        </w:tc>
        <w:tc>
          <w:tcPr>
            <w:tcW w:w="340" w:type="pct"/>
            <w:tcBorders>
              <w:top w:val="nil"/>
              <w:left w:val="nil"/>
              <w:bottom w:val="single" w:sz="4" w:space="0" w:color="auto"/>
              <w:right w:val="single" w:sz="4" w:space="0" w:color="auto"/>
            </w:tcBorders>
            <w:shd w:val="clear" w:color="auto" w:fill="auto"/>
            <w:noWrap/>
            <w:vAlign w:val="center"/>
            <w:hideMark/>
          </w:tcPr>
          <w:p w14:paraId="05DB6D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92445782</w:t>
            </w:r>
          </w:p>
        </w:tc>
        <w:tc>
          <w:tcPr>
            <w:tcW w:w="457" w:type="pct"/>
            <w:tcBorders>
              <w:top w:val="nil"/>
              <w:left w:val="nil"/>
              <w:bottom w:val="single" w:sz="4" w:space="0" w:color="auto"/>
              <w:right w:val="single" w:sz="4" w:space="0" w:color="auto"/>
            </w:tcBorders>
            <w:shd w:val="clear" w:color="auto" w:fill="auto"/>
            <w:noWrap/>
            <w:vAlign w:val="center"/>
            <w:hideMark/>
          </w:tcPr>
          <w:p w14:paraId="4DF90B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590543540200384570</w:t>
            </w:r>
          </w:p>
        </w:tc>
        <w:tc>
          <w:tcPr>
            <w:tcW w:w="234" w:type="pct"/>
            <w:tcBorders>
              <w:top w:val="nil"/>
              <w:left w:val="nil"/>
              <w:bottom w:val="single" w:sz="4" w:space="0" w:color="auto"/>
              <w:right w:val="single" w:sz="4" w:space="0" w:color="auto"/>
            </w:tcBorders>
            <w:shd w:val="clear" w:color="auto" w:fill="auto"/>
            <w:noWrap/>
            <w:vAlign w:val="center"/>
            <w:hideMark/>
          </w:tcPr>
          <w:p w14:paraId="6644B6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282E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19191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874CE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41BFC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372" w:type="pct"/>
            <w:tcBorders>
              <w:top w:val="nil"/>
              <w:left w:val="nil"/>
              <w:bottom w:val="single" w:sz="4" w:space="0" w:color="auto"/>
              <w:right w:val="single" w:sz="4" w:space="0" w:color="auto"/>
            </w:tcBorders>
            <w:shd w:val="clear" w:color="auto" w:fill="auto"/>
            <w:noWrap/>
            <w:vAlign w:val="center"/>
            <w:hideMark/>
          </w:tcPr>
          <w:p w14:paraId="20AEC2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B63B7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56D5F3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7A02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410</w:t>
            </w:r>
          </w:p>
        </w:tc>
        <w:tc>
          <w:tcPr>
            <w:tcW w:w="425" w:type="pct"/>
            <w:tcBorders>
              <w:top w:val="nil"/>
              <w:left w:val="nil"/>
              <w:bottom w:val="single" w:sz="4" w:space="0" w:color="auto"/>
              <w:right w:val="single" w:sz="4" w:space="0" w:color="auto"/>
            </w:tcBorders>
            <w:shd w:val="clear" w:color="auto" w:fill="auto"/>
            <w:noWrap/>
            <w:vAlign w:val="center"/>
            <w:hideMark/>
          </w:tcPr>
          <w:p w14:paraId="19CCD6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624F48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17</w:t>
            </w:r>
          </w:p>
        </w:tc>
        <w:tc>
          <w:tcPr>
            <w:tcW w:w="748" w:type="pct"/>
            <w:tcBorders>
              <w:top w:val="nil"/>
              <w:left w:val="nil"/>
              <w:bottom w:val="single" w:sz="4" w:space="0" w:color="auto"/>
              <w:right w:val="single" w:sz="4" w:space="0" w:color="auto"/>
            </w:tcBorders>
            <w:shd w:val="clear" w:color="auto" w:fill="auto"/>
            <w:noWrap/>
            <w:vAlign w:val="center"/>
            <w:hideMark/>
          </w:tcPr>
          <w:p w14:paraId="169B0E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5595F8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757578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368F61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358F38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74F2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B8E0C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37A7D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D27B2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5,2</w:t>
            </w:r>
          </w:p>
        </w:tc>
        <w:tc>
          <w:tcPr>
            <w:tcW w:w="372" w:type="pct"/>
            <w:tcBorders>
              <w:top w:val="nil"/>
              <w:left w:val="nil"/>
              <w:bottom w:val="single" w:sz="4" w:space="0" w:color="auto"/>
              <w:right w:val="single" w:sz="4" w:space="0" w:color="auto"/>
            </w:tcBorders>
            <w:shd w:val="clear" w:color="auto" w:fill="auto"/>
            <w:noWrap/>
            <w:vAlign w:val="center"/>
            <w:hideMark/>
          </w:tcPr>
          <w:p w14:paraId="0708D2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87396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FFC7A5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EA76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411</w:t>
            </w:r>
          </w:p>
        </w:tc>
        <w:tc>
          <w:tcPr>
            <w:tcW w:w="425" w:type="pct"/>
            <w:tcBorders>
              <w:top w:val="nil"/>
              <w:left w:val="nil"/>
              <w:bottom w:val="single" w:sz="4" w:space="0" w:color="auto"/>
              <w:right w:val="single" w:sz="4" w:space="0" w:color="auto"/>
            </w:tcBorders>
            <w:shd w:val="clear" w:color="auto" w:fill="auto"/>
            <w:noWrap/>
            <w:vAlign w:val="center"/>
            <w:hideMark/>
          </w:tcPr>
          <w:p w14:paraId="70D2FA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68E2F2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18</w:t>
            </w:r>
          </w:p>
        </w:tc>
        <w:tc>
          <w:tcPr>
            <w:tcW w:w="748" w:type="pct"/>
            <w:tcBorders>
              <w:top w:val="nil"/>
              <w:left w:val="nil"/>
              <w:bottom w:val="single" w:sz="4" w:space="0" w:color="auto"/>
              <w:right w:val="single" w:sz="4" w:space="0" w:color="auto"/>
            </w:tcBorders>
            <w:shd w:val="clear" w:color="auto" w:fill="auto"/>
            <w:noWrap/>
            <w:vAlign w:val="center"/>
            <w:hideMark/>
          </w:tcPr>
          <w:p w14:paraId="6584AF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2E52E3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3CEB6C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2EB1CC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75F397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CFD1F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5A4C7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7D86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ADD1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5E5BEB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777F4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9DCA8C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3EE76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412</w:t>
            </w:r>
          </w:p>
        </w:tc>
        <w:tc>
          <w:tcPr>
            <w:tcW w:w="425" w:type="pct"/>
            <w:tcBorders>
              <w:top w:val="nil"/>
              <w:left w:val="nil"/>
              <w:bottom w:val="single" w:sz="4" w:space="0" w:color="auto"/>
              <w:right w:val="single" w:sz="4" w:space="0" w:color="auto"/>
            </w:tcBorders>
            <w:shd w:val="clear" w:color="auto" w:fill="auto"/>
            <w:noWrap/>
            <w:vAlign w:val="center"/>
            <w:hideMark/>
          </w:tcPr>
          <w:p w14:paraId="5E32F8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64783B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19</w:t>
            </w:r>
          </w:p>
        </w:tc>
        <w:tc>
          <w:tcPr>
            <w:tcW w:w="748" w:type="pct"/>
            <w:tcBorders>
              <w:top w:val="nil"/>
              <w:left w:val="nil"/>
              <w:bottom w:val="single" w:sz="4" w:space="0" w:color="auto"/>
              <w:right w:val="single" w:sz="4" w:space="0" w:color="auto"/>
            </w:tcBorders>
            <w:shd w:val="clear" w:color="auto" w:fill="auto"/>
            <w:noWrap/>
            <w:vAlign w:val="center"/>
            <w:hideMark/>
          </w:tcPr>
          <w:p w14:paraId="738165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4623FE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6DF470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559EC5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47076B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2AEA7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14B76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0E62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DF109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7304ED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1453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F8DB76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1450D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413</w:t>
            </w:r>
          </w:p>
        </w:tc>
        <w:tc>
          <w:tcPr>
            <w:tcW w:w="425" w:type="pct"/>
            <w:tcBorders>
              <w:top w:val="nil"/>
              <w:left w:val="nil"/>
              <w:bottom w:val="single" w:sz="4" w:space="0" w:color="auto"/>
              <w:right w:val="single" w:sz="4" w:space="0" w:color="auto"/>
            </w:tcBorders>
            <w:shd w:val="clear" w:color="auto" w:fill="auto"/>
            <w:noWrap/>
            <w:vAlign w:val="center"/>
            <w:hideMark/>
          </w:tcPr>
          <w:p w14:paraId="612E59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4A2A2F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w:t>
            </w:r>
          </w:p>
        </w:tc>
        <w:tc>
          <w:tcPr>
            <w:tcW w:w="748" w:type="pct"/>
            <w:tcBorders>
              <w:top w:val="nil"/>
              <w:left w:val="nil"/>
              <w:bottom w:val="single" w:sz="4" w:space="0" w:color="auto"/>
              <w:right w:val="single" w:sz="4" w:space="0" w:color="auto"/>
            </w:tcBorders>
            <w:shd w:val="clear" w:color="auto" w:fill="auto"/>
            <w:noWrap/>
            <w:vAlign w:val="center"/>
            <w:hideMark/>
          </w:tcPr>
          <w:p w14:paraId="4F6187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6B9CE5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7D224F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285FC8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7D8E50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7AFE0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155C0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1C473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896E9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20794C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855E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90A5BA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AC229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414</w:t>
            </w:r>
          </w:p>
        </w:tc>
        <w:tc>
          <w:tcPr>
            <w:tcW w:w="425" w:type="pct"/>
            <w:tcBorders>
              <w:top w:val="nil"/>
              <w:left w:val="nil"/>
              <w:bottom w:val="single" w:sz="4" w:space="0" w:color="auto"/>
              <w:right w:val="single" w:sz="4" w:space="0" w:color="auto"/>
            </w:tcBorders>
            <w:shd w:val="clear" w:color="auto" w:fill="auto"/>
            <w:noWrap/>
            <w:vAlign w:val="center"/>
            <w:hideMark/>
          </w:tcPr>
          <w:p w14:paraId="65C13A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40F99A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21</w:t>
            </w:r>
          </w:p>
        </w:tc>
        <w:tc>
          <w:tcPr>
            <w:tcW w:w="748" w:type="pct"/>
            <w:tcBorders>
              <w:top w:val="nil"/>
              <w:left w:val="nil"/>
              <w:bottom w:val="single" w:sz="4" w:space="0" w:color="auto"/>
              <w:right w:val="single" w:sz="4" w:space="0" w:color="auto"/>
            </w:tcBorders>
            <w:shd w:val="clear" w:color="auto" w:fill="auto"/>
            <w:noWrap/>
            <w:vAlign w:val="center"/>
            <w:hideMark/>
          </w:tcPr>
          <w:p w14:paraId="42B733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092D81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31CC77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0C15A3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352EE4D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30E80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E683BA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FC580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6D46B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6E39D0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B0EFC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3DFADE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D6BE9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415</w:t>
            </w:r>
          </w:p>
        </w:tc>
        <w:tc>
          <w:tcPr>
            <w:tcW w:w="425" w:type="pct"/>
            <w:tcBorders>
              <w:top w:val="nil"/>
              <w:left w:val="nil"/>
              <w:bottom w:val="single" w:sz="4" w:space="0" w:color="auto"/>
              <w:right w:val="single" w:sz="4" w:space="0" w:color="auto"/>
            </w:tcBorders>
            <w:shd w:val="clear" w:color="auto" w:fill="auto"/>
            <w:noWrap/>
            <w:vAlign w:val="center"/>
            <w:hideMark/>
          </w:tcPr>
          <w:p w14:paraId="1FEB50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2175E1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22</w:t>
            </w:r>
          </w:p>
        </w:tc>
        <w:tc>
          <w:tcPr>
            <w:tcW w:w="748" w:type="pct"/>
            <w:tcBorders>
              <w:top w:val="nil"/>
              <w:left w:val="nil"/>
              <w:bottom w:val="single" w:sz="4" w:space="0" w:color="auto"/>
              <w:right w:val="single" w:sz="4" w:space="0" w:color="auto"/>
            </w:tcBorders>
            <w:shd w:val="clear" w:color="auto" w:fill="auto"/>
            <w:noWrap/>
            <w:vAlign w:val="center"/>
            <w:hideMark/>
          </w:tcPr>
          <w:p w14:paraId="4248ED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02D684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7A994B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65E4CF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15F41C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0F220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3E768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9300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58EA1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372" w:type="pct"/>
            <w:tcBorders>
              <w:top w:val="nil"/>
              <w:left w:val="nil"/>
              <w:bottom w:val="single" w:sz="4" w:space="0" w:color="auto"/>
              <w:right w:val="single" w:sz="4" w:space="0" w:color="auto"/>
            </w:tcBorders>
            <w:shd w:val="clear" w:color="auto" w:fill="auto"/>
            <w:noWrap/>
            <w:vAlign w:val="center"/>
            <w:hideMark/>
          </w:tcPr>
          <w:p w14:paraId="1BE125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766F5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DAF43E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7203F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416</w:t>
            </w:r>
          </w:p>
        </w:tc>
        <w:tc>
          <w:tcPr>
            <w:tcW w:w="425" w:type="pct"/>
            <w:tcBorders>
              <w:top w:val="nil"/>
              <w:left w:val="nil"/>
              <w:bottom w:val="single" w:sz="4" w:space="0" w:color="auto"/>
              <w:right w:val="single" w:sz="4" w:space="0" w:color="auto"/>
            </w:tcBorders>
            <w:shd w:val="clear" w:color="auto" w:fill="auto"/>
            <w:noWrap/>
            <w:vAlign w:val="center"/>
            <w:hideMark/>
          </w:tcPr>
          <w:p w14:paraId="1B2A58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428D33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23</w:t>
            </w:r>
          </w:p>
        </w:tc>
        <w:tc>
          <w:tcPr>
            <w:tcW w:w="748" w:type="pct"/>
            <w:tcBorders>
              <w:top w:val="nil"/>
              <w:left w:val="nil"/>
              <w:bottom w:val="single" w:sz="4" w:space="0" w:color="auto"/>
              <w:right w:val="single" w:sz="4" w:space="0" w:color="auto"/>
            </w:tcBorders>
            <w:shd w:val="clear" w:color="auto" w:fill="auto"/>
            <w:noWrap/>
            <w:vAlign w:val="center"/>
            <w:hideMark/>
          </w:tcPr>
          <w:p w14:paraId="3DECE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4419F1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32645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4E5F7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3F6466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BC5A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9F11D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1F693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B9727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372" w:type="pct"/>
            <w:tcBorders>
              <w:top w:val="nil"/>
              <w:left w:val="nil"/>
              <w:bottom w:val="single" w:sz="4" w:space="0" w:color="auto"/>
              <w:right w:val="single" w:sz="4" w:space="0" w:color="auto"/>
            </w:tcBorders>
            <w:shd w:val="clear" w:color="auto" w:fill="auto"/>
            <w:noWrap/>
            <w:vAlign w:val="center"/>
            <w:hideMark/>
          </w:tcPr>
          <w:p w14:paraId="70D5F8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BB519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06A5D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7CDBD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417</w:t>
            </w:r>
          </w:p>
        </w:tc>
        <w:tc>
          <w:tcPr>
            <w:tcW w:w="425" w:type="pct"/>
            <w:tcBorders>
              <w:top w:val="nil"/>
              <w:left w:val="nil"/>
              <w:bottom w:val="single" w:sz="4" w:space="0" w:color="auto"/>
              <w:right w:val="single" w:sz="4" w:space="0" w:color="auto"/>
            </w:tcBorders>
            <w:shd w:val="clear" w:color="auto" w:fill="auto"/>
            <w:noWrap/>
            <w:vAlign w:val="center"/>
            <w:hideMark/>
          </w:tcPr>
          <w:p w14:paraId="0AF93D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16B806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24</w:t>
            </w:r>
          </w:p>
        </w:tc>
        <w:tc>
          <w:tcPr>
            <w:tcW w:w="748" w:type="pct"/>
            <w:tcBorders>
              <w:top w:val="nil"/>
              <w:left w:val="nil"/>
              <w:bottom w:val="single" w:sz="4" w:space="0" w:color="auto"/>
              <w:right w:val="single" w:sz="4" w:space="0" w:color="auto"/>
            </w:tcBorders>
            <w:shd w:val="clear" w:color="auto" w:fill="auto"/>
            <w:noWrap/>
            <w:vAlign w:val="center"/>
            <w:hideMark/>
          </w:tcPr>
          <w:p w14:paraId="2CD68C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3DD5B3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4A55D1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594206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54EF76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1B2E1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67A3A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A20B1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3336D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5707FD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88D7D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9F99E0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51437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418</w:t>
            </w:r>
          </w:p>
        </w:tc>
        <w:tc>
          <w:tcPr>
            <w:tcW w:w="425" w:type="pct"/>
            <w:tcBorders>
              <w:top w:val="nil"/>
              <w:left w:val="nil"/>
              <w:bottom w:val="single" w:sz="4" w:space="0" w:color="auto"/>
              <w:right w:val="single" w:sz="4" w:space="0" w:color="auto"/>
            </w:tcBorders>
            <w:shd w:val="clear" w:color="auto" w:fill="auto"/>
            <w:noWrap/>
            <w:vAlign w:val="center"/>
            <w:hideMark/>
          </w:tcPr>
          <w:p w14:paraId="23A84E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0AD655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25</w:t>
            </w:r>
          </w:p>
        </w:tc>
        <w:tc>
          <w:tcPr>
            <w:tcW w:w="748" w:type="pct"/>
            <w:tcBorders>
              <w:top w:val="nil"/>
              <w:left w:val="nil"/>
              <w:bottom w:val="single" w:sz="4" w:space="0" w:color="auto"/>
              <w:right w:val="single" w:sz="4" w:space="0" w:color="auto"/>
            </w:tcBorders>
            <w:shd w:val="clear" w:color="auto" w:fill="auto"/>
            <w:noWrap/>
            <w:vAlign w:val="center"/>
            <w:hideMark/>
          </w:tcPr>
          <w:p w14:paraId="5B9E44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61A716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6206AA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34B766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7AD8C7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9753D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1BC2C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AF2BA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CDA46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5,4</w:t>
            </w:r>
          </w:p>
        </w:tc>
        <w:tc>
          <w:tcPr>
            <w:tcW w:w="372" w:type="pct"/>
            <w:tcBorders>
              <w:top w:val="nil"/>
              <w:left w:val="nil"/>
              <w:bottom w:val="single" w:sz="4" w:space="0" w:color="auto"/>
              <w:right w:val="single" w:sz="4" w:space="0" w:color="auto"/>
            </w:tcBorders>
            <w:shd w:val="clear" w:color="auto" w:fill="auto"/>
            <w:noWrap/>
            <w:vAlign w:val="center"/>
            <w:hideMark/>
          </w:tcPr>
          <w:p w14:paraId="2CE081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BC32F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5D080A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830F1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419</w:t>
            </w:r>
          </w:p>
        </w:tc>
        <w:tc>
          <w:tcPr>
            <w:tcW w:w="425" w:type="pct"/>
            <w:tcBorders>
              <w:top w:val="nil"/>
              <w:left w:val="nil"/>
              <w:bottom w:val="single" w:sz="4" w:space="0" w:color="auto"/>
              <w:right w:val="single" w:sz="4" w:space="0" w:color="auto"/>
            </w:tcBorders>
            <w:shd w:val="clear" w:color="auto" w:fill="auto"/>
            <w:noWrap/>
            <w:vAlign w:val="center"/>
            <w:hideMark/>
          </w:tcPr>
          <w:p w14:paraId="58A8C0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Skoczykłody</w:t>
            </w:r>
          </w:p>
        </w:tc>
        <w:tc>
          <w:tcPr>
            <w:tcW w:w="229" w:type="pct"/>
            <w:tcBorders>
              <w:top w:val="nil"/>
              <w:left w:val="nil"/>
              <w:bottom w:val="single" w:sz="4" w:space="0" w:color="auto"/>
              <w:right w:val="single" w:sz="4" w:space="0" w:color="auto"/>
            </w:tcBorders>
            <w:shd w:val="clear" w:color="auto" w:fill="auto"/>
            <w:noWrap/>
            <w:vAlign w:val="center"/>
            <w:hideMark/>
          </w:tcPr>
          <w:p w14:paraId="5CEDB3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26</w:t>
            </w:r>
          </w:p>
        </w:tc>
        <w:tc>
          <w:tcPr>
            <w:tcW w:w="748" w:type="pct"/>
            <w:tcBorders>
              <w:top w:val="nil"/>
              <w:left w:val="nil"/>
              <w:bottom w:val="single" w:sz="4" w:space="0" w:color="auto"/>
              <w:right w:val="single" w:sz="4" w:space="0" w:color="auto"/>
            </w:tcBorders>
            <w:shd w:val="clear" w:color="auto" w:fill="auto"/>
            <w:noWrap/>
            <w:vAlign w:val="center"/>
            <w:hideMark/>
          </w:tcPr>
          <w:p w14:paraId="25FB28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Skoczykłody,słup</w:t>
            </w:r>
            <w:proofErr w:type="spellEnd"/>
            <w:r w:rsidRPr="000F3141">
              <w:rPr>
                <w:rFonts w:asciiTheme="minorHAnsi" w:eastAsia="Times New Roman" w:hAnsiTheme="minorHAnsi" w:cstheme="minorHAnsi"/>
                <w:color w:val="000000"/>
                <w:sz w:val="16"/>
                <w:szCs w:val="16"/>
                <w:lang w:eastAsia="pl-PL"/>
              </w:rPr>
              <w:t xml:space="preserve"> nr 2</w:t>
            </w:r>
          </w:p>
        </w:tc>
        <w:tc>
          <w:tcPr>
            <w:tcW w:w="381" w:type="pct"/>
            <w:tcBorders>
              <w:top w:val="nil"/>
              <w:left w:val="nil"/>
              <w:bottom w:val="single" w:sz="4" w:space="0" w:color="auto"/>
              <w:right w:val="single" w:sz="4" w:space="0" w:color="auto"/>
            </w:tcBorders>
            <w:shd w:val="clear" w:color="auto" w:fill="auto"/>
            <w:noWrap/>
            <w:vAlign w:val="center"/>
            <w:hideMark/>
          </w:tcPr>
          <w:p w14:paraId="2F3A9B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0" w:type="pct"/>
            <w:tcBorders>
              <w:top w:val="nil"/>
              <w:left w:val="nil"/>
              <w:bottom w:val="single" w:sz="4" w:space="0" w:color="auto"/>
              <w:right w:val="single" w:sz="4" w:space="0" w:color="auto"/>
            </w:tcBorders>
            <w:shd w:val="clear" w:color="auto" w:fill="auto"/>
            <w:noWrap/>
            <w:vAlign w:val="center"/>
            <w:hideMark/>
          </w:tcPr>
          <w:p w14:paraId="766223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92049841</w:t>
            </w:r>
          </w:p>
        </w:tc>
        <w:tc>
          <w:tcPr>
            <w:tcW w:w="457" w:type="pct"/>
            <w:tcBorders>
              <w:top w:val="nil"/>
              <w:left w:val="nil"/>
              <w:bottom w:val="single" w:sz="4" w:space="0" w:color="auto"/>
              <w:right w:val="single" w:sz="4" w:space="0" w:color="auto"/>
            </w:tcBorders>
            <w:shd w:val="clear" w:color="auto" w:fill="auto"/>
            <w:noWrap/>
            <w:vAlign w:val="center"/>
            <w:hideMark/>
          </w:tcPr>
          <w:p w14:paraId="2E00F1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590543540200001644</w:t>
            </w:r>
          </w:p>
        </w:tc>
        <w:tc>
          <w:tcPr>
            <w:tcW w:w="234" w:type="pct"/>
            <w:tcBorders>
              <w:top w:val="nil"/>
              <w:left w:val="nil"/>
              <w:bottom w:val="single" w:sz="4" w:space="0" w:color="auto"/>
              <w:right w:val="single" w:sz="4" w:space="0" w:color="auto"/>
            </w:tcBorders>
            <w:shd w:val="clear" w:color="auto" w:fill="auto"/>
            <w:noWrap/>
            <w:vAlign w:val="center"/>
            <w:hideMark/>
          </w:tcPr>
          <w:p w14:paraId="754E18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002FC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A709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C1B8C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7F3CF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5,4</w:t>
            </w:r>
          </w:p>
        </w:tc>
        <w:tc>
          <w:tcPr>
            <w:tcW w:w="372" w:type="pct"/>
            <w:tcBorders>
              <w:top w:val="nil"/>
              <w:left w:val="nil"/>
              <w:bottom w:val="single" w:sz="4" w:space="0" w:color="auto"/>
              <w:right w:val="single" w:sz="4" w:space="0" w:color="auto"/>
            </w:tcBorders>
            <w:shd w:val="clear" w:color="auto" w:fill="auto"/>
            <w:noWrap/>
            <w:vAlign w:val="center"/>
            <w:hideMark/>
          </w:tcPr>
          <w:p w14:paraId="1F6C90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2F756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1F0FDD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AE433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420</w:t>
            </w:r>
          </w:p>
        </w:tc>
        <w:tc>
          <w:tcPr>
            <w:tcW w:w="425" w:type="pct"/>
            <w:tcBorders>
              <w:top w:val="nil"/>
              <w:left w:val="nil"/>
              <w:bottom w:val="single" w:sz="4" w:space="0" w:color="auto"/>
              <w:right w:val="single" w:sz="4" w:space="0" w:color="auto"/>
            </w:tcBorders>
            <w:shd w:val="clear" w:color="auto" w:fill="auto"/>
            <w:noWrap/>
            <w:vAlign w:val="center"/>
            <w:hideMark/>
          </w:tcPr>
          <w:p w14:paraId="0F8EFB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B407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27</w:t>
            </w:r>
          </w:p>
        </w:tc>
        <w:tc>
          <w:tcPr>
            <w:tcW w:w="748" w:type="pct"/>
            <w:tcBorders>
              <w:top w:val="nil"/>
              <w:left w:val="nil"/>
              <w:bottom w:val="single" w:sz="4" w:space="0" w:color="auto"/>
              <w:right w:val="single" w:sz="4" w:space="0" w:color="auto"/>
            </w:tcBorders>
            <w:shd w:val="clear" w:color="auto" w:fill="auto"/>
            <w:noWrap/>
            <w:vAlign w:val="center"/>
            <w:hideMark/>
          </w:tcPr>
          <w:p w14:paraId="732173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655F43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12BEE9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412197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40BEA2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C6948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E0F0C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25A89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65710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75222D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B4645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47D97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4669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421</w:t>
            </w:r>
          </w:p>
        </w:tc>
        <w:tc>
          <w:tcPr>
            <w:tcW w:w="425" w:type="pct"/>
            <w:tcBorders>
              <w:top w:val="nil"/>
              <w:left w:val="nil"/>
              <w:bottom w:val="single" w:sz="4" w:space="0" w:color="auto"/>
              <w:right w:val="single" w:sz="4" w:space="0" w:color="auto"/>
            </w:tcBorders>
            <w:shd w:val="clear" w:color="auto" w:fill="auto"/>
            <w:noWrap/>
            <w:vAlign w:val="center"/>
            <w:hideMark/>
          </w:tcPr>
          <w:p w14:paraId="594A82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A8161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28</w:t>
            </w:r>
          </w:p>
        </w:tc>
        <w:tc>
          <w:tcPr>
            <w:tcW w:w="748" w:type="pct"/>
            <w:tcBorders>
              <w:top w:val="nil"/>
              <w:left w:val="nil"/>
              <w:bottom w:val="single" w:sz="4" w:space="0" w:color="auto"/>
              <w:right w:val="single" w:sz="4" w:space="0" w:color="auto"/>
            </w:tcBorders>
            <w:shd w:val="clear" w:color="auto" w:fill="auto"/>
            <w:noWrap/>
            <w:vAlign w:val="center"/>
            <w:hideMark/>
          </w:tcPr>
          <w:p w14:paraId="707718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23FD9D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537EB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3F0B3E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2D5955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73271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52736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C5215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40321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472960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97A2E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F9EEA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26E76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422</w:t>
            </w:r>
          </w:p>
        </w:tc>
        <w:tc>
          <w:tcPr>
            <w:tcW w:w="425" w:type="pct"/>
            <w:tcBorders>
              <w:top w:val="nil"/>
              <w:left w:val="nil"/>
              <w:bottom w:val="single" w:sz="4" w:space="0" w:color="auto"/>
              <w:right w:val="single" w:sz="4" w:space="0" w:color="auto"/>
            </w:tcBorders>
            <w:shd w:val="clear" w:color="auto" w:fill="auto"/>
            <w:noWrap/>
            <w:vAlign w:val="center"/>
            <w:hideMark/>
          </w:tcPr>
          <w:p w14:paraId="62BC90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6F04C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29</w:t>
            </w:r>
          </w:p>
        </w:tc>
        <w:tc>
          <w:tcPr>
            <w:tcW w:w="748" w:type="pct"/>
            <w:tcBorders>
              <w:top w:val="nil"/>
              <w:left w:val="nil"/>
              <w:bottom w:val="single" w:sz="4" w:space="0" w:color="auto"/>
              <w:right w:val="single" w:sz="4" w:space="0" w:color="auto"/>
            </w:tcBorders>
            <w:shd w:val="clear" w:color="auto" w:fill="auto"/>
            <w:noWrap/>
            <w:vAlign w:val="center"/>
            <w:hideMark/>
          </w:tcPr>
          <w:p w14:paraId="7BC6BB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12155C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58772E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F49C2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7BBBB7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7612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2BAD96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D744B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3188F4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6E1DC6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74909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DF2767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A459F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423</w:t>
            </w:r>
          </w:p>
        </w:tc>
        <w:tc>
          <w:tcPr>
            <w:tcW w:w="425" w:type="pct"/>
            <w:tcBorders>
              <w:top w:val="nil"/>
              <w:left w:val="nil"/>
              <w:bottom w:val="single" w:sz="4" w:space="0" w:color="auto"/>
              <w:right w:val="single" w:sz="4" w:space="0" w:color="auto"/>
            </w:tcBorders>
            <w:shd w:val="clear" w:color="auto" w:fill="auto"/>
            <w:noWrap/>
            <w:vAlign w:val="center"/>
            <w:hideMark/>
          </w:tcPr>
          <w:p w14:paraId="0BF5ED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4A842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30</w:t>
            </w:r>
          </w:p>
        </w:tc>
        <w:tc>
          <w:tcPr>
            <w:tcW w:w="748" w:type="pct"/>
            <w:tcBorders>
              <w:top w:val="nil"/>
              <w:left w:val="nil"/>
              <w:bottom w:val="single" w:sz="4" w:space="0" w:color="auto"/>
              <w:right w:val="single" w:sz="4" w:space="0" w:color="auto"/>
            </w:tcBorders>
            <w:shd w:val="clear" w:color="auto" w:fill="auto"/>
            <w:noWrap/>
            <w:vAlign w:val="center"/>
            <w:hideMark/>
          </w:tcPr>
          <w:p w14:paraId="761F10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20CD71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0486A3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3C40BA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1A3AA8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764D5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26CD5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43816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66B753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210F3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7F6B99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860637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9B82C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424</w:t>
            </w:r>
          </w:p>
        </w:tc>
        <w:tc>
          <w:tcPr>
            <w:tcW w:w="425" w:type="pct"/>
            <w:tcBorders>
              <w:top w:val="nil"/>
              <w:left w:val="nil"/>
              <w:bottom w:val="single" w:sz="4" w:space="0" w:color="auto"/>
              <w:right w:val="single" w:sz="4" w:space="0" w:color="auto"/>
            </w:tcBorders>
            <w:shd w:val="clear" w:color="auto" w:fill="auto"/>
            <w:noWrap/>
            <w:vAlign w:val="center"/>
            <w:hideMark/>
          </w:tcPr>
          <w:p w14:paraId="69852A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34BD29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31</w:t>
            </w:r>
          </w:p>
        </w:tc>
        <w:tc>
          <w:tcPr>
            <w:tcW w:w="748" w:type="pct"/>
            <w:tcBorders>
              <w:top w:val="nil"/>
              <w:left w:val="nil"/>
              <w:bottom w:val="single" w:sz="4" w:space="0" w:color="auto"/>
              <w:right w:val="single" w:sz="4" w:space="0" w:color="auto"/>
            </w:tcBorders>
            <w:shd w:val="clear" w:color="auto" w:fill="auto"/>
            <w:noWrap/>
            <w:vAlign w:val="center"/>
            <w:hideMark/>
          </w:tcPr>
          <w:p w14:paraId="57F87B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72AB9C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3C91E3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43E2B7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B9606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8647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B6B68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228D96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CC864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1EC7DF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74E676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6BE83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4D563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425</w:t>
            </w:r>
          </w:p>
        </w:tc>
        <w:tc>
          <w:tcPr>
            <w:tcW w:w="425" w:type="pct"/>
            <w:tcBorders>
              <w:top w:val="nil"/>
              <w:left w:val="nil"/>
              <w:bottom w:val="single" w:sz="4" w:space="0" w:color="auto"/>
              <w:right w:val="single" w:sz="4" w:space="0" w:color="auto"/>
            </w:tcBorders>
            <w:shd w:val="clear" w:color="auto" w:fill="auto"/>
            <w:noWrap/>
            <w:vAlign w:val="center"/>
            <w:hideMark/>
          </w:tcPr>
          <w:p w14:paraId="79620A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1438E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32</w:t>
            </w:r>
          </w:p>
        </w:tc>
        <w:tc>
          <w:tcPr>
            <w:tcW w:w="748" w:type="pct"/>
            <w:tcBorders>
              <w:top w:val="nil"/>
              <w:left w:val="nil"/>
              <w:bottom w:val="single" w:sz="4" w:space="0" w:color="auto"/>
              <w:right w:val="single" w:sz="4" w:space="0" w:color="auto"/>
            </w:tcBorders>
            <w:shd w:val="clear" w:color="auto" w:fill="auto"/>
            <w:noWrap/>
            <w:vAlign w:val="center"/>
            <w:hideMark/>
          </w:tcPr>
          <w:p w14:paraId="57B1CB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5AD623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641F14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768B7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274C83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D5F80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3DB3F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5D1A7E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C7B37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DFCA7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60B38E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F8BBC3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DB7EF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426</w:t>
            </w:r>
          </w:p>
        </w:tc>
        <w:tc>
          <w:tcPr>
            <w:tcW w:w="425" w:type="pct"/>
            <w:tcBorders>
              <w:top w:val="nil"/>
              <w:left w:val="nil"/>
              <w:bottom w:val="single" w:sz="4" w:space="0" w:color="auto"/>
              <w:right w:val="single" w:sz="4" w:space="0" w:color="auto"/>
            </w:tcBorders>
            <w:shd w:val="clear" w:color="auto" w:fill="auto"/>
            <w:noWrap/>
            <w:vAlign w:val="center"/>
            <w:hideMark/>
          </w:tcPr>
          <w:p w14:paraId="54662F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F28F4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33</w:t>
            </w:r>
          </w:p>
        </w:tc>
        <w:tc>
          <w:tcPr>
            <w:tcW w:w="748" w:type="pct"/>
            <w:tcBorders>
              <w:top w:val="nil"/>
              <w:left w:val="nil"/>
              <w:bottom w:val="single" w:sz="4" w:space="0" w:color="auto"/>
              <w:right w:val="single" w:sz="4" w:space="0" w:color="auto"/>
            </w:tcBorders>
            <w:shd w:val="clear" w:color="auto" w:fill="auto"/>
            <w:noWrap/>
            <w:vAlign w:val="center"/>
            <w:hideMark/>
          </w:tcPr>
          <w:p w14:paraId="1146EA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689942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5A9377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664C5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430542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BCBB0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0382B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55EACF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C36C6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4C6656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D0E7A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F2103E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C034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427</w:t>
            </w:r>
          </w:p>
        </w:tc>
        <w:tc>
          <w:tcPr>
            <w:tcW w:w="425" w:type="pct"/>
            <w:tcBorders>
              <w:top w:val="nil"/>
              <w:left w:val="nil"/>
              <w:bottom w:val="single" w:sz="4" w:space="0" w:color="auto"/>
              <w:right w:val="single" w:sz="4" w:space="0" w:color="auto"/>
            </w:tcBorders>
            <w:shd w:val="clear" w:color="auto" w:fill="auto"/>
            <w:noWrap/>
            <w:vAlign w:val="center"/>
            <w:hideMark/>
          </w:tcPr>
          <w:p w14:paraId="1EA0F3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F9A4E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34</w:t>
            </w:r>
          </w:p>
        </w:tc>
        <w:tc>
          <w:tcPr>
            <w:tcW w:w="748" w:type="pct"/>
            <w:tcBorders>
              <w:top w:val="nil"/>
              <w:left w:val="nil"/>
              <w:bottom w:val="single" w:sz="4" w:space="0" w:color="auto"/>
              <w:right w:val="single" w:sz="4" w:space="0" w:color="auto"/>
            </w:tcBorders>
            <w:shd w:val="clear" w:color="auto" w:fill="auto"/>
            <w:noWrap/>
            <w:vAlign w:val="center"/>
            <w:hideMark/>
          </w:tcPr>
          <w:p w14:paraId="7DB64D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55D913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03DAA0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7558C5A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9A43D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D6B9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4A870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CE534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402D92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F57C1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549625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9FF855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09FE9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428</w:t>
            </w:r>
          </w:p>
        </w:tc>
        <w:tc>
          <w:tcPr>
            <w:tcW w:w="425" w:type="pct"/>
            <w:tcBorders>
              <w:top w:val="nil"/>
              <w:left w:val="nil"/>
              <w:bottom w:val="single" w:sz="4" w:space="0" w:color="auto"/>
              <w:right w:val="single" w:sz="4" w:space="0" w:color="auto"/>
            </w:tcBorders>
            <w:shd w:val="clear" w:color="auto" w:fill="auto"/>
            <w:noWrap/>
            <w:vAlign w:val="center"/>
            <w:hideMark/>
          </w:tcPr>
          <w:p w14:paraId="21D8FD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C6F6E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35</w:t>
            </w:r>
          </w:p>
        </w:tc>
        <w:tc>
          <w:tcPr>
            <w:tcW w:w="748" w:type="pct"/>
            <w:tcBorders>
              <w:top w:val="nil"/>
              <w:left w:val="nil"/>
              <w:bottom w:val="single" w:sz="4" w:space="0" w:color="auto"/>
              <w:right w:val="single" w:sz="4" w:space="0" w:color="auto"/>
            </w:tcBorders>
            <w:shd w:val="clear" w:color="auto" w:fill="auto"/>
            <w:noWrap/>
            <w:vAlign w:val="center"/>
            <w:hideMark/>
          </w:tcPr>
          <w:p w14:paraId="79E93B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03A612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151D21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9AB94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67A76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32FE0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ECFAF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607A6C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3AF82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F3C99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22D4D5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B90B90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AAED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429</w:t>
            </w:r>
          </w:p>
        </w:tc>
        <w:tc>
          <w:tcPr>
            <w:tcW w:w="425" w:type="pct"/>
            <w:tcBorders>
              <w:top w:val="nil"/>
              <w:left w:val="nil"/>
              <w:bottom w:val="single" w:sz="4" w:space="0" w:color="auto"/>
              <w:right w:val="single" w:sz="4" w:space="0" w:color="auto"/>
            </w:tcBorders>
            <w:shd w:val="clear" w:color="auto" w:fill="auto"/>
            <w:noWrap/>
            <w:vAlign w:val="center"/>
            <w:hideMark/>
          </w:tcPr>
          <w:p w14:paraId="4A6B65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51A01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36</w:t>
            </w:r>
          </w:p>
        </w:tc>
        <w:tc>
          <w:tcPr>
            <w:tcW w:w="748" w:type="pct"/>
            <w:tcBorders>
              <w:top w:val="nil"/>
              <w:left w:val="nil"/>
              <w:bottom w:val="single" w:sz="4" w:space="0" w:color="auto"/>
              <w:right w:val="single" w:sz="4" w:space="0" w:color="auto"/>
            </w:tcBorders>
            <w:shd w:val="clear" w:color="auto" w:fill="auto"/>
            <w:noWrap/>
            <w:vAlign w:val="center"/>
            <w:hideMark/>
          </w:tcPr>
          <w:p w14:paraId="21C042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KLINY</w:t>
            </w:r>
          </w:p>
        </w:tc>
        <w:tc>
          <w:tcPr>
            <w:tcW w:w="381" w:type="pct"/>
            <w:tcBorders>
              <w:top w:val="nil"/>
              <w:left w:val="nil"/>
              <w:bottom w:val="single" w:sz="4" w:space="0" w:color="auto"/>
              <w:right w:val="single" w:sz="4" w:space="0" w:color="auto"/>
            </w:tcBorders>
            <w:shd w:val="clear" w:color="auto" w:fill="auto"/>
            <w:noWrap/>
            <w:vAlign w:val="center"/>
            <w:hideMark/>
          </w:tcPr>
          <w:p w14:paraId="67B8FA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2-0982</w:t>
            </w:r>
          </w:p>
        </w:tc>
        <w:tc>
          <w:tcPr>
            <w:tcW w:w="340" w:type="pct"/>
            <w:tcBorders>
              <w:top w:val="nil"/>
              <w:left w:val="nil"/>
              <w:bottom w:val="single" w:sz="4" w:space="0" w:color="auto"/>
              <w:right w:val="single" w:sz="4" w:space="0" w:color="auto"/>
            </w:tcBorders>
            <w:shd w:val="clear" w:color="auto" w:fill="auto"/>
            <w:noWrap/>
            <w:vAlign w:val="center"/>
            <w:hideMark/>
          </w:tcPr>
          <w:p w14:paraId="3E5E3F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40C875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54D54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ACA9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4E2D3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5CC874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13551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45719B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326A85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5E8C9B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A16EB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430</w:t>
            </w:r>
          </w:p>
        </w:tc>
        <w:tc>
          <w:tcPr>
            <w:tcW w:w="425" w:type="pct"/>
            <w:tcBorders>
              <w:top w:val="nil"/>
              <w:left w:val="nil"/>
              <w:bottom w:val="single" w:sz="4" w:space="0" w:color="auto"/>
              <w:right w:val="single" w:sz="4" w:space="0" w:color="auto"/>
            </w:tcBorders>
            <w:shd w:val="clear" w:color="auto" w:fill="auto"/>
            <w:noWrap/>
            <w:vAlign w:val="center"/>
            <w:hideMark/>
          </w:tcPr>
          <w:p w14:paraId="1C4723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02C05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37</w:t>
            </w:r>
          </w:p>
        </w:tc>
        <w:tc>
          <w:tcPr>
            <w:tcW w:w="748" w:type="pct"/>
            <w:tcBorders>
              <w:top w:val="nil"/>
              <w:left w:val="nil"/>
              <w:bottom w:val="single" w:sz="4" w:space="0" w:color="auto"/>
              <w:right w:val="single" w:sz="4" w:space="0" w:color="auto"/>
            </w:tcBorders>
            <w:shd w:val="clear" w:color="auto" w:fill="auto"/>
            <w:noWrap/>
            <w:vAlign w:val="center"/>
            <w:hideMark/>
          </w:tcPr>
          <w:p w14:paraId="63D191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79D84E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7A37F6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00AF1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4ED9A8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454" w:type="pct"/>
            <w:tcBorders>
              <w:top w:val="nil"/>
              <w:left w:val="nil"/>
              <w:bottom w:val="single" w:sz="4" w:space="0" w:color="auto"/>
              <w:right w:val="single" w:sz="4" w:space="0" w:color="auto"/>
            </w:tcBorders>
            <w:shd w:val="clear" w:color="auto" w:fill="auto"/>
            <w:noWrap/>
            <w:vAlign w:val="center"/>
            <w:hideMark/>
          </w:tcPr>
          <w:p w14:paraId="0F1077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B6EB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56BF4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98735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372" w:type="pct"/>
            <w:tcBorders>
              <w:top w:val="nil"/>
              <w:left w:val="nil"/>
              <w:bottom w:val="single" w:sz="4" w:space="0" w:color="auto"/>
              <w:right w:val="single" w:sz="4" w:space="0" w:color="auto"/>
            </w:tcBorders>
            <w:shd w:val="clear" w:color="auto" w:fill="auto"/>
            <w:noWrap/>
            <w:vAlign w:val="center"/>
            <w:hideMark/>
          </w:tcPr>
          <w:p w14:paraId="431EB3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BCA95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05F039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E8EBA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431</w:t>
            </w:r>
          </w:p>
        </w:tc>
        <w:tc>
          <w:tcPr>
            <w:tcW w:w="425" w:type="pct"/>
            <w:tcBorders>
              <w:top w:val="nil"/>
              <w:left w:val="nil"/>
              <w:bottom w:val="single" w:sz="4" w:space="0" w:color="auto"/>
              <w:right w:val="single" w:sz="4" w:space="0" w:color="auto"/>
            </w:tcBorders>
            <w:shd w:val="clear" w:color="auto" w:fill="auto"/>
            <w:noWrap/>
            <w:vAlign w:val="center"/>
            <w:hideMark/>
          </w:tcPr>
          <w:p w14:paraId="448695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A157A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38</w:t>
            </w:r>
          </w:p>
        </w:tc>
        <w:tc>
          <w:tcPr>
            <w:tcW w:w="748" w:type="pct"/>
            <w:tcBorders>
              <w:top w:val="nil"/>
              <w:left w:val="nil"/>
              <w:bottom w:val="single" w:sz="4" w:space="0" w:color="auto"/>
              <w:right w:val="single" w:sz="4" w:space="0" w:color="auto"/>
            </w:tcBorders>
            <w:shd w:val="clear" w:color="auto" w:fill="auto"/>
            <w:noWrap/>
            <w:vAlign w:val="center"/>
            <w:hideMark/>
          </w:tcPr>
          <w:p w14:paraId="24F9E5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21D31B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3AD78E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7A8E72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45BF97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191B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84F6D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A18E9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8CFB8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372" w:type="pct"/>
            <w:tcBorders>
              <w:top w:val="nil"/>
              <w:left w:val="nil"/>
              <w:bottom w:val="single" w:sz="4" w:space="0" w:color="auto"/>
              <w:right w:val="single" w:sz="4" w:space="0" w:color="auto"/>
            </w:tcBorders>
            <w:shd w:val="clear" w:color="auto" w:fill="auto"/>
            <w:noWrap/>
            <w:vAlign w:val="center"/>
            <w:hideMark/>
          </w:tcPr>
          <w:p w14:paraId="63F4F0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6B09C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036B17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819E7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432</w:t>
            </w:r>
          </w:p>
        </w:tc>
        <w:tc>
          <w:tcPr>
            <w:tcW w:w="425" w:type="pct"/>
            <w:tcBorders>
              <w:top w:val="nil"/>
              <w:left w:val="nil"/>
              <w:bottom w:val="single" w:sz="4" w:space="0" w:color="auto"/>
              <w:right w:val="single" w:sz="4" w:space="0" w:color="auto"/>
            </w:tcBorders>
            <w:shd w:val="clear" w:color="auto" w:fill="auto"/>
            <w:noWrap/>
            <w:vAlign w:val="center"/>
            <w:hideMark/>
          </w:tcPr>
          <w:p w14:paraId="74E0D6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09618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39</w:t>
            </w:r>
          </w:p>
        </w:tc>
        <w:tc>
          <w:tcPr>
            <w:tcW w:w="748" w:type="pct"/>
            <w:tcBorders>
              <w:top w:val="nil"/>
              <w:left w:val="nil"/>
              <w:bottom w:val="single" w:sz="4" w:space="0" w:color="auto"/>
              <w:right w:val="single" w:sz="4" w:space="0" w:color="auto"/>
            </w:tcBorders>
            <w:shd w:val="clear" w:color="auto" w:fill="auto"/>
            <w:noWrap/>
            <w:vAlign w:val="center"/>
            <w:hideMark/>
          </w:tcPr>
          <w:p w14:paraId="492E54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116CA4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0FE88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79855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A0932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DD718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FDF67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8969E2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3EB0F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372" w:type="pct"/>
            <w:tcBorders>
              <w:top w:val="nil"/>
              <w:left w:val="nil"/>
              <w:bottom w:val="single" w:sz="4" w:space="0" w:color="auto"/>
              <w:right w:val="single" w:sz="4" w:space="0" w:color="auto"/>
            </w:tcBorders>
            <w:shd w:val="clear" w:color="auto" w:fill="auto"/>
            <w:noWrap/>
            <w:vAlign w:val="center"/>
            <w:hideMark/>
          </w:tcPr>
          <w:p w14:paraId="4116AE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E2F1B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F57DF2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D43C6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433</w:t>
            </w:r>
          </w:p>
        </w:tc>
        <w:tc>
          <w:tcPr>
            <w:tcW w:w="425" w:type="pct"/>
            <w:tcBorders>
              <w:top w:val="nil"/>
              <w:left w:val="nil"/>
              <w:bottom w:val="single" w:sz="4" w:space="0" w:color="auto"/>
              <w:right w:val="single" w:sz="4" w:space="0" w:color="auto"/>
            </w:tcBorders>
            <w:shd w:val="clear" w:color="auto" w:fill="auto"/>
            <w:noWrap/>
            <w:vAlign w:val="center"/>
            <w:hideMark/>
          </w:tcPr>
          <w:p w14:paraId="4C2112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BDEFB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40</w:t>
            </w:r>
          </w:p>
        </w:tc>
        <w:tc>
          <w:tcPr>
            <w:tcW w:w="748" w:type="pct"/>
            <w:tcBorders>
              <w:top w:val="nil"/>
              <w:left w:val="nil"/>
              <w:bottom w:val="single" w:sz="4" w:space="0" w:color="auto"/>
              <w:right w:val="single" w:sz="4" w:space="0" w:color="auto"/>
            </w:tcBorders>
            <w:shd w:val="clear" w:color="auto" w:fill="auto"/>
            <w:noWrap/>
            <w:vAlign w:val="center"/>
            <w:hideMark/>
          </w:tcPr>
          <w:p w14:paraId="246A6B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21AFA7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6AA873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B75A7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4B9BE2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64107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7D079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3D3D9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157AD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BB6FF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6845F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96C961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91954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434</w:t>
            </w:r>
          </w:p>
        </w:tc>
        <w:tc>
          <w:tcPr>
            <w:tcW w:w="425" w:type="pct"/>
            <w:tcBorders>
              <w:top w:val="nil"/>
              <w:left w:val="nil"/>
              <w:bottom w:val="single" w:sz="4" w:space="0" w:color="auto"/>
              <w:right w:val="single" w:sz="4" w:space="0" w:color="auto"/>
            </w:tcBorders>
            <w:shd w:val="clear" w:color="auto" w:fill="auto"/>
            <w:noWrap/>
            <w:vAlign w:val="center"/>
            <w:hideMark/>
          </w:tcPr>
          <w:p w14:paraId="7BCF8C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43B10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41</w:t>
            </w:r>
          </w:p>
        </w:tc>
        <w:tc>
          <w:tcPr>
            <w:tcW w:w="748" w:type="pct"/>
            <w:tcBorders>
              <w:top w:val="nil"/>
              <w:left w:val="nil"/>
              <w:bottom w:val="single" w:sz="4" w:space="0" w:color="auto"/>
              <w:right w:val="single" w:sz="4" w:space="0" w:color="auto"/>
            </w:tcBorders>
            <w:shd w:val="clear" w:color="auto" w:fill="auto"/>
            <w:noWrap/>
            <w:vAlign w:val="center"/>
            <w:hideMark/>
          </w:tcPr>
          <w:p w14:paraId="48F20E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092023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30FE85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2F6561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F542A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FFF4F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866191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FDCCA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44671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D7A4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7F9E9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1F9514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5C5E7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435</w:t>
            </w:r>
          </w:p>
        </w:tc>
        <w:tc>
          <w:tcPr>
            <w:tcW w:w="425" w:type="pct"/>
            <w:tcBorders>
              <w:top w:val="nil"/>
              <w:left w:val="nil"/>
              <w:bottom w:val="single" w:sz="4" w:space="0" w:color="auto"/>
              <w:right w:val="single" w:sz="4" w:space="0" w:color="auto"/>
            </w:tcBorders>
            <w:shd w:val="clear" w:color="auto" w:fill="auto"/>
            <w:noWrap/>
            <w:vAlign w:val="center"/>
            <w:hideMark/>
          </w:tcPr>
          <w:p w14:paraId="545618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601CC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42</w:t>
            </w:r>
          </w:p>
        </w:tc>
        <w:tc>
          <w:tcPr>
            <w:tcW w:w="748" w:type="pct"/>
            <w:tcBorders>
              <w:top w:val="nil"/>
              <w:left w:val="nil"/>
              <w:bottom w:val="single" w:sz="4" w:space="0" w:color="auto"/>
              <w:right w:val="single" w:sz="4" w:space="0" w:color="auto"/>
            </w:tcBorders>
            <w:shd w:val="clear" w:color="auto" w:fill="auto"/>
            <w:noWrap/>
            <w:vAlign w:val="center"/>
            <w:hideMark/>
          </w:tcPr>
          <w:p w14:paraId="0E1529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CEA4B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34DCB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7A7654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288936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30E87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F620D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FB80F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33DF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AE07D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43D2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F2E638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B0648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436</w:t>
            </w:r>
          </w:p>
        </w:tc>
        <w:tc>
          <w:tcPr>
            <w:tcW w:w="425" w:type="pct"/>
            <w:tcBorders>
              <w:top w:val="nil"/>
              <w:left w:val="nil"/>
              <w:bottom w:val="single" w:sz="4" w:space="0" w:color="auto"/>
              <w:right w:val="single" w:sz="4" w:space="0" w:color="auto"/>
            </w:tcBorders>
            <w:shd w:val="clear" w:color="auto" w:fill="auto"/>
            <w:noWrap/>
            <w:vAlign w:val="center"/>
            <w:hideMark/>
          </w:tcPr>
          <w:p w14:paraId="0E0DE8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68E73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w:t>
            </w:r>
          </w:p>
        </w:tc>
        <w:tc>
          <w:tcPr>
            <w:tcW w:w="748" w:type="pct"/>
            <w:tcBorders>
              <w:top w:val="nil"/>
              <w:left w:val="nil"/>
              <w:bottom w:val="single" w:sz="4" w:space="0" w:color="auto"/>
              <w:right w:val="single" w:sz="4" w:space="0" w:color="auto"/>
            </w:tcBorders>
            <w:shd w:val="clear" w:color="auto" w:fill="auto"/>
            <w:noWrap/>
            <w:vAlign w:val="center"/>
            <w:hideMark/>
          </w:tcPr>
          <w:p w14:paraId="61E592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F43CC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7128C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0D9213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3808A8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F42EC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582FE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D708E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20C67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0FB3B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12B24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066DAA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1ACC9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437</w:t>
            </w:r>
          </w:p>
        </w:tc>
        <w:tc>
          <w:tcPr>
            <w:tcW w:w="425" w:type="pct"/>
            <w:tcBorders>
              <w:top w:val="nil"/>
              <w:left w:val="nil"/>
              <w:bottom w:val="single" w:sz="4" w:space="0" w:color="auto"/>
              <w:right w:val="single" w:sz="4" w:space="0" w:color="auto"/>
            </w:tcBorders>
            <w:shd w:val="clear" w:color="auto" w:fill="auto"/>
            <w:noWrap/>
            <w:vAlign w:val="center"/>
            <w:hideMark/>
          </w:tcPr>
          <w:p w14:paraId="1CC94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FC451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w:t>
            </w:r>
          </w:p>
        </w:tc>
        <w:tc>
          <w:tcPr>
            <w:tcW w:w="748" w:type="pct"/>
            <w:tcBorders>
              <w:top w:val="nil"/>
              <w:left w:val="nil"/>
              <w:bottom w:val="single" w:sz="4" w:space="0" w:color="auto"/>
              <w:right w:val="single" w:sz="4" w:space="0" w:color="auto"/>
            </w:tcBorders>
            <w:shd w:val="clear" w:color="auto" w:fill="auto"/>
            <w:noWrap/>
            <w:vAlign w:val="center"/>
            <w:hideMark/>
          </w:tcPr>
          <w:p w14:paraId="597D04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2C1DC4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0CFC8C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4FA7F3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79271B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C65F1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DDCE62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E7702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69D0F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25C6D0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ED019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B9356D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DE9D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438</w:t>
            </w:r>
          </w:p>
        </w:tc>
        <w:tc>
          <w:tcPr>
            <w:tcW w:w="425" w:type="pct"/>
            <w:tcBorders>
              <w:top w:val="nil"/>
              <w:left w:val="nil"/>
              <w:bottom w:val="single" w:sz="4" w:space="0" w:color="auto"/>
              <w:right w:val="single" w:sz="4" w:space="0" w:color="auto"/>
            </w:tcBorders>
            <w:shd w:val="clear" w:color="auto" w:fill="auto"/>
            <w:noWrap/>
            <w:vAlign w:val="center"/>
            <w:hideMark/>
          </w:tcPr>
          <w:p w14:paraId="6B434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E2CC6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w:t>
            </w:r>
          </w:p>
        </w:tc>
        <w:tc>
          <w:tcPr>
            <w:tcW w:w="748" w:type="pct"/>
            <w:tcBorders>
              <w:top w:val="nil"/>
              <w:left w:val="nil"/>
              <w:bottom w:val="single" w:sz="4" w:space="0" w:color="auto"/>
              <w:right w:val="single" w:sz="4" w:space="0" w:color="auto"/>
            </w:tcBorders>
            <w:shd w:val="clear" w:color="auto" w:fill="auto"/>
            <w:noWrap/>
            <w:vAlign w:val="center"/>
            <w:hideMark/>
          </w:tcPr>
          <w:p w14:paraId="66C537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700B5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3142C7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9DD36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68337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FEFA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ADF9E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DE46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D3E8C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4398F4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DEEC1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0F082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E77BF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439</w:t>
            </w:r>
          </w:p>
        </w:tc>
        <w:tc>
          <w:tcPr>
            <w:tcW w:w="425" w:type="pct"/>
            <w:tcBorders>
              <w:top w:val="nil"/>
              <w:left w:val="nil"/>
              <w:bottom w:val="single" w:sz="4" w:space="0" w:color="auto"/>
              <w:right w:val="single" w:sz="4" w:space="0" w:color="auto"/>
            </w:tcBorders>
            <w:shd w:val="clear" w:color="auto" w:fill="auto"/>
            <w:noWrap/>
            <w:vAlign w:val="center"/>
            <w:hideMark/>
          </w:tcPr>
          <w:p w14:paraId="62F248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3D0A5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w:t>
            </w:r>
          </w:p>
        </w:tc>
        <w:tc>
          <w:tcPr>
            <w:tcW w:w="748" w:type="pct"/>
            <w:tcBorders>
              <w:top w:val="nil"/>
              <w:left w:val="nil"/>
              <w:bottom w:val="single" w:sz="4" w:space="0" w:color="auto"/>
              <w:right w:val="single" w:sz="4" w:space="0" w:color="auto"/>
            </w:tcBorders>
            <w:shd w:val="clear" w:color="auto" w:fill="auto"/>
            <w:noWrap/>
            <w:vAlign w:val="center"/>
            <w:hideMark/>
          </w:tcPr>
          <w:p w14:paraId="766668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1C917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A9B0F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99EBC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79A997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A3473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93BCF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69AB5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8265C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2C378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DF42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25AE9A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2B793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440</w:t>
            </w:r>
          </w:p>
        </w:tc>
        <w:tc>
          <w:tcPr>
            <w:tcW w:w="425" w:type="pct"/>
            <w:tcBorders>
              <w:top w:val="nil"/>
              <w:left w:val="nil"/>
              <w:bottom w:val="single" w:sz="4" w:space="0" w:color="auto"/>
              <w:right w:val="single" w:sz="4" w:space="0" w:color="auto"/>
            </w:tcBorders>
            <w:shd w:val="clear" w:color="auto" w:fill="auto"/>
            <w:noWrap/>
            <w:vAlign w:val="center"/>
            <w:hideMark/>
          </w:tcPr>
          <w:p w14:paraId="57A0D5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02D91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w:t>
            </w:r>
          </w:p>
        </w:tc>
        <w:tc>
          <w:tcPr>
            <w:tcW w:w="748" w:type="pct"/>
            <w:tcBorders>
              <w:top w:val="nil"/>
              <w:left w:val="nil"/>
              <w:bottom w:val="single" w:sz="4" w:space="0" w:color="auto"/>
              <w:right w:val="single" w:sz="4" w:space="0" w:color="auto"/>
            </w:tcBorders>
            <w:shd w:val="clear" w:color="auto" w:fill="auto"/>
            <w:noWrap/>
            <w:vAlign w:val="center"/>
            <w:hideMark/>
          </w:tcPr>
          <w:p w14:paraId="7F361E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A2F73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697535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083C3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9EED14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9E030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8AC65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8B475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E0DA7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3CEDB1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5C85B1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78AD39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4C382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441</w:t>
            </w:r>
          </w:p>
        </w:tc>
        <w:tc>
          <w:tcPr>
            <w:tcW w:w="425" w:type="pct"/>
            <w:tcBorders>
              <w:top w:val="nil"/>
              <w:left w:val="nil"/>
              <w:bottom w:val="single" w:sz="4" w:space="0" w:color="auto"/>
              <w:right w:val="single" w:sz="4" w:space="0" w:color="auto"/>
            </w:tcBorders>
            <w:shd w:val="clear" w:color="auto" w:fill="auto"/>
            <w:noWrap/>
            <w:vAlign w:val="center"/>
            <w:hideMark/>
          </w:tcPr>
          <w:p w14:paraId="7B7C68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ECF50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w:t>
            </w:r>
          </w:p>
        </w:tc>
        <w:tc>
          <w:tcPr>
            <w:tcW w:w="748" w:type="pct"/>
            <w:tcBorders>
              <w:top w:val="nil"/>
              <w:left w:val="nil"/>
              <w:bottom w:val="single" w:sz="4" w:space="0" w:color="auto"/>
              <w:right w:val="single" w:sz="4" w:space="0" w:color="auto"/>
            </w:tcBorders>
            <w:shd w:val="clear" w:color="auto" w:fill="auto"/>
            <w:noWrap/>
            <w:vAlign w:val="center"/>
            <w:hideMark/>
          </w:tcPr>
          <w:p w14:paraId="2246BE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0F0277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6CA81D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087B68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01706F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175DC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85FE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C8684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F8AF3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6,6</w:t>
            </w:r>
          </w:p>
        </w:tc>
        <w:tc>
          <w:tcPr>
            <w:tcW w:w="372" w:type="pct"/>
            <w:tcBorders>
              <w:top w:val="nil"/>
              <w:left w:val="nil"/>
              <w:bottom w:val="single" w:sz="4" w:space="0" w:color="auto"/>
              <w:right w:val="single" w:sz="4" w:space="0" w:color="auto"/>
            </w:tcBorders>
            <w:shd w:val="clear" w:color="auto" w:fill="auto"/>
            <w:noWrap/>
            <w:vAlign w:val="center"/>
            <w:hideMark/>
          </w:tcPr>
          <w:p w14:paraId="2099D3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5DF4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F282BA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3E3FC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442</w:t>
            </w:r>
          </w:p>
        </w:tc>
        <w:tc>
          <w:tcPr>
            <w:tcW w:w="425" w:type="pct"/>
            <w:tcBorders>
              <w:top w:val="nil"/>
              <w:left w:val="nil"/>
              <w:bottom w:val="single" w:sz="4" w:space="0" w:color="auto"/>
              <w:right w:val="single" w:sz="4" w:space="0" w:color="auto"/>
            </w:tcBorders>
            <w:shd w:val="clear" w:color="auto" w:fill="auto"/>
            <w:noWrap/>
            <w:vAlign w:val="center"/>
            <w:hideMark/>
          </w:tcPr>
          <w:p w14:paraId="5C479C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2475C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49</w:t>
            </w:r>
          </w:p>
        </w:tc>
        <w:tc>
          <w:tcPr>
            <w:tcW w:w="748" w:type="pct"/>
            <w:tcBorders>
              <w:top w:val="nil"/>
              <w:left w:val="nil"/>
              <w:bottom w:val="single" w:sz="4" w:space="0" w:color="auto"/>
              <w:right w:val="single" w:sz="4" w:space="0" w:color="auto"/>
            </w:tcBorders>
            <w:shd w:val="clear" w:color="auto" w:fill="auto"/>
            <w:noWrap/>
            <w:vAlign w:val="center"/>
            <w:hideMark/>
          </w:tcPr>
          <w:p w14:paraId="46B95E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05B44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585C68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C2F64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71401A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34CA1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DCE95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9467A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FD6FB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457E76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A6DA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53A76F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31F82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443</w:t>
            </w:r>
          </w:p>
        </w:tc>
        <w:tc>
          <w:tcPr>
            <w:tcW w:w="425" w:type="pct"/>
            <w:tcBorders>
              <w:top w:val="nil"/>
              <w:left w:val="nil"/>
              <w:bottom w:val="single" w:sz="4" w:space="0" w:color="auto"/>
              <w:right w:val="single" w:sz="4" w:space="0" w:color="auto"/>
            </w:tcBorders>
            <w:shd w:val="clear" w:color="auto" w:fill="auto"/>
            <w:noWrap/>
            <w:vAlign w:val="center"/>
            <w:hideMark/>
          </w:tcPr>
          <w:p w14:paraId="0AE9EA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ACAD7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50</w:t>
            </w:r>
          </w:p>
        </w:tc>
        <w:tc>
          <w:tcPr>
            <w:tcW w:w="748" w:type="pct"/>
            <w:tcBorders>
              <w:top w:val="nil"/>
              <w:left w:val="nil"/>
              <w:bottom w:val="single" w:sz="4" w:space="0" w:color="auto"/>
              <w:right w:val="single" w:sz="4" w:space="0" w:color="auto"/>
            </w:tcBorders>
            <w:shd w:val="clear" w:color="auto" w:fill="auto"/>
            <w:noWrap/>
            <w:vAlign w:val="center"/>
            <w:hideMark/>
          </w:tcPr>
          <w:p w14:paraId="62AC12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7E3DBA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117F8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2F9B22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D9079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A99244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011EC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A9D29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A462A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00EC18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C7CA7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89D0EF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EF2A7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444</w:t>
            </w:r>
          </w:p>
        </w:tc>
        <w:tc>
          <w:tcPr>
            <w:tcW w:w="425" w:type="pct"/>
            <w:tcBorders>
              <w:top w:val="nil"/>
              <w:left w:val="nil"/>
              <w:bottom w:val="single" w:sz="4" w:space="0" w:color="auto"/>
              <w:right w:val="single" w:sz="4" w:space="0" w:color="auto"/>
            </w:tcBorders>
            <w:shd w:val="clear" w:color="auto" w:fill="auto"/>
            <w:noWrap/>
            <w:vAlign w:val="center"/>
            <w:hideMark/>
          </w:tcPr>
          <w:p w14:paraId="7E04C4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8021A4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51</w:t>
            </w:r>
          </w:p>
        </w:tc>
        <w:tc>
          <w:tcPr>
            <w:tcW w:w="748" w:type="pct"/>
            <w:tcBorders>
              <w:top w:val="nil"/>
              <w:left w:val="nil"/>
              <w:bottom w:val="single" w:sz="4" w:space="0" w:color="auto"/>
              <w:right w:val="single" w:sz="4" w:space="0" w:color="auto"/>
            </w:tcBorders>
            <w:shd w:val="clear" w:color="auto" w:fill="auto"/>
            <w:noWrap/>
            <w:vAlign w:val="center"/>
            <w:hideMark/>
          </w:tcPr>
          <w:p w14:paraId="23B5BE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0E553A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76AE26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2081F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CB4BA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C6A05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A5419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76EEAF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53924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C4B7E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72EC7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17D420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C5454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445</w:t>
            </w:r>
          </w:p>
        </w:tc>
        <w:tc>
          <w:tcPr>
            <w:tcW w:w="425" w:type="pct"/>
            <w:tcBorders>
              <w:top w:val="nil"/>
              <w:left w:val="nil"/>
              <w:bottom w:val="single" w:sz="4" w:space="0" w:color="auto"/>
              <w:right w:val="single" w:sz="4" w:space="0" w:color="auto"/>
            </w:tcBorders>
            <w:shd w:val="clear" w:color="auto" w:fill="auto"/>
            <w:noWrap/>
            <w:vAlign w:val="center"/>
            <w:hideMark/>
          </w:tcPr>
          <w:p w14:paraId="1A4152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6F7A6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52</w:t>
            </w:r>
          </w:p>
        </w:tc>
        <w:tc>
          <w:tcPr>
            <w:tcW w:w="748" w:type="pct"/>
            <w:tcBorders>
              <w:top w:val="nil"/>
              <w:left w:val="nil"/>
              <w:bottom w:val="single" w:sz="4" w:space="0" w:color="auto"/>
              <w:right w:val="single" w:sz="4" w:space="0" w:color="auto"/>
            </w:tcBorders>
            <w:shd w:val="clear" w:color="auto" w:fill="auto"/>
            <w:noWrap/>
            <w:vAlign w:val="center"/>
            <w:hideMark/>
          </w:tcPr>
          <w:p w14:paraId="75C714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716035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12E261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1D619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DA1EC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FA37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52942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AEF79F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0266B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4CFE4E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30DBF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607C54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D5BE0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446</w:t>
            </w:r>
          </w:p>
        </w:tc>
        <w:tc>
          <w:tcPr>
            <w:tcW w:w="425" w:type="pct"/>
            <w:tcBorders>
              <w:top w:val="nil"/>
              <w:left w:val="nil"/>
              <w:bottom w:val="single" w:sz="4" w:space="0" w:color="auto"/>
              <w:right w:val="single" w:sz="4" w:space="0" w:color="auto"/>
            </w:tcBorders>
            <w:shd w:val="clear" w:color="auto" w:fill="auto"/>
            <w:noWrap/>
            <w:vAlign w:val="center"/>
            <w:hideMark/>
          </w:tcPr>
          <w:p w14:paraId="58B747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A43A4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748" w:type="pct"/>
            <w:tcBorders>
              <w:top w:val="nil"/>
              <w:left w:val="nil"/>
              <w:bottom w:val="single" w:sz="4" w:space="0" w:color="auto"/>
              <w:right w:val="single" w:sz="4" w:space="0" w:color="auto"/>
            </w:tcBorders>
            <w:shd w:val="clear" w:color="auto" w:fill="auto"/>
            <w:noWrap/>
            <w:vAlign w:val="center"/>
            <w:hideMark/>
          </w:tcPr>
          <w:p w14:paraId="600811F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0A5E9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68082D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CBBE1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EBE97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0D409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182C0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00EAD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E0FE9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372" w:type="pct"/>
            <w:tcBorders>
              <w:top w:val="nil"/>
              <w:left w:val="nil"/>
              <w:bottom w:val="single" w:sz="4" w:space="0" w:color="auto"/>
              <w:right w:val="single" w:sz="4" w:space="0" w:color="auto"/>
            </w:tcBorders>
            <w:shd w:val="clear" w:color="auto" w:fill="auto"/>
            <w:noWrap/>
            <w:vAlign w:val="center"/>
            <w:hideMark/>
          </w:tcPr>
          <w:p w14:paraId="639060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4C35E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1718F6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32887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447</w:t>
            </w:r>
          </w:p>
        </w:tc>
        <w:tc>
          <w:tcPr>
            <w:tcW w:w="425" w:type="pct"/>
            <w:tcBorders>
              <w:top w:val="nil"/>
              <w:left w:val="nil"/>
              <w:bottom w:val="single" w:sz="4" w:space="0" w:color="auto"/>
              <w:right w:val="single" w:sz="4" w:space="0" w:color="auto"/>
            </w:tcBorders>
            <w:shd w:val="clear" w:color="auto" w:fill="auto"/>
            <w:noWrap/>
            <w:vAlign w:val="center"/>
            <w:hideMark/>
          </w:tcPr>
          <w:p w14:paraId="34F11D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0FCE7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54</w:t>
            </w:r>
          </w:p>
        </w:tc>
        <w:tc>
          <w:tcPr>
            <w:tcW w:w="748" w:type="pct"/>
            <w:tcBorders>
              <w:top w:val="nil"/>
              <w:left w:val="nil"/>
              <w:bottom w:val="single" w:sz="4" w:space="0" w:color="auto"/>
              <w:right w:val="single" w:sz="4" w:space="0" w:color="auto"/>
            </w:tcBorders>
            <w:shd w:val="clear" w:color="auto" w:fill="auto"/>
            <w:noWrap/>
            <w:vAlign w:val="center"/>
            <w:hideMark/>
          </w:tcPr>
          <w:p w14:paraId="213CFC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BBCA1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4E9F57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1F08F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14D04C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0B0D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10602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EAD9D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5754A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FA8C2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84245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007D9F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C9824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448</w:t>
            </w:r>
          </w:p>
        </w:tc>
        <w:tc>
          <w:tcPr>
            <w:tcW w:w="425" w:type="pct"/>
            <w:tcBorders>
              <w:top w:val="nil"/>
              <w:left w:val="nil"/>
              <w:bottom w:val="single" w:sz="4" w:space="0" w:color="auto"/>
              <w:right w:val="single" w:sz="4" w:space="0" w:color="auto"/>
            </w:tcBorders>
            <w:shd w:val="clear" w:color="auto" w:fill="auto"/>
            <w:noWrap/>
            <w:vAlign w:val="center"/>
            <w:hideMark/>
          </w:tcPr>
          <w:p w14:paraId="63BB90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DB171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748" w:type="pct"/>
            <w:tcBorders>
              <w:top w:val="nil"/>
              <w:left w:val="nil"/>
              <w:bottom w:val="single" w:sz="4" w:space="0" w:color="auto"/>
              <w:right w:val="single" w:sz="4" w:space="0" w:color="auto"/>
            </w:tcBorders>
            <w:shd w:val="clear" w:color="auto" w:fill="auto"/>
            <w:noWrap/>
            <w:vAlign w:val="center"/>
            <w:hideMark/>
          </w:tcPr>
          <w:p w14:paraId="0B69DD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775A33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5A6725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4209A9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07B5AD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FC993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32486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B44F54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F83B4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A9DA88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D577A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6FD8C3"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84289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449</w:t>
            </w:r>
          </w:p>
        </w:tc>
        <w:tc>
          <w:tcPr>
            <w:tcW w:w="425" w:type="pct"/>
            <w:tcBorders>
              <w:top w:val="nil"/>
              <w:left w:val="nil"/>
              <w:bottom w:val="single" w:sz="4" w:space="0" w:color="auto"/>
              <w:right w:val="single" w:sz="4" w:space="0" w:color="auto"/>
            </w:tcBorders>
            <w:shd w:val="clear" w:color="auto" w:fill="auto"/>
            <w:noWrap/>
            <w:vAlign w:val="center"/>
            <w:hideMark/>
          </w:tcPr>
          <w:p w14:paraId="0BA629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094AD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56</w:t>
            </w:r>
          </w:p>
        </w:tc>
        <w:tc>
          <w:tcPr>
            <w:tcW w:w="748" w:type="pct"/>
            <w:tcBorders>
              <w:top w:val="nil"/>
              <w:left w:val="nil"/>
              <w:bottom w:val="single" w:sz="4" w:space="0" w:color="auto"/>
              <w:right w:val="single" w:sz="4" w:space="0" w:color="auto"/>
            </w:tcBorders>
            <w:shd w:val="clear" w:color="auto" w:fill="auto"/>
            <w:noWrap/>
            <w:vAlign w:val="center"/>
            <w:hideMark/>
          </w:tcPr>
          <w:p w14:paraId="62D8EE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73E52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6CFF9F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258820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7240CB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DD71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C4649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F8BF3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6F754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97716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8A747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687DE9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1DB9F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450</w:t>
            </w:r>
          </w:p>
        </w:tc>
        <w:tc>
          <w:tcPr>
            <w:tcW w:w="425" w:type="pct"/>
            <w:tcBorders>
              <w:top w:val="nil"/>
              <w:left w:val="nil"/>
              <w:bottom w:val="single" w:sz="4" w:space="0" w:color="auto"/>
              <w:right w:val="single" w:sz="4" w:space="0" w:color="auto"/>
            </w:tcBorders>
            <w:shd w:val="clear" w:color="auto" w:fill="auto"/>
            <w:noWrap/>
            <w:vAlign w:val="center"/>
            <w:hideMark/>
          </w:tcPr>
          <w:p w14:paraId="4171E3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93967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57</w:t>
            </w:r>
          </w:p>
        </w:tc>
        <w:tc>
          <w:tcPr>
            <w:tcW w:w="748" w:type="pct"/>
            <w:tcBorders>
              <w:top w:val="nil"/>
              <w:left w:val="nil"/>
              <w:bottom w:val="single" w:sz="4" w:space="0" w:color="auto"/>
              <w:right w:val="single" w:sz="4" w:space="0" w:color="auto"/>
            </w:tcBorders>
            <w:shd w:val="clear" w:color="auto" w:fill="auto"/>
            <w:noWrap/>
            <w:vAlign w:val="center"/>
            <w:hideMark/>
          </w:tcPr>
          <w:p w14:paraId="3A4E18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61015D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0C5E36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15631D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1665FA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151F4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202B9C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430E7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33C4E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BA7BA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CA8E5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E5875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7389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451</w:t>
            </w:r>
          </w:p>
        </w:tc>
        <w:tc>
          <w:tcPr>
            <w:tcW w:w="425" w:type="pct"/>
            <w:tcBorders>
              <w:top w:val="nil"/>
              <w:left w:val="nil"/>
              <w:bottom w:val="single" w:sz="4" w:space="0" w:color="auto"/>
              <w:right w:val="single" w:sz="4" w:space="0" w:color="auto"/>
            </w:tcBorders>
            <w:shd w:val="clear" w:color="auto" w:fill="auto"/>
            <w:noWrap/>
            <w:vAlign w:val="center"/>
            <w:hideMark/>
          </w:tcPr>
          <w:p w14:paraId="5C5E4A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850D4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748" w:type="pct"/>
            <w:tcBorders>
              <w:top w:val="nil"/>
              <w:left w:val="nil"/>
              <w:bottom w:val="single" w:sz="4" w:space="0" w:color="auto"/>
              <w:right w:val="single" w:sz="4" w:space="0" w:color="auto"/>
            </w:tcBorders>
            <w:shd w:val="clear" w:color="auto" w:fill="auto"/>
            <w:noWrap/>
            <w:vAlign w:val="center"/>
            <w:hideMark/>
          </w:tcPr>
          <w:p w14:paraId="3FEE59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5ED87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746202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F0570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3EC4BB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C68F0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0EB7D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54265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F34AE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630D1DB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dobry</w:t>
            </w:r>
          </w:p>
        </w:tc>
        <w:tc>
          <w:tcPr>
            <w:tcW w:w="349" w:type="pct"/>
            <w:tcBorders>
              <w:top w:val="nil"/>
              <w:left w:val="nil"/>
              <w:bottom w:val="single" w:sz="4" w:space="0" w:color="auto"/>
              <w:right w:val="single" w:sz="4" w:space="0" w:color="auto"/>
            </w:tcBorders>
            <w:shd w:val="clear" w:color="auto" w:fill="auto"/>
            <w:noWrap/>
            <w:vAlign w:val="center"/>
            <w:hideMark/>
          </w:tcPr>
          <w:p w14:paraId="093AFC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5CA331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E8633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452</w:t>
            </w:r>
          </w:p>
        </w:tc>
        <w:tc>
          <w:tcPr>
            <w:tcW w:w="425" w:type="pct"/>
            <w:tcBorders>
              <w:top w:val="nil"/>
              <w:left w:val="nil"/>
              <w:bottom w:val="single" w:sz="4" w:space="0" w:color="auto"/>
              <w:right w:val="single" w:sz="4" w:space="0" w:color="auto"/>
            </w:tcBorders>
            <w:shd w:val="clear" w:color="auto" w:fill="auto"/>
            <w:noWrap/>
            <w:vAlign w:val="center"/>
            <w:hideMark/>
          </w:tcPr>
          <w:p w14:paraId="1D6DE6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C2179C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w:t>
            </w:r>
          </w:p>
        </w:tc>
        <w:tc>
          <w:tcPr>
            <w:tcW w:w="748" w:type="pct"/>
            <w:tcBorders>
              <w:top w:val="nil"/>
              <w:left w:val="nil"/>
              <w:bottom w:val="single" w:sz="4" w:space="0" w:color="auto"/>
              <w:right w:val="single" w:sz="4" w:space="0" w:color="auto"/>
            </w:tcBorders>
            <w:shd w:val="clear" w:color="auto" w:fill="auto"/>
            <w:noWrap/>
            <w:vAlign w:val="center"/>
            <w:hideMark/>
          </w:tcPr>
          <w:p w14:paraId="4B4A2E5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77E1D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D71DE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04707F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6AD75C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2F1C0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F6447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5230B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6E45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0D711E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bardzo dobry</w:t>
            </w:r>
          </w:p>
        </w:tc>
        <w:tc>
          <w:tcPr>
            <w:tcW w:w="349" w:type="pct"/>
            <w:tcBorders>
              <w:top w:val="nil"/>
              <w:left w:val="nil"/>
              <w:bottom w:val="single" w:sz="4" w:space="0" w:color="auto"/>
              <w:right w:val="single" w:sz="4" w:space="0" w:color="auto"/>
            </w:tcBorders>
            <w:shd w:val="clear" w:color="auto" w:fill="auto"/>
            <w:noWrap/>
            <w:vAlign w:val="center"/>
            <w:hideMark/>
          </w:tcPr>
          <w:p w14:paraId="47B3BF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005E9F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917B3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453</w:t>
            </w:r>
          </w:p>
        </w:tc>
        <w:tc>
          <w:tcPr>
            <w:tcW w:w="425" w:type="pct"/>
            <w:tcBorders>
              <w:top w:val="nil"/>
              <w:left w:val="nil"/>
              <w:bottom w:val="single" w:sz="4" w:space="0" w:color="auto"/>
              <w:right w:val="single" w:sz="4" w:space="0" w:color="auto"/>
            </w:tcBorders>
            <w:shd w:val="clear" w:color="auto" w:fill="auto"/>
            <w:noWrap/>
            <w:vAlign w:val="center"/>
            <w:hideMark/>
          </w:tcPr>
          <w:p w14:paraId="2D5D92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9DCC73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60</w:t>
            </w:r>
          </w:p>
        </w:tc>
        <w:tc>
          <w:tcPr>
            <w:tcW w:w="748" w:type="pct"/>
            <w:tcBorders>
              <w:top w:val="nil"/>
              <w:left w:val="nil"/>
              <w:bottom w:val="single" w:sz="4" w:space="0" w:color="auto"/>
              <w:right w:val="single" w:sz="4" w:space="0" w:color="auto"/>
            </w:tcBorders>
            <w:shd w:val="clear" w:color="auto" w:fill="auto"/>
            <w:noWrap/>
            <w:vAlign w:val="center"/>
            <w:hideMark/>
          </w:tcPr>
          <w:p w14:paraId="25D3FB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06ADC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2E8EDE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39FDC1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6EB03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0E2A9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29DCC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AC4D1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4BB5FA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372" w:type="pct"/>
            <w:tcBorders>
              <w:top w:val="nil"/>
              <w:left w:val="nil"/>
              <w:bottom w:val="single" w:sz="4" w:space="0" w:color="auto"/>
              <w:right w:val="single" w:sz="4" w:space="0" w:color="auto"/>
            </w:tcBorders>
            <w:shd w:val="clear" w:color="auto" w:fill="auto"/>
            <w:noWrap/>
            <w:vAlign w:val="center"/>
            <w:hideMark/>
          </w:tcPr>
          <w:p w14:paraId="1F6A94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6DD39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CDEED0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DEC65E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454</w:t>
            </w:r>
          </w:p>
        </w:tc>
        <w:tc>
          <w:tcPr>
            <w:tcW w:w="425" w:type="pct"/>
            <w:tcBorders>
              <w:top w:val="nil"/>
              <w:left w:val="nil"/>
              <w:bottom w:val="single" w:sz="4" w:space="0" w:color="auto"/>
              <w:right w:val="single" w:sz="4" w:space="0" w:color="auto"/>
            </w:tcBorders>
            <w:shd w:val="clear" w:color="auto" w:fill="auto"/>
            <w:noWrap/>
            <w:vAlign w:val="center"/>
            <w:hideMark/>
          </w:tcPr>
          <w:p w14:paraId="710EB8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CB682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61</w:t>
            </w:r>
          </w:p>
        </w:tc>
        <w:tc>
          <w:tcPr>
            <w:tcW w:w="748" w:type="pct"/>
            <w:tcBorders>
              <w:top w:val="nil"/>
              <w:left w:val="nil"/>
              <w:bottom w:val="single" w:sz="4" w:space="0" w:color="auto"/>
              <w:right w:val="single" w:sz="4" w:space="0" w:color="auto"/>
            </w:tcBorders>
            <w:shd w:val="clear" w:color="auto" w:fill="auto"/>
            <w:noWrap/>
            <w:vAlign w:val="center"/>
            <w:hideMark/>
          </w:tcPr>
          <w:p w14:paraId="60C26E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1E0E00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1A3E8C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6C8DD1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179EFB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92607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307FA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7428BF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A52E6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395249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4ED40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37B9685"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4F36FD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455</w:t>
            </w:r>
          </w:p>
        </w:tc>
        <w:tc>
          <w:tcPr>
            <w:tcW w:w="425" w:type="pct"/>
            <w:tcBorders>
              <w:top w:val="nil"/>
              <w:left w:val="nil"/>
              <w:bottom w:val="single" w:sz="4" w:space="0" w:color="auto"/>
              <w:right w:val="single" w:sz="4" w:space="0" w:color="auto"/>
            </w:tcBorders>
            <w:shd w:val="clear" w:color="auto" w:fill="auto"/>
            <w:noWrap/>
            <w:vAlign w:val="center"/>
            <w:hideMark/>
          </w:tcPr>
          <w:p w14:paraId="0B98C2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E599D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748" w:type="pct"/>
            <w:tcBorders>
              <w:top w:val="nil"/>
              <w:left w:val="nil"/>
              <w:bottom w:val="single" w:sz="4" w:space="0" w:color="auto"/>
              <w:right w:val="single" w:sz="4" w:space="0" w:color="auto"/>
            </w:tcBorders>
            <w:shd w:val="clear" w:color="auto" w:fill="auto"/>
            <w:noWrap/>
            <w:vAlign w:val="center"/>
            <w:hideMark/>
          </w:tcPr>
          <w:p w14:paraId="4F03DD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625852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716F58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793AE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57924CC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9897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2ECA9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C32AC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1F05BA2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39C46E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FD96E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201373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74A38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456</w:t>
            </w:r>
          </w:p>
        </w:tc>
        <w:tc>
          <w:tcPr>
            <w:tcW w:w="425" w:type="pct"/>
            <w:tcBorders>
              <w:top w:val="nil"/>
              <w:left w:val="nil"/>
              <w:bottom w:val="single" w:sz="4" w:space="0" w:color="auto"/>
              <w:right w:val="single" w:sz="4" w:space="0" w:color="auto"/>
            </w:tcBorders>
            <w:shd w:val="clear" w:color="auto" w:fill="auto"/>
            <w:noWrap/>
            <w:vAlign w:val="center"/>
            <w:hideMark/>
          </w:tcPr>
          <w:p w14:paraId="4555D6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91366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748" w:type="pct"/>
            <w:tcBorders>
              <w:top w:val="nil"/>
              <w:left w:val="nil"/>
              <w:bottom w:val="single" w:sz="4" w:space="0" w:color="auto"/>
              <w:right w:val="single" w:sz="4" w:space="0" w:color="auto"/>
            </w:tcBorders>
            <w:shd w:val="clear" w:color="auto" w:fill="auto"/>
            <w:noWrap/>
            <w:vAlign w:val="center"/>
            <w:hideMark/>
          </w:tcPr>
          <w:p w14:paraId="485CF44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311383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54BB25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2A9F45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3B2B49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6A1E1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B582CD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50BCAC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122B7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5,8</w:t>
            </w:r>
          </w:p>
        </w:tc>
        <w:tc>
          <w:tcPr>
            <w:tcW w:w="372" w:type="pct"/>
            <w:tcBorders>
              <w:top w:val="nil"/>
              <w:left w:val="nil"/>
              <w:bottom w:val="single" w:sz="4" w:space="0" w:color="auto"/>
              <w:right w:val="single" w:sz="4" w:space="0" w:color="auto"/>
            </w:tcBorders>
            <w:shd w:val="clear" w:color="auto" w:fill="auto"/>
            <w:noWrap/>
            <w:vAlign w:val="center"/>
            <w:hideMark/>
          </w:tcPr>
          <w:p w14:paraId="5BE5F4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E868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0EAE4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3B0AC1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457</w:t>
            </w:r>
          </w:p>
        </w:tc>
        <w:tc>
          <w:tcPr>
            <w:tcW w:w="425" w:type="pct"/>
            <w:tcBorders>
              <w:top w:val="nil"/>
              <w:left w:val="nil"/>
              <w:bottom w:val="single" w:sz="4" w:space="0" w:color="auto"/>
              <w:right w:val="single" w:sz="4" w:space="0" w:color="auto"/>
            </w:tcBorders>
            <w:shd w:val="clear" w:color="auto" w:fill="auto"/>
            <w:noWrap/>
            <w:vAlign w:val="center"/>
            <w:hideMark/>
          </w:tcPr>
          <w:p w14:paraId="5BC80B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468AA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64</w:t>
            </w:r>
          </w:p>
        </w:tc>
        <w:tc>
          <w:tcPr>
            <w:tcW w:w="748" w:type="pct"/>
            <w:tcBorders>
              <w:top w:val="nil"/>
              <w:left w:val="nil"/>
              <w:bottom w:val="single" w:sz="4" w:space="0" w:color="auto"/>
              <w:right w:val="single" w:sz="4" w:space="0" w:color="auto"/>
            </w:tcBorders>
            <w:shd w:val="clear" w:color="auto" w:fill="auto"/>
            <w:noWrap/>
            <w:vAlign w:val="center"/>
            <w:hideMark/>
          </w:tcPr>
          <w:p w14:paraId="5E50A8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4</w:t>
            </w:r>
          </w:p>
        </w:tc>
        <w:tc>
          <w:tcPr>
            <w:tcW w:w="381" w:type="pct"/>
            <w:tcBorders>
              <w:top w:val="nil"/>
              <w:left w:val="nil"/>
              <w:bottom w:val="single" w:sz="4" w:space="0" w:color="auto"/>
              <w:right w:val="single" w:sz="4" w:space="0" w:color="auto"/>
            </w:tcBorders>
            <w:shd w:val="clear" w:color="auto" w:fill="auto"/>
            <w:noWrap/>
            <w:vAlign w:val="center"/>
            <w:hideMark/>
          </w:tcPr>
          <w:p w14:paraId="575F6F1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2-0870</w:t>
            </w:r>
          </w:p>
        </w:tc>
        <w:tc>
          <w:tcPr>
            <w:tcW w:w="340" w:type="pct"/>
            <w:tcBorders>
              <w:top w:val="nil"/>
              <w:left w:val="nil"/>
              <w:bottom w:val="single" w:sz="4" w:space="0" w:color="auto"/>
              <w:right w:val="single" w:sz="4" w:space="0" w:color="auto"/>
            </w:tcBorders>
            <w:shd w:val="clear" w:color="auto" w:fill="auto"/>
            <w:noWrap/>
            <w:vAlign w:val="center"/>
            <w:hideMark/>
          </w:tcPr>
          <w:p w14:paraId="033654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92445886</w:t>
            </w:r>
          </w:p>
        </w:tc>
        <w:tc>
          <w:tcPr>
            <w:tcW w:w="457" w:type="pct"/>
            <w:tcBorders>
              <w:top w:val="nil"/>
              <w:left w:val="nil"/>
              <w:bottom w:val="single" w:sz="4" w:space="0" w:color="auto"/>
              <w:right w:val="single" w:sz="4" w:space="0" w:color="auto"/>
            </w:tcBorders>
            <w:shd w:val="clear" w:color="auto" w:fill="auto"/>
            <w:noWrap/>
            <w:vAlign w:val="center"/>
            <w:hideMark/>
          </w:tcPr>
          <w:p w14:paraId="56413A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590543540200163700</w:t>
            </w:r>
          </w:p>
        </w:tc>
        <w:tc>
          <w:tcPr>
            <w:tcW w:w="234" w:type="pct"/>
            <w:tcBorders>
              <w:top w:val="nil"/>
              <w:left w:val="nil"/>
              <w:bottom w:val="single" w:sz="4" w:space="0" w:color="auto"/>
              <w:right w:val="single" w:sz="4" w:space="0" w:color="auto"/>
            </w:tcBorders>
            <w:shd w:val="clear" w:color="auto" w:fill="auto"/>
            <w:noWrap/>
            <w:vAlign w:val="center"/>
            <w:hideMark/>
          </w:tcPr>
          <w:p w14:paraId="1F788F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1E77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EE8E2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73AB0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18077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8632A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F4F0F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BF4CE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93F79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458</w:t>
            </w:r>
          </w:p>
        </w:tc>
        <w:tc>
          <w:tcPr>
            <w:tcW w:w="425" w:type="pct"/>
            <w:tcBorders>
              <w:top w:val="nil"/>
              <w:left w:val="nil"/>
              <w:bottom w:val="single" w:sz="4" w:space="0" w:color="auto"/>
              <w:right w:val="single" w:sz="4" w:space="0" w:color="auto"/>
            </w:tcBorders>
            <w:shd w:val="clear" w:color="auto" w:fill="auto"/>
            <w:noWrap/>
            <w:vAlign w:val="center"/>
            <w:hideMark/>
          </w:tcPr>
          <w:p w14:paraId="0331B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631E2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748" w:type="pct"/>
            <w:tcBorders>
              <w:top w:val="nil"/>
              <w:left w:val="nil"/>
              <w:bottom w:val="single" w:sz="4" w:space="0" w:color="auto"/>
              <w:right w:val="single" w:sz="4" w:space="0" w:color="auto"/>
            </w:tcBorders>
            <w:shd w:val="clear" w:color="auto" w:fill="auto"/>
            <w:noWrap/>
            <w:vAlign w:val="center"/>
            <w:hideMark/>
          </w:tcPr>
          <w:p w14:paraId="62DD3C9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5C69ED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66CD26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673BA8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76C12BF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BC15A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73B160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76BE18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75ADA2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6,4</w:t>
            </w:r>
          </w:p>
        </w:tc>
        <w:tc>
          <w:tcPr>
            <w:tcW w:w="372" w:type="pct"/>
            <w:tcBorders>
              <w:top w:val="nil"/>
              <w:left w:val="nil"/>
              <w:bottom w:val="single" w:sz="4" w:space="0" w:color="auto"/>
              <w:right w:val="single" w:sz="4" w:space="0" w:color="auto"/>
            </w:tcBorders>
            <w:shd w:val="clear" w:color="auto" w:fill="auto"/>
            <w:noWrap/>
            <w:vAlign w:val="center"/>
            <w:hideMark/>
          </w:tcPr>
          <w:p w14:paraId="213B66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EDB725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E76F93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CF507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459</w:t>
            </w:r>
          </w:p>
        </w:tc>
        <w:tc>
          <w:tcPr>
            <w:tcW w:w="425" w:type="pct"/>
            <w:tcBorders>
              <w:top w:val="nil"/>
              <w:left w:val="nil"/>
              <w:bottom w:val="single" w:sz="4" w:space="0" w:color="auto"/>
              <w:right w:val="single" w:sz="4" w:space="0" w:color="auto"/>
            </w:tcBorders>
            <w:shd w:val="clear" w:color="auto" w:fill="auto"/>
            <w:noWrap/>
            <w:vAlign w:val="center"/>
            <w:hideMark/>
          </w:tcPr>
          <w:p w14:paraId="7F229A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D93D20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748" w:type="pct"/>
            <w:tcBorders>
              <w:top w:val="nil"/>
              <w:left w:val="nil"/>
              <w:bottom w:val="single" w:sz="4" w:space="0" w:color="auto"/>
              <w:right w:val="single" w:sz="4" w:space="0" w:color="auto"/>
            </w:tcBorders>
            <w:shd w:val="clear" w:color="auto" w:fill="auto"/>
            <w:noWrap/>
            <w:vAlign w:val="center"/>
            <w:hideMark/>
          </w:tcPr>
          <w:p w14:paraId="5AEE57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04A933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6A2B50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1AC326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4BB0E5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C60D0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0923859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2C8E2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FA516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5B4AA4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99183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A795EF"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542B4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460</w:t>
            </w:r>
          </w:p>
        </w:tc>
        <w:tc>
          <w:tcPr>
            <w:tcW w:w="425" w:type="pct"/>
            <w:tcBorders>
              <w:top w:val="nil"/>
              <w:left w:val="nil"/>
              <w:bottom w:val="single" w:sz="4" w:space="0" w:color="auto"/>
              <w:right w:val="single" w:sz="4" w:space="0" w:color="auto"/>
            </w:tcBorders>
            <w:shd w:val="clear" w:color="auto" w:fill="auto"/>
            <w:noWrap/>
            <w:vAlign w:val="center"/>
            <w:hideMark/>
          </w:tcPr>
          <w:p w14:paraId="1B0DBB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8E229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69</w:t>
            </w:r>
          </w:p>
        </w:tc>
        <w:tc>
          <w:tcPr>
            <w:tcW w:w="748" w:type="pct"/>
            <w:tcBorders>
              <w:top w:val="nil"/>
              <w:left w:val="nil"/>
              <w:bottom w:val="single" w:sz="4" w:space="0" w:color="auto"/>
              <w:right w:val="single" w:sz="4" w:space="0" w:color="auto"/>
            </w:tcBorders>
            <w:shd w:val="clear" w:color="auto" w:fill="auto"/>
            <w:noWrap/>
            <w:vAlign w:val="center"/>
            <w:hideMark/>
          </w:tcPr>
          <w:p w14:paraId="1766D1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5E8AB5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0A4ECE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0C64C1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106F54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A10F6B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7D5EA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498D6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765782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1639AF9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E126B3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BCD2D7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F2FEF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461</w:t>
            </w:r>
          </w:p>
        </w:tc>
        <w:tc>
          <w:tcPr>
            <w:tcW w:w="425" w:type="pct"/>
            <w:tcBorders>
              <w:top w:val="nil"/>
              <w:left w:val="nil"/>
              <w:bottom w:val="single" w:sz="4" w:space="0" w:color="auto"/>
              <w:right w:val="single" w:sz="4" w:space="0" w:color="auto"/>
            </w:tcBorders>
            <w:shd w:val="clear" w:color="auto" w:fill="auto"/>
            <w:noWrap/>
            <w:vAlign w:val="center"/>
            <w:hideMark/>
          </w:tcPr>
          <w:p w14:paraId="5CF78D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FEE07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748" w:type="pct"/>
            <w:tcBorders>
              <w:top w:val="nil"/>
              <w:left w:val="nil"/>
              <w:bottom w:val="single" w:sz="4" w:space="0" w:color="auto"/>
              <w:right w:val="single" w:sz="4" w:space="0" w:color="auto"/>
            </w:tcBorders>
            <w:shd w:val="clear" w:color="auto" w:fill="auto"/>
            <w:noWrap/>
            <w:vAlign w:val="center"/>
            <w:hideMark/>
          </w:tcPr>
          <w:p w14:paraId="09A386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6159BF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4B103B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48B5D5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02BB85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0CC6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5828500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1D93156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EA8E9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211B98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AB84F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D3EB6C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95639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462</w:t>
            </w:r>
          </w:p>
        </w:tc>
        <w:tc>
          <w:tcPr>
            <w:tcW w:w="425" w:type="pct"/>
            <w:tcBorders>
              <w:top w:val="nil"/>
              <w:left w:val="nil"/>
              <w:bottom w:val="single" w:sz="4" w:space="0" w:color="auto"/>
              <w:right w:val="single" w:sz="4" w:space="0" w:color="auto"/>
            </w:tcBorders>
            <w:shd w:val="clear" w:color="auto" w:fill="auto"/>
            <w:noWrap/>
            <w:vAlign w:val="center"/>
            <w:hideMark/>
          </w:tcPr>
          <w:p w14:paraId="1BD577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76047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748" w:type="pct"/>
            <w:tcBorders>
              <w:top w:val="nil"/>
              <w:left w:val="nil"/>
              <w:bottom w:val="single" w:sz="4" w:space="0" w:color="auto"/>
              <w:right w:val="single" w:sz="4" w:space="0" w:color="auto"/>
            </w:tcBorders>
            <w:shd w:val="clear" w:color="auto" w:fill="auto"/>
            <w:noWrap/>
            <w:vAlign w:val="center"/>
            <w:hideMark/>
          </w:tcPr>
          <w:p w14:paraId="73A808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10557F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3B034F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091096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5C787B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52D31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1D987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13FB9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4B1E0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6,4</w:t>
            </w:r>
          </w:p>
        </w:tc>
        <w:tc>
          <w:tcPr>
            <w:tcW w:w="372" w:type="pct"/>
            <w:tcBorders>
              <w:top w:val="nil"/>
              <w:left w:val="nil"/>
              <w:bottom w:val="single" w:sz="4" w:space="0" w:color="auto"/>
              <w:right w:val="single" w:sz="4" w:space="0" w:color="auto"/>
            </w:tcBorders>
            <w:shd w:val="clear" w:color="auto" w:fill="auto"/>
            <w:noWrap/>
            <w:vAlign w:val="center"/>
            <w:hideMark/>
          </w:tcPr>
          <w:p w14:paraId="46F03E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09A295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04BB93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9F6A9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lastRenderedPageBreak/>
              <w:t>463</w:t>
            </w:r>
          </w:p>
        </w:tc>
        <w:tc>
          <w:tcPr>
            <w:tcW w:w="425" w:type="pct"/>
            <w:tcBorders>
              <w:top w:val="nil"/>
              <w:left w:val="nil"/>
              <w:bottom w:val="single" w:sz="4" w:space="0" w:color="auto"/>
              <w:right w:val="single" w:sz="4" w:space="0" w:color="auto"/>
            </w:tcBorders>
            <w:shd w:val="clear" w:color="auto" w:fill="auto"/>
            <w:noWrap/>
            <w:vAlign w:val="center"/>
            <w:hideMark/>
          </w:tcPr>
          <w:p w14:paraId="76DE63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CA614B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72</w:t>
            </w:r>
          </w:p>
        </w:tc>
        <w:tc>
          <w:tcPr>
            <w:tcW w:w="748" w:type="pct"/>
            <w:tcBorders>
              <w:top w:val="nil"/>
              <w:left w:val="nil"/>
              <w:bottom w:val="single" w:sz="4" w:space="0" w:color="auto"/>
              <w:right w:val="single" w:sz="4" w:space="0" w:color="auto"/>
            </w:tcBorders>
            <w:shd w:val="clear" w:color="auto" w:fill="auto"/>
            <w:noWrap/>
            <w:vAlign w:val="center"/>
            <w:hideMark/>
          </w:tcPr>
          <w:p w14:paraId="1A74B6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0A986A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143769C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2CE2E2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172B1E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C37B0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2F8BF6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27779F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3323A8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9FFF2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6B1A05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C89023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0E42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464</w:t>
            </w:r>
          </w:p>
        </w:tc>
        <w:tc>
          <w:tcPr>
            <w:tcW w:w="425" w:type="pct"/>
            <w:tcBorders>
              <w:top w:val="nil"/>
              <w:left w:val="nil"/>
              <w:bottom w:val="single" w:sz="4" w:space="0" w:color="auto"/>
              <w:right w:val="single" w:sz="4" w:space="0" w:color="auto"/>
            </w:tcBorders>
            <w:shd w:val="clear" w:color="auto" w:fill="auto"/>
            <w:noWrap/>
            <w:vAlign w:val="center"/>
            <w:hideMark/>
          </w:tcPr>
          <w:p w14:paraId="4228BD4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FF148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73</w:t>
            </w:r>
          </w:p>
        </w:tc>
        <w:tc>
          <w:tcPr>
            <w:tcW w:w="748" w:type="pct"/>
            <w:tcBorders>
              <w:top w:val="nil"/>
              <w:left w:val="nil"/>
              <w:bottom w:val="single" w:sz="4" w:space="0" w:color="auto"/>
              <w:right w:val="single" w:sz="4" w:space="0" w:color="auto"/>
            </w:tcBorders>
            <w:shd w:val="clear" w:color="auto" w:fill="auto"/>
            <w:noWrap/>
            <w:vAlign w:val="center"/>
            <w:hideMark/>
          </w:tcPr>
          <w:p w14:paraId="567EA59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53A34B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3AA494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56D523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49D2901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DEF24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4A5A90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F64EB2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D9D89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0FB5151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0F6F1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C991F4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27CB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465</w:t>
            </w:r>
          </w:p>
        </w:tc>
        <w:tc>
          <w:tcPr>
            <w:tcW w:w="425" w:type="pct"/>
            <w:tcBorders>
              <w:top w:val="nil"/>
              <w:left w:val="nil"/>
              <w:bottom w:val="single" w:sz="4" w:space="0" w:color="auto"/>
              <w:right w:val="single" w:sz="4" w:space="0" w:color="auto"/>
            </w:tcBorders>
            <w:shd w:val="clear" w:color="auto" w:fill="auto"/>
            <w:noWrap/>
            <w:vAlign w:val="center"/>
            <w:hideMark/>
          </w:tcPr>
          <w:p w14:paraId="34B8E7E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34A5FA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74</w:t>
            </w:r>
          </w:p>
        </w:tc>
        <w:tc>
          <w:tcPr>
            <w:tcW w:w="748" w:type="pct"/>
            <w:tcBorders>
              <w:top w:val="nil"/>
              <w:left w:val="nil"/>
              <w:bottom w:val="single" w:sz="4" w:space="0" w:color="auto"/>
              <w:right w:val="single" w:sz="4" w:space="0" w:color="auto"/>
            </w:tcBorders>
            <w:shd w:val="clear" w:color="auto" w:fill="auto"/>
            <w:noWrap/>
            <w:vAlign w:val="center"/>
            <w:hideMark/>
          </w:tcPr>
          <w:p w14:paraId="5E8478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1B0B83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23CFD3C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76FCBF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595BD5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31085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BEA51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74C67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9215F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305EA6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A3349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6DFD3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950DE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466</w:t>
            </w:r>
          </w:p>
        </w:tc>
        <w:tc>
          <w:tcPr>
            <w:tcW w:w="425" w:type="pct"/>
            <w:tcBorders>
              <w:top w:val="nil"/>
              <w:left w:val="nil"/>
              <w:bottom w:val="single" w:sz="4" w:space="0" w:color="auto"/>
              <w:right w:val="single" w:sz="4" w:space="0" w:color="auto"/>
            </w:tcBorders>
            <w:shd w:val="clear" w:color="auto" w:fill="auto"/>
            <w:noWrap/>
            <w:vAlign w:val="center"/>
            <w:hideMark/>
          </w:tcPr>
          <w:p w14:paraId="2E777EB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394476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75</w:t>
            </w:r>
          </w:p>
        </w:tc>
        <w:tc>
          <w:tcPr>
            <w:tcW w:w="748" w:type="pct"/>
            <w:tcBorders>
              <w:top w:val="nil"/>
              <w:left w:val="nil"/>
              <w:bottom w:val="single" w:sz="4" w:space="0" w:color="auto"/>
              <w:right w:val="single" w:sz="4" w:space="0" w:color="auto"/>
            </w:tcBorders>
            <w:shd w:val="clear" w:color="auto" w:fill="auto"/>
            <w:noWrap/>
            <w:vAlign w:val="center"/>
            <w:hideMark/>
          </w:tcPr>
          <w:p w14:paraId="12703A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769002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0DC012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1C90BD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77C04E9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79426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79927A7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370E5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D1E30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2A480C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90EB6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884466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A98BA3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467</w:t>
            </w:r>
          </w:p>
        </w:tc>
        <w:tc>
          <w:tcPr>
            <w:tcW w:w="425" w:type="pct"/>
            <w:tcBorders>
              <w:top w:val="nil"/>
              <w:left w:val="nil"/>
              <w:bottom w:val="single" w:sz="4" w:space="0" w:color="auto"/>
              <w:right w:val="single" w:sz="4" w:space="0" w:color="auto"/>
            </w:tcBorders>
            <w:shd w:val="clear" w:color="auto" w:fill="auto"/>
            <w:noWrap/>
            <w:vAlign w:val="center"/>
            <w:hideMark/>
          </w:tcPr>
          <w:p w14:paraId="502BCA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3AF191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76</w:t>
            </w:r>
          </w:p>
        </w:tc>
        <w:tc>
          <w:tcPr>
            <w:tcW w:w="748" w:type="pct"/>
            <w:tcBorders>
              <w:top w:val="nil"/>
              <w:left w:val="nil"/>
              <w:bottom w:val="single" w:sz="4" w:space="0" w:color="auto"/>
              <w:right w:val="single" w:sz="4" w:space="0" w:color="auto"/>
            </w:tcBorders>
            <w:shd w:val="clear" w:color="auto" w:fill="auto"/>
            <w:noWrap/>
            <w:vAlign w:val="center"/>
            <w:hideMark/>
          </w:tcPr>
          <w:p w14:paraId="605E65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2062CF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09AD85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60F8BA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4126306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11B40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D7F7B6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5EAD20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32B7C2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7,1</w:t>
            </w:r>
          </w:p>
        </w:tc>
        <w:tc>
          <w:tcPr>
            <w:tcW w:w="372" w:type="pct"/>
            <w:tcBorders>
              <w:top w:val="nil"/>
              <w:left w:val="nil"/>
              <w:bottom w:val="single" w:sz="4" w:space="0" w:color="auto"/>
              <w:right w:val="single" w:sz="4" w:space="0" w:color="auto"/>
            </w:tcBorders>
            <w:shd w:val="clear" w:color="auto" w:fill="auto"/>
            <w:noWrap/>
            <w:vAlign w:val="center"/>
            <w:hideMark/>
          </w:tcPr>
          <w:p w14:paraId="4EB246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28351C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8C45C80"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58D83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468</w:t>
            </w:r>
          </w:p>
        </w:tc>
        <w:tc>
          <w:tcPr>
            <w:tcW w:w="425" w:type="pct"/>
            <w:tcBorders>
              <w:top w:val="nil"/>
              <w:left w:val="nil"/>
              <w:bottom w:val="single" w:sz="4" w:space="0" w:color="auto"/>
              <w:right w:val="single" w:sz="4" w:space="0" w:color="auto"/>
            </w:tcBorders>
            <w:shd w:val="clear" w:color="auto" w:fill="auto"/>
            <w:noWrap/>
            <w:vAlign w:val="center"/>
            <w:hideMark/>
          </w:tcPr>
          <w:p w14:paraId="410B293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439D2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77</w:t>
            </w:r>
          </w:p>
        </w:tc>
        <w:tc>
          <w:tcPr>
            <w:tcW w:w="748" w:type="pct"/>
            <w:tcBorders>
              <w:top w:val="nil"/>
              <w:left w:val="nil"/>
              <w:bottom w:val="single" w:sz="4" w:space="0" w:color="auto"/>
              <w:right w:val="single" w:sz="4" w:space="0" w:color="auto"/>
            </w:tcBorders>
            <w:shd w:val="clear" w:color="auto" w:fill="auto"/>
            <w:noWrap/>
            <w:vAlign w:val="center"/>
            <w:hideMark/>
          </w:tcPr>
          <w:p w14:paraId="1950C4F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4AA231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4B5E0E3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725363E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042BDF8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229D1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3956BE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4FC85B9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46E8F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308E18D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565C94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2C5FE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01D7BE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469</w:t>
            </w:r>
          </w:p>
        </w:tc>
        <w:tc>
          <w:tcPr>
            <w:tcW w:w="425" w:type="pct"/>
            <w:tcBorders>
              <w:top w:val="nil"/>
              <w:left w:val="nil"/>
              <w:bottom w:val="single" w:sz="4" w:space="0" w:color="auto"/>
              <w:right w:val="single" w:sz="4" w:space="0" w:color="auto"/>
            </w:tcBorders>
            <w:shd w:val="clear" w:color="auto" w:fill="auto"/>
            <w:noWrap/>
            <w:vAlign w:val="center"/>
            <w:hideMark/>
          </w:tcPr>
          <w:p w14:paraId="6627523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D89E7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78</w:t>
            </w:r>
          </w:p>
        </w:tc>
        <w:tc>
          <w:tcPr>
            <w:tcW w:w="748" w:type="pct"/>
            <w:tcBorders>
              <w:top w:val="nil"/>
              <w:left w:val="nil"/>
              <w:bottom w:val="single" w:sz="4" w:space="0" w:color="auto"/>
              <w:right w:val="single" w:sz="4" w:space="0" w:color="auto"/>
            </w:tcBorders>
            <w:shd w:val="clear" w:color="auto" w:fill="auto"/>
            <w:noWrap/>
            <w:vAlign w:val="center"/>
            <w:hideMark/>
          </w:tcPr>
          <w:p w14:paraId="7E751DC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6E0442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348AF31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519CE46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0AF3AAA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0E66A9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294C76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0B18C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66840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588DAF8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E94F29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9DE519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86900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470</w:t>
            </w:r>
          </w:p>
        </w:tc>
        <w:tc>
          <w:tcPr>
            <w:tcW w:w="425" w:type="pct"/>
            <w:tcBorders>
              <w:top w:val="nil"/>
              <w:left w:val="nil"/>
              <w:bottom w:val="single" w:sz="4" w:space="0" w:color="auto"/>
              <w:right w:val="single" w:sz="4" w:space="0" w:color="auto"/>
            </w:tcBorders>
            <w:shd w:val="clear" w:color="auto" w:fill="auto"/>
            <w:noWrap/>
            <w:vAlign w:val="center"/>
            <w:hideMark/>
          </w:tcPr>
          <w:p w14:paraId="0F4CF20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5EDBAF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79</w:t>
            </w:r>
          </w:p>
        </w:tc>
        <w:tc>
          <w:tcPr>
            <w:tcW w:w="748" w:type="pct"/>
            <w:tcBorders>
              <w:top w:val="nil"/>
              <w:left w:val="nil"/>
              <w:bottom w:val="single" w:sz="4" w:space="0" w:color="auto"/>
              <w:right w:val="single" w:sz="4" w:space="0" w:color="auto"/>
            </w:tcBorders>
            <w:shd w:val="clear" w:color="auto" w:fill="auto"/>
            <w:noWrap/>
            <w:vAlign w:val="center"/>
            <w:hideMark/>
          </w:tcPr>
          <w:p w14:paraId="5C29F64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50D937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382343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3BE2412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71EB18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31755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13D538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78B9A7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05653E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1819A9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2B8A760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38FED9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0ECFB6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471</w:t>
            </w:r>
          </w:p>
        </w:tc>
        <w:tc>
          <w:tcPr>
            <w:tcW w:w="425" w:type="pct"/>
            <w:tcBorders>
              <w:top w:val="nil"/>
              <w:left w:val="nil"/>
              <w:bottom w:val="single" w:sz="4" w:space="0" w:color="auto"/>
              <w:right w:val="single" w:sz="4" w:space="0" w:color="auto"/>
            </w:tcBorders>
            <w:shd w:val="clear" w:color="auto" w:fill="auto"/>
            <w:noWrap/>
            <w:vAlign w:val="center"/>
            <w:hideMark/>
          </w:tcPr>
          <w:p w14:paraId="7E7567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909AAD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80</w:t>
            </w:r>
          </w:p>
        </w:tc>
        <w:tc>
          <w:tcPr>
            <w:tcW w:w="748" w:type="pct"/>
            <w:tcBorders>
              <w:top w:val="nil"/>
              <w:left w:val="nil"/>
              <w:bottom w:val="single" w:sz="4" w:space="0" w:color="auto"/>
              <w:right w:val="single" w:sz="4" w:space="0" w:color="auto"/>
            </w:tcBorders>
            <w:shd w:val="clear" w:color="auto" w:fill="auto"/>
            <w:noWrap/>
            <w:vAlign w:val="center"/>
            <w:hideMark/>
          </w:tcPr>
          <w:p w14:paraId="02ED376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617357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20E2C9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374832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67B88C4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DEA940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B3CA8C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123BFE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38599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76706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566D8B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44AC41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39B021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472</w:t>
            </w:r>
          </w:p>
        </w:tc>
        <w:tc>
          <w:tcPr>
            <w:tcW w:w="425" w:type="pct"/>
            <w:tcBorders>
              <w:top w:val="nil"/>
              <w:left w:val="nil"/>
              <w:bottom w:val="single" w:sz="4" w:space="0" w:color="auto"/>
              <w:right w:val="single" w:sz="4" w:space="0" w:color="auto"/>
            </w:tcBorders>
            <w:shd w:val="clear" w:color="auto" w:fill="auto"/>
            <w:noWrap/>
            <w:vAlign w:val="center"/>
            <w:hideMark/>
          </w:tcPr>
          <w:p w14:paraId="6CAB06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7832369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81</w:t>
            </w:r>
          </w:p>
        </w:tc>
        <w:tc>
          <w:tcPr>
            <w:tcW w:w="748" w:type="pct"/>
            <w:tcBorders>
              <w:top w:val="nil"/>
              <w:left w:val="nil"/>
              <w:bottom w:val="single" w:sz="4" w:space="0" w:color="auto"/>
              <w:right w:val="single" w:sz="4" w:space="0" w:color="auto"/>
            </w:tcBorders>
            <w:shd w:val="clear" w:color="auto" w:fill="auto"/>
            <w:noWrap/>
            <w:vAlign w:val="center"/>
            <w:hideMark/>
          </w:tcPr>
          <w:p w14:paraId="3964A8C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65AAB79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615341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521222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1CB084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3AE8EA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1489ED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A73B7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1442135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5ECAB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236DBF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07CD3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3514B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473</w:t>
            </w:r>
          </w:p>
        </w:tc>
        <w:tc>
          <w:tcPr>
            <w:tcW w:w="425" w:type="pct"/>
            <w:tcBorders>
              <w:top w:val="nil"/>
              <w:left w:val="nil"/>
              <w:bottom w:val="single" w:sz="4" w:space="0" w:color="auto"/>
              <w:right w:val="single" w:sz="4" w:space="0" w:color="auto"/>
            </w:tcBorders>
            <w:shd w:val="clear" w:color="auto" w:fill="auto"/>
            <w:noWrap/>
            <w:vAlign w:val="center"/>
            <w:hideMark/>
          </w:tcPr>
          <w:p w14:paraId="60B9CB8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2C1D9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82</w:t>
            </w:r>
          </w:p>
        </w:tc>
        <w:tc>
          <w:tcPr>
            <w:tcW w:w="748" w:type="pct"/>
            <w:tcBorders>
              <w:top w:val="nil"/>
              <w:left w:val="nil"/>
              <w:bottom w:val="single" w:sz="4" w:space="0" w:color="auto"/>
              <w:right w:val="single" w:sz="4" w:space="0" w:color="auto"/>
            </w:tcBorders>
            <w:shd w:val="clear" w:color="auto" w:fill="auto"/>
            <w:noWrap/>
            <w:vAlign w:val="center"/>
            <w:hideMark/>
          </w:tcPr>
          <w:p w14:paraId="71C7C3D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17B015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592A0B2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3CFA0DB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5FEDE53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47EB1B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4B7396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2C6D76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7E5FCE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3C8A60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23B371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BBE523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45882B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474</w:t>
            </w:r>
          </w:p>
        </w:tc>
        <w:tc>
          <w:tcPr>
            <w:tcW w:w="425" w:type="pct"/>
            <w:tcBorders>
              <w:top w:val="nil"/>
              <w:left w:val="nil"/>
              <w:bottom w:val="single" w:sz="4" w:space="0" w:color="auto"/>
              <w:right w:val="single" w:sz="4" w:space="0" w:color="auto"/>
            </w:tcBorders>
            <w:shd w:val="clear" w:color="auto" w:fill="auto"/>
            <w:noWrap/>
            <w:vAlign w:val="center"/>
            <w:hideMark/>
          </w:tcPr>
          <w:p w14:paraId="329C32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D41885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83</w:t>
            </w:r>
          </w:p>
        </w:tc>
        <w:tc>
          <w:tcPr>
            <w:tcW w:w="748" w:type="pct"/>
            <w:tcBorders>
              <w:top w:val="nil"/>
              <w:left w:val="nil"/>
              <w:bottom w:val="single" w:sz="4" w:space="0" w:color="auto"/>
              <w:right w:val="single" w:sz="4" w:space="0" w:color="auto"/>
            </w:tcBorders>
            <w:shd w:val="clear" w:color="auto" w:fill="auto"/>
            <w:noWrap/>
            <w:vAlign w:val="center"/>
            <w:hideMark/>
          </w:tcPr>
          <w:p w14:paraId="4617399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0408DEC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63571D0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2000AF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5561DF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6B846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067591D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768A9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54780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6,2</w:t>
            </w:r>
          </w:p>
        </w:tc>
        <w:tc>
          <w:tcPr>
            <w:tcW w:w="372" w:type="pct"/>
            <w:tcBorders>
              <w:top w:val="nil"/>
              <w:left w:val="nil"/>
              <w:bottom w:val="single" w:sz="4" w:space="0" w:color="auto"/>
              <w:right w:val="single" w:sz="4" w:space="0" w:color="auto"/>
            </w:tcBorders>
            <w:shd w:val="clear" w:color="auto" w:fill="auto"/>
            <w:noWrap/>
            <w:vAlign w:val="center"/>
            <w:hideMark/>
          </w:tcPr>
          <w:p w14:paraId="13087D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47CBAD2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184929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F64BF6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475</w:t>
            </w:r>
          </w:p>
        </w:tc>
        <w:tc>
          <w:tcPr>
            <w:tcW w:w="425" w:type="pct"/>
            <w:tcBorders>
              <w:top w:val="nil"/>
              <w:left w:val="nil"/>
              <w:bottom w:val="single" w:sz="4" w:space="0" w:color="auto"/>
              <w:right w:val="single" w:sz="4" w:space="0" w:color="auto"/>
            </w:tcBorders>
            <w:shd w:val="clear" w:color="auto" w:fill="auto"/>
            <w:noWrap/>
            <w:vAlign w:val="center"/>
            <w:hideMark/>
          </w:tcPr>
          <w:p w14:paraId="5710A25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343009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84</w:t>
            </w:r>
          </w:p>
        </w:tc>
        <w:tc>
          <w:tcPr>
            <w:tcW w:w="748" w:type="pct"/>
            <w:tcBorders>
              <w:top w:val="nil"/>
              <w:left w:val="nil"/>
              <w:bottom w:val="single" w:sz="4" w:space="0" w:color="auto"/>
              <w:right w:val="single" w:sz="4" w:space="0" w:color="auto"/>
            </w:tcBorders>
            <w:shd w:val="clear" w:color="auto" w:fill="auto"/>
            <w:noWrap/>
            <w:vAlign w:val="center"/>
            <w:hideMark/>
          </w:tcPr>
          <w:p w14:paraId="31D6C78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17B06CA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664596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16AE06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2D31B8D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78CB4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1BF356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615A8F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6A512C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4726FD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DE3A6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43BCD74"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5F8C1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476</w:t>
            </w:r>
          </w:p>
        </w:tc>
        <w:tc>
          <w:tcPr>
            <w:tcW w:w="425" w:type="pct"/>
            <w:tcBorders>
              <w:top w:val="nil"/>
              <w:left w:val="nil"/>
              <w:bottom w:val="single" w:sz="4" w:space="0" w:color="auto"/>
              <w:right w:val="single" w:sz="4" w:space="0" w:color="auto"/>
            </w:tcBorders>
            <w:shd w:val="clear" w:color="auto" w:fill="auto"/>
            <w:noWrap/>
            <w:vAlign w:val="center"/>
            <w:hideMark/>
          </w:tcPr>
          <w:p w14:paraId="231729F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AB1F46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85</w:t>
            </w:r>
          </w:p>
        </w:tc>
        <w:tc>
          <w:tcPr>
            <w:tcW w:w="748" w:type="pct"/>
            <w:tcBorders>
              <w:top w:val="nil"/>
              <w:left w:val="nil"/>
              <w:bottom w:val="single" w:sz="4" w:space="0" w:color="auto"/>
              <w:right w:val="single" w:sz="4" w:space="0" w:color="auto"/>
            </w:tcBorders>
            <w:shd w:val="clear" w:color="auto" w:fill="auto"/>
            <w:noWrap/>
            <w:vAlign w:val="center"/>
            <w:hideMark/>
          </w:tcPr>
          <w:p w14:paraId="27F9B6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3</w:t>
            </w:r>
          </w:p>
        </w:tc>
        <w:tc>
          <w:tcPr>
            <w:tcW w:w="381" w:type="pct"/>
            <w:tcBorders>
              <w:top w:val="nil"/>
              <w:left w:val="nil"/>
              <w:bottom w:val="single" w:sz="4" w:space="0" w:color="auto"/>
              <w:right w:val="single" w:sz="4" w:space="0" w:color="auto"/>
            </w:tcBorders>
            <w:shd w:val="clear" w:color="auto" w:fill="auto"/>
            <w:noWrap/>
            <w:vAlign w:val="center"/>
            <w:hideMark/>
          </w:tcPr>
          <w:p w14:paraId="31E32CC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2-0868</w:t>
            </w:r>
          </w:p>
        </w:tc>
        <w:tc>
          <w:tcPr>
            <w:tcW w:w="340" w:type="pct"/>
            <w:tcBorders>
              <w:top w:val="nil"/>
              <w:left w:val="nil"/>
              <w:bottom w:val="single" w:sz="4" w:space="0" w:color="auto"/>
              <w:right w:val="single" w:sz="4" w:space="0" w:color="auto"/>
            </w:tcBorders>
            <w:shd w:val="clear" w:color="auto" w:fill="auto"/>
            <w:noWrap/>
            <w:vAlign w:val="center"/>
            <w:hideMark/>
          </w:tcPr>
          <w:p w14:paraId="733A6F4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90638200</w:t>
            </w:r>
          </w:p>
        </w:tc>
        <w:tc>
          <w:tcPr>
            <w:tcW w:w="457" w:type="pct"/>
            <w:tcBorders>
              <w:top w:val="nil"/>
              <w:left w:val="nil"/>
              <w:bottom w:val="single" w:sz="4" w:space="0" w:color="auto"/>
              <w:right w:val="single" w:sz="4" w:space="0" w:color="auto"/>
            </w:tcBorders>
            <w:shd w:val="clear" w:color="auto" w:fill="auto"/>
            <w:noWrap/>
            <w:vAlign w:val="center"/>
            <w:hideMark/>
          </w:tcPr>
          <w:p w14:paraId="23CC5A4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590543540200177134</w:t>
            </w:r>
          </w:p>
        </w:tc>
        <w:tc>
          <w:tcPr>
            <w:tcW w:w="234" w:type="pct"/>
            <w:tcBorders>
              <w:top w:val="nil"/>
              <w:left w:val="nil"/>
              <w:bottom w:val="single" w:sz="4" w:space="0" w:color="auto"/>
              <w:right w:val="single" w:sz="4" w:space="0" w:color="auto"/>
            </w:tcBorders>
            <w:shd w:val="clear" w:color="auto" w:fill="auto"/>
            <w:noWrap/>
            <w:vAlign w:val="center"/>
            <w:hideMark/>
          </w:tcPr>
          <w:p w14:paraId="71B01AF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0C06CF3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7C486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01441C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42D2E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6,8</w:t>
            </w:r>
          </w:p>
        </w:tc>
        <w:tc>
          <w:tcPr>
            <w:tcW w:w="372" w:type="pct"/>
            <w:tcBorders>
              <w:top w:val="nil"/>
              <w:left w:val="nil"/>
              <w:bottom w:val="single" w:sz="4" w:space="0" w:color="auto"/>
              <w:right w:val="single" w:sz="4" w:space="0" w:color="auto"/>
            </w:tcBorders>
            <w:shd w:val="clear" w:color="auto" w:fill="auto"/>
            <w:noWrap/>
            <w:vAlign w:val="center"/>
            <w:hideMark/>
          </w:tcPr>
          <w:p w14:paraId="744EE3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18632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4BD7E3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545D1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477</w:t>
            </w:r>
          </w:p>
        </w:tc>
        <w:tc>
          <w:tcPr>
            <w:tcW w:w="425" w:type="pct"/>
            <w:tcBorders>
              <w:top w:val="nil"/>
              <w:left w:val="nil"/>
              <w:bottom w:val="single" w:sz="4" w:space="0" w:color="auto"/>
              <w:right w:val="single" w:sz="4" w:space="0" w:color="auto"/>
            </w:tcBorders>
            <w:shd w:val="clear" w:color="auto" w:fill="auto"/>
            <w:noWrap/>
            <w:vAlign w:val="center"/>
            <w:hideMark/>
          </w:tcPr>
          <w:p w14:paraId="4272C2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479711F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86</w:t>
            </w:r>
          </w:p>
        </w:tc>
        <w:tc>
          <w:tcPr>
            <w:tcW w:w="748" w:type="pct"/>
            <w:tcBorders>
              <w:top w:val="nil"/>
              <w:left w:val="nil"/>
              <w:bottom w:val="single" w:sz="4" w:space="0" w:color="auto"/>
              <w:right w:val="single" w:sz="4" w:space="0" w:color="auto"/>
            </w:tcBorders>
            <w:shd w:val="clear" w:color="auto" w:fill="auto"/>
            <w:noWrap/>
            <w:vAlign w:val="center"/>
            <w:hideMark/>
          </w:tcPr>
          <w:p w14:paraId="0998588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1</w:t>
            </w:r>
          </w:p>
        </w:tc>
        <w:tc>
          <w:tcPr>
            <w:tcW w:w="381" w:type="pct"/>
            <w:tcBorders>
              <w:top w:val="nil"/>
              <w:left w:val="nil"/>
              <w:bottom w:val="single" w:sz="4" w:space="0" w:color="auto"/>
              <w:right w:val="single" w:sz="4" w:space="0" w:color="auto"/>
            </w:tcBorders>
            <w:shd w:val="clear" w:color="auto" w:fill="auto"/>
            <w:noWrap/>
            <w:vAlign w:val="center"/>
            <w:hideMark/>
          </w:tcPr>
          <w:p w14:paraId="348987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2-0869</w:t>
            </w:r>
          </w:p>
        </w:tc>
        <w:tc>
          <w:tcPr>
            <w:tcW w:w="340" w:type="pct"/>
            <w:tcBorders>
              <w:top w:val="nil"/>
              <w:left w:val="nil"/>
              <w:bottom w:val="single" w:sz="4" w:space="0" w:color="auto"/>
              <w:right w:val="single" w:sz="4" w:space="0" w:color="auto"/>
            </w:tcBorders>
            <w:shd w:val="clear" w:color="auto" w:fill="auto"/>
            <w:noWrap/>
            <w:vAlign w:val="center"/>
            <w:hideMark/>
          </w:tcPr>
          <w:p w14:paraId="1B32D7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92445810</w:t>
            </w:r>
          </w:p>
        </w:tc>
        <w:tc>
          <w:tcPr>
            <w:tcW w:w="457" w:type="pct"/>
            <w:tcBorders>
              <w:top w:val="nil"/>
              <w:left w:val="nil"/>
              <w:bottom w:val="single" w:sz="4" w:space="0" w:color="auto"/>
              <w:right w:val="single" w:sz="4" w:space="0" w:color="auto"/>
            </w:tcBorders>
            <w:shd w:val="clear" w:color="auto" w:fill="auto"/>
            <w:noWrap/>
            <w:vAlign w:val="center"/>
            <w:hideMark/>
          </w:tcPr>
          <w:p w14:paraId="087A1EA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590543540200261475</w:t>
            </w:r>
          </w:p>
        </w:tc>
        <w:tc>
          <w:tcPr>
            <w:tcW w:w="234" w:type="pct"/>
            <w:tcBorders>
              <w:top w:val="nil"/>
              <w:left w:val="nil"/>
              <w:bottom w:val="single" w:sz="4" w:space="0" w:color="auto"/>
              <w:right w:val="single" w:sz="4" w:space="0" w:color="auto"/>
            </w:tcBorders>
            <w:shd w:val="clear" w:color="auto" w:fill="auto"/>
            <w:noWrap/>
            <w:vAlign w:val="center"/>
            <w:hideMark/>
          </w:tcPr>
          <w:p w14:paraId="4FF7C92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FECFC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BRAK OPRAWY!!!</w:t>
            </w:r>
          </w:p>
        </w:tc>
        <w:tc>
          <w:tcPr>
            <w:tcW w:w="242" w:type="pct"/>
            <w:tcBorders>
              <w:top w:val="nil"/>
              <w:left w:val="nil"/>
              <w:bottom w:val="single" w:sz="4" w:space="0" w:color="auto"/>
              <w:right w:val="single" w:sz="4" w:space="0" w:color="auto"/>
            </w:tcBorders>
            <w:shd w:val="clear" w:color="auto" w:fill="auto"/>
            <w:noWrap/>
            <w:vAlign w:val="center"/>
            <w:hideMark/>
          </w:tcPr>
          <w:p w14:paraId="719E41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242" w:type="pct"/>
            <w:tcBorders>
              <w:top w:val="nil"/>
              <w:left w:val="nil"/>
              <w:bottom w:val="single" w:sz="4" w:space="0" w:color="auto"/>
              <w:right w:val="single" w:sz="4" w:space="0" w:color="auto"/>
            </w:tcBorders>
            <w:shd w:val="clear" w:color="auto" w:fill="auto"/>
            <w:noWrap/>
            <w:vAlign w:val="center"/>
            <w:hideMark/>
          </w:tcPr>
          <w:p w14:paraId="5F4428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21" w:type="pct"/>
            <w:tcBorders>
              <w:top w:val="nil"/>
              <w:left w:val="nil"/>
              <w:bottom w:val="single" w:sz="4" w:space="0" w:color="auto"/>
              <w:right w:val="single" w:sz="4" w:space="0" w:color="auto"/>
            </w:tcBorders>
            <w:shd w:val="clear" w:color="auto" w:fill="auto"/>
            <w:noWrap/>
            <w:vAlign w:val="center"/>
            <w:hideMark/>
          </w:tcPr>
          <w:p w14:paraId="54C5AA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72" w:type="pct"/>
            <w:tcBorders>
              <w:top w:val="nil"/>
              <w:left w:val="nil"/>
              <w:bottom w:val="single" w:sz="4" w:space="0" w:color="auto"/>
              <w:right w:val="single" w:sz="4" w:space="0" w:color="auto"/>
            </w:tcBorders>
            <w:shd w:val="clear" w:color="auto" w:fill="auto"/>
            <w:noWrap/>
            <w:vAlign w:val="center"/>
            <w:hideMark/>
          </w:tcPr>
          <w:p w14:paraId="3E2CAE2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t>
            </w:r>
          </w:p>
        </w:tc>
        <w:tc>
          <w:tcPr>
            <w:tcW w:w="349" w:type="pct"/>
            <w:tcBorders>
              <w:top w:val="nil"/>
              <w:left w:val="nil"/>
              <w:bottom w:val="single" w:sz="4" w:space="0" w:color="auto"/>
              <w:right w:val="single" w:sz="4" w:space="0" w:color="auto"/>
            </w:tcBorders>
            <w:shd w:val="clear" w:color="auto" w:fill="auto"/>
            <w:noWrap/>
            <w:vAlign w:val="center"/>
            <w:hideMark/>
          </w:tcPr>
          <w:p w14:paraId="5321DA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7D5289B"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49F149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478</w:t>
            </w:r>
          </w:p>
        </w:tc>
        <w:tc>
          <w:tcPr>
            <w:tcW w:w="425" w:type="pct"/>
            <w:tcBorders>
              <w:top w:val="nil"/>
              <w:left w:val="nil"/>
              <w:bottom w:val="single" w:sz="4" w:space="0" w:color="auto"/>
              <w:right w:val="single" w:sz="4" w:space="0" w:color="auto"/>
            </w:tcBorders>
            <w:shd w:val="clear" w:color="auto" w:fill="auto"/>
            <w:noWrap/>
            <w:vAlign w:val="center"/>
            <w:hideMark/>
          </w:tcPr>
          <w:p w14:paraId="65E4AE5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1100BA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87</w:t>
            </w:r>
          </w:p>
        </w:tc>
        <w:tc>
          <w:tcPr>
            <w:tcW w:w="748" w:type="pct"/>
            <w:tcBorders>
              <w:top w:val="nil"/>
              <w:left w:val="nil"/>
              <w:bottom w:val="single" w:sz="4" w:space="0" w:color="auto"/>
              <w:right w:val="single" w:sz="4" w:space="0" w:color="auto"/>
            </w:tcBorders>
            <w:shd w:val="clear" w:color="auto" w:fill="auto"/>
            <w:noWrap/>
            <w:vAlign w:val="center"/>
            <w:hideMark/>
          </w:tcPr>
          <w:p w14:paraId="63FD201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0C4340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020C89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360C32E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0D08E1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8C685B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630465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3AA80D1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5C0BC3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4A5858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3A422D6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1DB4AD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78387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479</w:t>
            </w:r>
          </w:p>
        </w:tc>
        <w:tc>
          <w:tcPr>
            <w:tcW w:w="425" w:type="pct"/>
            <w:tcBorders>
              <w:top w:val="nil"/>
              <w:left w:val="nil"/>
              <w:bottom w:val="single" w:sz="4" w:space="0" w:color="auto"/>
              <w:right w:val="single" w:sz="4" w:space="0" w:color="auto"/>
            </w:tcBorders>
            <w:shd w:val="clear" w:color="auto" w:fill="auto"/>
            <w:noWrap/>
            <w:vAlign w:val="center"/>
            <w:hideMark/>
          </w:tcPr>
          <w:p w14:paraId="3BFC52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9FBB2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88</w:t>
            </w:r>
          </w:p>
        </w:tc>
        <w:tc>
          <w:tcPr>
            <w:tcW w:w="748" w:type="pct"/>
            <w:tcBorders>
              <w:top w:val="nil"/>
              <w:left w:val="nil"/>
              <w:bottom w:val="single" w:sz="4" w:space="0" w:color="auto"/>
              <w:right w:val="single" w:sz="4" w:space="0" w:color="auto"/>
            </w:tcBorders>
            <w:shd w:val="clear" w:color="auto" w:fill="auto"/>
            <w:noWrap/>
            <w:vAlign w:val="center"/>
            <w:hideMark/>
          </w:tcPr>
          <w:p w14:paraId="27F9C1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33753F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340C55A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583DFD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5D43FB7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411DF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0CB0E1E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78D7D6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0B56708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5,5</w:t>
            </w:r>
          </w:p>
        </w:tc>
        <w:tc>
          <w:tcPr>
            <w:tcW w:w="372" w:type="pct"/>
            <w:tcBorders>
              <w:top w:val="nil"/>
              <w:left w:val="nil"/>
              <w:bottom w:val="single" w:sz="4" w:space="0" w:color="auto"/>
              <w:right w:val="single" w:sz="4" w:space="0" w:color="auto"/>
            </w:tcBorders>
            <w:shd w:val="clear" w:color="auto" w:fill="auto"/>
            <w:noWrap/>
            <w:vAlign w:val="center"/>
            <w:hideMark/>
          </w:tcPr>
          <w:p w14:paraId="0E287A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41FC29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02AB9FD2"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4D350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480</w:t>
            </w:r>
          </w:p>
        </w:tc>
        <w:tc>
          <w:tcPr>
            <w:tcW w:w="425" w:type="pct"/>
            <w:tcBorders>
              <w:top w:val="nil"/>
              <w:left w:val="nil"/>
              <w:bottom w:val="single" w:sz="4" w:space="0" w:color="auto"/>
              <w:right w:val="single" w:sz="4" w:space="0" w:color="auto"/>
            </w:tcBorders>
            <w:shd w:val="clear" w:color="auto" w:fill="auto"/>
            <w:noWrap/>
            <w:vAlign w:val="center"/>
            <w:hideMark/>
          </w:tcPr>
          <w:p w14:paraId="49BD9D2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0A41DA1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89</w:t>
            </w:r>
          </w:p>
        </w:tc>
        <w:tc>
          <w:tcPr>
            <w:tcW w:w="748" w:type="pct"/>
            <w:tcBorders>
              <w:top w:val="nil"/>
              <w:left w:val="nil"/>
              <w:bottom w:val="single" w:sz="4" w:space="0" w:color="auto"/>
              <w:right w:val="single" w:sz="4" w:space="0" w:color="auto"/>
            </w:tcBorders>
            <w:shd w:val="clear" w:color="auto" w:fill="auto"/>
            <w:noWrap/>
            <w:vAlign w:val="center"/>
            <w:hideMark/>
          </w:tcPr>
          <w:p w14:paraId="1B57D1A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13121FA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3955F1E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312F3F9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7CA7F8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FD9B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64D577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022337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B1D73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w:t>
            </w:r>
          </w:p>
        </w:tc>
        <w:tc>
          <w:tcPr>
            <w:tcW w:w="372" w:type="pct"/>
            <w:tcBorders>
              <w:top w:val="nil"/>
              <w:left w:val="nil"/>
              <w:bottom w:val="single" w:sz="4" w:space="0" w:color="auto"/>
              <w:right w:val="single" w:sz="4" w:space="0" w:color="auto"/>
            </w:tcBorders>
            <w:shd w:val="clear" w:color="auto" w:fill="auto"/>
            <w:noWrap/>
            <w:vAlign w:val="center"/>
            <w:hideMark/>
          </w:tcPr>
          <w:p w14:paraId="33DF78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F1BA59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4CE3EA41"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D1EDD3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481</w:t>
            </w:r>
          </w:p>
        </w:tc>
        <w:tc>
          <w:tcPr>
            <w:tcW w:w="425" w:type="pct"/>
            <w:tcBorders>
              <w:top w:val="nil"/>
              <w:left w:val="nil"/>
              <w:bottom w:val="single" w:sz="4" w:space="0" w:color="auto"/>
              <w:right w:val="single" w:sz="4" w:space="0" w:color="auto"/>
            </w:tcBorders>
            <w:shd w:val="clear" w:color="auto" w:fill="auto"/>
            <w:noWrap/>
            <w:vAlign w:val="center"/>
            <w:hideMark/>
          </w:tcPr>
          <w:p w14:paraId="741A052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2544055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90</w:t>
            </w:r>
          </w:p>
        </w:tc>
        <w:tc>
          <w:tcPr>
            <w:tcW w:w="748" w:type="pct"/>
            <w:tcBorders>
              <w:top w:val="nil"/>
              <w:left w:val="nil"/>
              <w:bottom w:val="single" w:sz="4" w:space="0" w:color="auto"/>
              <w:right w:val="single" w:sz="4" w:space="0" w:color="auto"/>
            </w:tcBorders>
            <w:shd w:val="clear" w:color="auto" w:fill="auto"/>
            <w:noWrap/>
            <w:vAlign w:val="center"/>
            <w:hideMark/>
          </w:tcPr>
          <w:p w14:paraId="3D8DD2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4C8579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14D604D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7185828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29ED52A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087BF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2C5E4B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CE46A0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1C503D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5,3</w:t>
            </w:r>
          </w:p>
        </w:tc>
        <w:tc>
          <w:tcPr>
            <w:tcW w:w="372" w:type="pct"/>
            <w:tcBorders>
              <w:top w:val="nil"/>
              <w:left w:val="nil"/>
              <w:bottom w:val="single" w:sz="4" w:space="0" w:color="auto"/>
              <w:right w:val="single" w:sz="4" w:space="0" w:color="auto"/>
            </w:tcBorders>
            <w:shd w:val="clear" w:color="auto" w:fill="auto"/>
            <w:noWrap/>
            <w:vAlign w:val="center"/>
            <w:hideMark/>
          </w:tcPr>
          <w:p w14:paraId="1E31DC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9F526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530C7168"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5E9E9F7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482</w:t>
            </w:r>
          </w:p>
        </w:tc>
        <w:tc>
          <w:tcPr>
            <w:tcW w:w="425" w:type="pct"/>
            <w:tcBorders>
              <w:top w:val="nil"/>
              <w:left w:val="nil"/>
              <w:bottom w:val="single" w:sz="4" w:space="0" w:color="auto"/>
              <w:right w:val="single" w:sz="4" w:space="0" w:color="auto"/>
            </w:tcBorders>
            <w:shd w:val="clear" w:color="auto" w:fill="auto"/>
            <w:noWrap/>
            <w:vAlign w:val="center"/>
            <w:hideMark/>
          </w:tcPr>
          <w:p w14:paraId="0657BE7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6F32C4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91</w:t>
            </w:r>
          </w:p>
        </w:tc>
        <w:tc>
          <w:tcPr>
            <w:tcW w:w="748" w:type="pct"/>
            <w:tcBorders>
              <w:top w:val="nil"/>
              <w:left w:val="nil"/>
              <w:bottom w:val="single" w:sz="4" w:space="0" w:color="auto"/>
              <w:right w:val="single" w:sz="4" w:space="0" w:color="auto"/>
            </w:tcBorders>
            <w:shd w:val="clear" w:color="auto" w:fill="auto"/>
            <w:noWrap/>
            <w:vAlign w:val="center"/>
            <w:hideMark/>
          </w:tcPr>
          <w:p w14:paraId="099DEB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A508FE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4FAE1D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65BE50E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513399C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39EF6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4458085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004527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7818C6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6983E07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346ED5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612E66E"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F67893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483</w:t>
            </w:r>
          </w:p>
        </w:tc>
        <w:tc>
          <w:tcPr>
            <w:tcW w:w="425" w:type="pct"/>
            <w:tcBorders>
              <w:top w:val="nil"/>
              <w:left w:val="nil"/>
              <w:bottom w:val="single" w:sz="4" w:space="0" w:color="auto"/>
              <w:right w:val="single" w:sz="4" w:space="0" w:color="auto"/>
            </w:tcBorders>
            <w:shd w:val="clear" w:color="auto" w:fill="auto"/>
            <w:noWrap/>
            <w:vAlign w:val="center"/>
            <w:hideMark/>
          </w:tcPr>
          <w:p w14:paraId="6207B2B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w:t>
            </w:r>
          </w:p>
        </w:tc>
        <w:tc>
          <w:tcPr>
            <w:tcW w:w="229" w:type="pct"/>
            <w:tcBorders>
              <w:top w:val="nil"/>
              <w:left w:val="nil"/>
              <w:bottom w:val="single" w:sz="4" w:space="0" w:color="auto"/>
              <w:right w:val="single" w:sz="4" w:space="0" w:color="auto"/>
            </w:tcBorders>
            <w:shd w:val="clear" w:color="auto" w:fill="auto"/>
            <w:noWrap/>
            <w:vAlign w:val="center"/>
            <w:hideMark/>
          </w:tcPr>
          <w:p w14:paraId="5C5FBE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w:t>
            </w:r>
          </w:p>
        </w:tc>
        <w:tc>
          <w:tcPr>
            <w:tcW w:w="748" w:type="pct"/>
            <w:tcBorders>
              <w:top w:val="nil"/>
              <w:left w:val="nil"/>
              <w:bottom w:val="single" w:sz="4" w:space="0" w:color="auto"/>
              <w:right w:val="single" w:sz="4" w:space="0" w:color="auto"/>
            </w:tcBorders>
            <w:shd w:val="clear" w:color="auto" w:fill="auto"/>
            <w:noWrap/>
            <w:vAlign w:val="center"/>
            <w:hideMark/>
          </w:tcPr>
          <w:p w14:paraId="602181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Jasień 1</w:t>
            </w:r>
          </w:p>
        </w:tc>
        <w:tc>
          <w:tcPr>
            <w:tcW w:w="381" w:type="pct"/>
            <w:tcBorders>
              <w:top w:val="nil"/>
              <w:left w:val="nil"/>
              <w:bottom w:val="single" w:sz="4" w:space="0" w:color="auto"/>
              <w:right w:val="single" w:sz="4" w:space="0" w:color="auto"/>
            </w:tcBorders>
            <w:shd w:val="clear" w:color="auto" w:fill="auto"/>
            <w:noWrap/>
            <w:vAlign w:val="center"/>
            <w:hideMark/>
          </w:tcPr>
          <w:p w14:paraId="006689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2-0981</w:t>
            </w:r>
          </w:p>
        </w:tc>
        <w:tc>
          <w:tcPr>
            <w:tcW w:w="340" w:type="pct"/>
            <w:tcBorders>
              <w:top w:val="nil"/>
              <w:left w:val="nil"/>
              <w:bottom w:val="single" w:sz="4" w:space="0" w:color="auto"/>
              <w:right w:val="single" w:sz="4" w:space="0" w:color="auto"/>
            </w:tcBorders>
            <w:shd w:val="clear" w:color="auto" w:fill="auto"/>
            <w:noWrap/>
            <w:vAlign w:val="center"/>
            <w:hideMark/>
          </w:tcPr>
          <w:p w14:paraId="78BF46C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92445797</w:t>
            </w:r>
          </w:p>
        </w:tc>
        <w:tc>
          <w:tcPr>
            <w:tcW w:w="457" w:type="pct"/>
            <w:tcBorders>
              <w:top w:val="nil"/>
              <w:left w:val="nil"/>
              <w:bottom w:val="single" w:sz="4" w:space="0" w:color="auto"/>
              <w:right w:val="single" w:sz="4" w:space="0" w:color="auto"/>
            </w:tcBorders>
            <w:shd w:val="clear" w:color="auto" w:fill="auto"/>
            <w:noWrap/>
            <w:vAlign w:val="center"/>
            <w:hideMark/>
          </w:tcPr>
          <w:p w14:paraId="5D0ABA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590543540200054688</w:t>
            </w:r>
          </w:p>
        </w:tc>
        <w:tc>
          <w:tcPr>
            <w:tcW w:w="234" w:type="pct"/>
            <w:tcBorders>
              <w:top w:val="nil"/>
              <w:left w:val="nil"/>
              <w:bottom w:val="single" w:sz="4" w:space="0" w:color="auto"/>
              <w:right w:val="single" w:sz="4" w:space="0" w:color="auto"/>
            </w:tcBorders>
            <w:shd w:val="clear" w:color="auto" w:fill="auto"/>
            <w:noWrap/>
            <w:vAlign w:val="center"/>
            <w:hideMark/>
          </w:tcPr>
          <w:p w14:paraId="7F8E705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678610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OUR</w:t>
            </w:r>
          </w:p>
        </w:tc>
        <w:tc>
          <w:tcPr>
            <w:tcW w:w="242" w:type="pct"/>
            <w:tcBorders>
              <w:top w:val="nil"/>
              <w:left w:val="nil"/>
              <w:bottom w:val="single" w:sz="4" w:space="0" w:color="auto"/>
              <w:right w:val="single" w:sz="4" w:space="0" w:color="auto"/>
            </w:tcBorders>
            <w:shd w:val="clear" w:color="auto" w:fill="auto"/>
            <w:noWrap/>
            <w:vAlign w:val="center"/>
            <w:hideMark/>
          </w:tcPr>
          <w:p w14:paraId="232EC52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rtęciowa</w:t>
            </w:r>
          </w:p>
        </w:tc>
        <w:tc>
          <w:tcPr>
            <w:tcW w:w="242" w:type="pct"/>
            <w:tcBorders>
              <w:top w:val="nil"/>
              <w:left w:val="nil"/>
              <w:bottom w:val="single" w:sz="4" w:space="0" w:color="auto"/>
              <w:right w:val="single" w:sz="4" w:space="0" w:color="auto"/>
            </w:tcBorders>
            <w:shd w:val="clear" w:color="auto" w:fill="auto"/>
            <w:noWrap/>
            <w:vAlign w:val="center"/>
            <w:hideMark/>
          </w:tcPr>
          <w:p w14:paraId="544D1AF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125</w:t>
            </w:r>
          </w:p>
        </w:tc>
        <w:tc>
          <w:tcPr>
            <w:tcW w:w="321" w:type="pct"/>
            <w:tcBorders>
              <w:top w:val="nil"/>
              <w:left w:val="nil"/>
              <w:bottom w:val="single" w:sz="4" w:space="0" w:color="auto"/>
              <w:right w:val="single" w:sz="4" w:space="0" w:color="auto"/>
            </w:tcBorders>
            <w:shd w:val="clear" w:color="auto" w:fill="auto"/>
            <w:noWrap/>
            <w:vAlign w:val="center"/>
            <w:hideMark/>
          </w:tcPr>
          <w:p w14:paraId="2D10545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372" w:type="pct"/>
            <w:tcBorders>
              <w:top w:val="nil"/>
              <w:left w:val="nil"/>
              <w:bottom w:val="single" w:sz="4" w:space="0" w:color="auto"/>
              <w:right w:val="single" w:sz="4" w:space="0" w:color="auto"/>
            </w:tcBorders>
            <w:shd w:val="clear" w:color="auto" w:fill="auto"/>
            <w:noWrap/>
            <w:vAlign w:val="center"/>
            <w:hideMark/>
          </w:tcPr>
          <w:p w14:paraId="66815D6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zły</w:t>
            </w:r>
          </w:p>
        </w:tc>
        <w:tc>
          <w:tcPr>
            <w:tcW w:w="349" w:type="pct"/>
            <w:tcBorders>
              <w:top w:val="nil"/>
              <w:left w:val="nil"/>
              <w:bottom w:val="single" w:sz="4" w:space="0" w:color="auto"/>
              <w:right w:val="single" w:sz="4" w:space="0" w:color="auto"/>
            </w:tcBorders>
            <w:shd w:val="clear" w:color="auto" w:fill="auto"/>
            <w:noWrap/>
            <w:vAlign w:val="center"/>
            <w:hideMark/>
          </w:tcPr>
          <w:p w14:paraId="0BEA49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FC6320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E1EDA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484</w:t>
            </w:r>
          </w:p>
        </w:tc>
        <w:tc>
          <w:tcPr>
            <w:tcW w:w="425" w:type="pct"/>
            <w:tcBorders>
              <w:top w:val="nil"/>
              <w:left w:val="nil"/>
              <w:bottom w:val="single" w:sz="4" w:space="0" w:color="auto"/>
              <w:right w:val="single" w:sz="4" w:space="0" w:color="auto"/>
            </w:tcBorders>
            <w:shd w:val="clear" w:color="auto" w:fill="auto"/>
            <w:noWrap/>
            <w:vAlign w:val="center"/>
            <w:hideMark/>
          </w:tcPr>
          <w:p w14:paraId="50B1912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471B77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748" w:type="pct"/>
            <w:tcBorders>
              <w:top w:val="nil"/>
              <w:left w:val="nil"/>
              <w:bottom w:val="single" w:sz="4" w:space="0" w:color="auto"/>
              <w:right w:val="single" w:sz="4" w:space="0" w:color="auto"/>
            </w:tcBorders>
            <w:shd w:val="clear" w:color="auto" w:fill="auto"/>
            <w:noWrap/>
            <w:vAlign w:val="center"/>
            <w:hideMark/>
          </w:tcPr>
          <w:p w14:paraId="03BFFD7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 Witoldów</w:t>
            </w:r>
          </w:p>
        </w:tc>
        <w:tc>
          <w:tcPr>
            <w:tcW w:w="381" w:type="pct"/>
            <w:tcBorders>
              <w:top w:val="nil"/>
              <w:left w:val="nil"/>
              <w:bottom w:val="single" w:sz="4" w:space="0" w:color="auto"/>
              <w:right w:val="single" w:sz="4" w:space="0" w:color="auto"/>
            </w:tcBorders>
            <w:shd w:val="clear" w:color="auto" w:fill="auto"/>
            <w:noWrap/>
            <w:vAlign w:val="center"/>
            <w:hideMark/>
          </w:tcPr>
          <w:p w14:paraId="776B72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2-0927</w:t>
            </w:r>
          </w:p>
        </w:tc>
        <w:tc>
          <w:tcPr>
            <w:tcW w:w="340" w:type="pct"/>
            <w:tcBorders>
              <w:top w:val="nil"/>
              <w:left w:val="nil"/>
              <w:bottom w:val="single" w:sz="4" w:space="0" w:color="auto"/>
              <w:right w:val="single" w:sz="4" w:space="0" w:color="auto"/>
            </w:tcBorders>
            <w:shd w:val="clear" w:color="auto" w:fill="auto"/>
            <w:noWrap/>
            <w:vAlign w:val="center"/>
            <w:hideMark/>
          </w:tcPr>
          <w:p w14:paraId="700CFD6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92445644</w:t>
            </w:r>
          </w:p>
        </w:tc>
        <w:tc>
          <w:tcPr>
            <w:tcW w:w="457" w:type="pct"/>
            <w:tcBorders>
              <w:top w:val="nil"/>
              <w:left w:val="nil"/>
              <w:bottom w:val="single" w:sz="4" w:space="0" w:color="auto"/>
              <w:right w:val="single" w:sz="4" w:space="0" w:color="auto"/>
            </w:tcBorders>
            <w:shd w:val="clear" w:color="auto" w:fill="auto"/>
            <w:noWrap/>
            <w:vAlign w:val="center"/>
            <w:hideMark/>
          </w:tcPr>
          <w:p w14:paraId="3D61C41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590543540200338344</w:t>
            </w:r>
          </w:p>
        </w:tc>
        <w:tc>
          <w:tcPr>
            <w:tcW w:w="234" w:type="pct"/>
            <w:tcBorders>
              <w:top w:val="nil"/>
              <w:left w:val="nil"/>
              <w:bottom w:val="single" w:sz="4" w:space="0" w:color="auto"/>
              <w:right w:val="single" w:sz="4" w:space="0" w:color="auto"/>
            </w:tcBorders>
            <w:shd w:val="clear" w:color="auto" w:fill="auto"/>
            <w:noWrap/>
            <w:vAlign w:val="center"/>
            <w:hideMark/>
          </w:tcPr>
          <w:p w14:paraId="6AAD5DD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17F5914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2D3A6B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4CAF84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04759B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6,3</w:t>
            </w:r>
          </w:p>
        </w:tc>
        <w:tc>
          <w:tcPr>
            <w:tcW w:w="372" w:type="pct"/>
            <w:tcBorders>
              <w:top w:val="nil"/>
              <w:left w:val="nil"/>
              <w:bottom w:val="single" w:sz="4" w:space="0" w:color="auto"/>
              <w:right w:val="single" w:sz="4" w:space="0" w:color="auto"/>
            </w:tcBorders>
            <w:shd w:val="clear" w:color="auto" w:fill="auto"/>
            <w:noWrap/>
            <w:vAlign w:val="center"/>
            <w:hideMark/>
          </w:tcPr>
          <w:p w14:paraId="2EC8708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A9276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1AAA5DFA"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17AD1D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485</w:t>
            </w:r>
          </w:p>
        </w:tc>
        <w:tc>
          <w:tcPr>
            <w:tcW w:w="425" w:type="pct"/>
            <w:tcBorders>
              <w:top w:val="nil"/>
              <w:left w:val="nil"/>
              <w:bottom w:val="single" w:sz="4" w:space="0" w:color="auto"/>
              <w:right w:val="single" w:sz="4" w:space="0" w:color="auto"/>
            </w:tcBorders>
            <w:shd w:val="clear" w:color="auto" w:fill="auto"/>
            <w:noWrap/>
            <w:vAlign w:val="center"/>
            <w:hideMark/>
          </w:tcPr>
          <w:p w14:paraId="4FD1435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2A11C5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2</w:t>
            </w:r>
          </w:p>
        </w:tc>
        <w:tc>
          <w:tcPr>
            <w:tcW w:w="748" w:type="pct"/>
            <w:tcBorders>
              <w:top w:val="nil"/>
              <w:left w:val="nil"/>
              <w:bottom w:val="single" w:sz="4" w:space="0" w:color="auto"/>
              <w:right w:val="single" w:sz="4" w:space="0" w:color="auto"/>
            </w:tcBorders>
            <w:shd w:val="clear" w:color="auto" w:fill="auto"/>
            <w:noWrap/>
            <w:vAlign w:val="center"/>
            <w:hideMark/>
          </w:tcPr>
          <w:p w14:paraId="06D309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 Witoldów</w:t>
            </w:r>
          </w:p>
        </w:tc>
        <w:tc>
          <w:tcPr>
            <w:tcW w:w="381" w:type="pct"/>
            <w:tcBorders>
              <w:top w:val="nil"/>
              <w:left w:val="nil"/>
              <w:bottom w:val="single" w:sz="4" w:space="0" w:color="auto"/>
              <w:right w:val="single" w:sz="4" w:space="0" w:color="auto"/>
            </w:tcBorders>
            <w:shd w:val="clear" w:color="auto" w:fill="auto"/>
            <w:noWrap/>
            <w:vAlign w:val="center"/>
            <w:hideMark/>
          </w:tcPr>
          <w:p w14:paraId="690F4F7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2-0927</w:t>
            </w:r>
          </w:p>
        </w:tc>
        <w:tc>
          <w:tcPr>
            <w:tcW w:w="340" w:type="pct"/>
            <w:tcBorders>
              <w:top w:val="nil"/>
              <w:left w:val="nil"/>
              <w:bottom w:val="single" w:sz="4" w:space="0" w:color="auto"/>
              <w:right w:val="single" w:sz="4" w:space="0" w:color="auto"/>
            </w:tcBorders>
            <w:shd w:val="clear" w:color="auto" w:fill="auto"/>
            <w:noWrap/>
            <w:vAlign w:val="center"/>
            <w:hideMark/>
          </w:tcPr>
          <w:p w14:paraId="0B67E82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92445644</w:t>
            </w:r>
          </w:p>
        </w:tc>
        <w:tc>
          <w:tcPr>
            <w:tcW w:w="457" w:type="pct"/>
            <w:tcBorders>
              <w:top w:val="nil"/>
              <w:left w:val="nil"/>
              <w:bottom w:val="single" w:sz="4" w:space="0" w:color="auto"/>
              <w:right w:val="single" w:sz="4" w:space="0" w:color="auto"/>
            </w:tcBorders>
            <w:shd w:val="clear" w:color="auto" w:fill="auto"/>
            <w:noWrap/>
            <w:vAlign w:val="center"/>
            <w:hideMark/>
          </w:tcPr>
          <w:p w14:paraId="2C4250A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590543540200338344</w:t>
            </w:r>
          </w:p>
        </w:tc>
        <w:tc>
          <w:tcPr>
            <w:tcW w:w="234" w:type="pct"/>
            <w:tcBorders>
              <w:top w:val="nil"/>
              <w:left w:val="nil"/>
              <w:bottom w:val="single" w:sz="4" w:space="0" w:color="auto"/>
              <w:right w:val="single" w:sz="4" w:space="0" w:color="auto"/>
            </w:tcBorders>
            <w:shd w:val="clear" w:color="auto" w:fill="auto"/>
            <w:noWrap/>
            <w:vAlign w:val="center"/>
            <w:hideMark/>
          </w:tcPr>
          <w:p w14:paraId="071BDA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52A97C0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4B08D80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2D54BE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72C00B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5E23C4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1D4928A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63F3675D"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E3ED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486</w:t>
            </w:r>
          </w:p>
        </w:tc>
        <w:tc>
          <w:tcPr>
            <w:tcW w:w="425" w:type="pct"/>
            <w:tcBorders>
              <w:top w:val="nil"/>
              <w:left w:val="nil"/>
              <w:bottom w:val="single" w:sz="4" w:space="0" w:color="auto"/>
              <w:right w:val="single" w:sz="4" w:space="0" w:color="auto"/>
            </w:tcBorders>
            <w:shd w:val="clear" w:color="auto" w:fill="auto"/>
            <w:noWrap/>
            <w:vAlign w:val="center"/>
            <w:hideMark/>
          </w:tcPr>
          <w:p w14:paraId="0710A6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24DA2E6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3</w:t>
            </w:r>
          </w:p>
        </w:tc>
        <w:tc>
          <w:tcPr>
            <w:tcW w:w="748" w:type="pct"/>
            <w:tcBorders>
              <w:top w:val="nil"/>
              <w:left w:val="nil"/>
              <w:bottom w:val="single" w:sz="4" w:space="0" w:color="auto"/>
              <w:right w:val="single" w:sz="4" w:space="0" w:color="auto"/>
            </w:tcBorders>
            <w:shd w:val="clear" w:color="auto" w:fill="auto"/>
            <w:noWrap/>
            <w:vAlign w:val="center"/>
            <w:hideMark/>
          </w:tcPr>
          <w:p w14:paraId="6132FB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 Witoldów</w:t>
            </w:r>
          </w:p>
        </w:tc>
        <w:tc>
          <w:tcPr>
            <w:tcW w:w="381" w:type="pct"/>
            <w:tcBorders>
              <w:top w:val="nil"/>
              <w:left w:val="nil"/>
              <w:bottom w:val="single" w:sz="4" w:space="0" w:color="auto"/>
              <w:right w:val="single" w:sz="4" w:space="0" w:color="auto"/>
            </w:tcBorders>
            <w:shd w:val="clear" w:color="auto" w:fill="auto"/>
            <w:noWrap/>
            <w:vAlign w:val="center"/>
            <w:hideMark/>
          </w:tcPr>
          <w:p w14:paraId="7BED5E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2-0927</w:t>
            </w:r>
          </w:p>
        </w:tc>
        <w:tc>
          <w:tcPr>
            <w:tcW w:w="340" w:type="pct"/>
            <w:tcBorders>
              <w:top w:val="nil"/>
              <w:left w:val="nil"/>
              <w:bottom w:val="single" w:sz="4" w:space="0" w:color="auto"/>
              <w:right w:val="single" w:sz="4" w:space="0" w:color="auto"/>
            </w:tcBorders>
            <w:shd w:val="clear" w:color="auto" w:fill="auto"/>
            <w:noWrap/>
            <w:vAlign w:val="center"/>
            <w:hideMark/>
          </w:tcPr>
          <w:p w14:paraId="5C5CD6F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92445644</w:t>
            </w:r>
          </w:p>
        </w:tc>
        <w:tc>
          <w:tcPr>
            <w:tcW w:w="457" w:type="pct"/>
            <w:tcBorders>
              <w:top w:val="nil"/>
              <w:left w:val="nil"/>
              <w:bottom w:val="single" w:sz="4" w:space="0" w:color="auto"/>
              <w:right w:val="single" w:sz="4" w:space="0" w:color="auto"/>
            </w:tcBorders>
            <w:shd w:val="clear" w:color="auto" w:fill="auto"/>
            <w:noWrap/>
            <w:vAlign w:val="center"/>
            <w:hideMark/>
          </w:tcPr>
          <w:p w14:paraId="70AEBE3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590543540200338344</w:t>
            </w:r>
          </w:p>
        </w:tc>
        <w:tc>
          <w:tcPr>
            <w:tcW w:w="234" w:type="pct"/>
            <w:tcBorders>
              <w:top w:val="nil"/>
              <w:left w:val="nil"/>
              <w:bottom w:val="single" w:sz="4" w:space="0" w:color="auto"/>
              <w:right w:val="single" w:sz="4" w:space="0" w:color="auto"/>
            </w:tcBorders>
            <w:shd w:val="clear" w:color="auto" w:fill="auto"/>
            <w:noWrap/>
            <w:vAlign w:val="center"/>
            <w:hideMark/>
          </w:tcPr>
          <w:p w14:paraId="7AC4BFB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68FC9B7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DE5DE8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697C6C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77B0936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4C14E17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81976E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7D960D99"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BD146C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487</w:t>
            </w:r>
          </w:p>
        </w:tc>
        <w:tc>
          <w:tcPr>
            <w:tcW w:w="425" w:type="pct"/>
            <w:tcBorders>
              <w:top w:val="nil"/>
              <w:left w:val="nil"/>
              <w:bottom w:val="single" w:sz="4" w:space="0" w:color="auto"/>
              <w:right w:val="single" w:sz="4" w:space="0" w:color="auto"/>
            </w:tcBorders>
            <w:shd w:val="clear" w:color="auto" w:fill="auto"/>
            <w:noWrap/>
            <w:vAlign w:val="center"/>
            <w:hideMark/>
          </w:tcPr>
          <w:p w14:paraId="7694507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32E1180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w:t>
            </w:r>
          </w:p>
        </w:tc>
        <w:tc>
          <w:tcPr>
            <w:tcW w:w="748" w:type="pct"/>
            <w:tcBorders>
              <w:top w:val="nil"/>
              <w:left w:val="nil"/>
              <w:bottom w:val="single" w:sz="4" w:space="0" w:color="auto"/>
              <w:right w:val="single" w:sz="4" w:space="0" w:color="auto"/>
            </w:tcBorders>
            <w:shd w:val="clear" w:color="auto" w:fill="auto"/>
            <w:noWrap/>
            <w:vAlign w:val="center"/>
            <w:hideMark/>
          </w:tcPr>
          <w:p w14:paraId="006413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 Witoldów</w:t>
            </w:r>
          </w:p>
        </w:tc>
        <w:tc>
          <w:tcPr>
            <w:tcW w:w="381" w:type="pct"/>
            <w:tcBorders>
              <w:top w:val="nil"/>
              <w:left w:val="nil"/>
              <w:bottom w:val="single" w:sz="4" w:space="0" w:color="auto"/>
              <w:right w:val="single" w:sz="4" w:space="0" w:color="auto"/>
            </w:tcBorders>
            <w:shd w:val="clear" w:color="auto" w:fill="auto"/>
            <w:noWrap/>
            <w:vAlign w:val="center"/>
            <w:hideMark/>
          </w:tcPr>
          <w:p w14:paraId="1A5B1C7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2-0927</w:t>
            </w:r>
          </w:p>
        </w:tc>
        <w:tc>
          <w:tcPr>
            <w:tcW w:w="340" w:type="pct"/>
            <w:tcBorders>
              <w:top w:val="nil"/>
              <w:left w:val="nil"/>
              <w:bottom w:val="single" w:sz="4" w:space="0" w:color="auto"/>
              <w:right w:val="single" w:sz="4" w:space="0" w:color="auto"/>
            </w:tcBorders>
            <w:shd w:val="clear" w:color="auto" w:fill="auto"/>
            <w:noWrap/>
            <w:vAlign w:val="center"/>
            <w:hideMark/>
          </w:tcPr>
          <w:p w14:paraId="3460D66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92445644</w:t>
            </w:r>
          </w:p>
        </w:tc>
        <w:tc>
          <w:tcPr>
            <w:tcW w:w="457" w:type="pct"/>
            <w:tcBorders>
              <w:top w:val="nil"/>
              <w:left w:val="nil"/>
              <w:bottom w:val="single" w:sz="4" w:space="0" w:color="auto"/>
              <w:right w:val="single" w:sz="4" w:space="0" w:color="auto"/>
            </w:tcBorders>
            <w:shd w:val="clear" w:color="auto" w:fill="auto"/>
            <w:noWrap/>
            <w:vAlign w:val="center"/>
            <w:hideMark/>
          </w:tcPr>
          <w:p w14:paraId="020D2FD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590543540200338344</w:t>
            </w:r>
          </w:p>
        </w:tc>
        <w:tc>
          <w:tcPr>
            <w:tcW w:w="234" w:type="pct"/>
            <w:tcBorders>
              <w:top w:val="nil"/>
              <w:left w:val="nil"/>
              <w:bottom w:val="single" w:sz="4" w:space="0" w:color="auto"/>
              <w:right w:val="single" w:sz="4" w:space="0" w:color="auto"/>
            </w:tcBorders>
            <w:shd w:val="clear" w:color="auto" w:fill="auto"/>
            <w:noWrap/>
            <w:vAlign w:val="center"/>
            <w:hideMark/>
          </w:tcPr>
          <w:p w14:paraId="4EF05C8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619E38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A3AD65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1E3E6E4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5C1A428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76765A7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78FD3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4461807"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094ADC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488</w:t>
            </w:r>
          </w:p>
        </w:tc>
        <w:tc>
          <w:tcPr>
            <w:tcW w:w="425" w:type="pct"/>
            <w:tcBorders>
              <w:top w:val="nil"/>
              <w:left w:val="nil"/>
              <w:bottom w:val="single" w:sz="4" w:space="0" w:color="auto"/>
              <w:right w:val="single" w:sz="4" w:space="0" w:color="auto"/>
            </w:tcBorders>
            <w:shd w:val="clear" w:color="auto" w:fill="auto"/>
            <w:noWrap/>
            <w:vAlign w:val="center"/>
            <w:hideMark/>
          </w:tcPr>
          <w:p w14:paraId="62DA92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76395D8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w:t>
            </w:r>
          </w:p>
        </w:tc>
        <w:tc>
          <w:tcPr>
            <w:tcW w:w="748" w:type="pct"/>
            <w:tcBorders>
              <w:top w:val="nil"/>
              <w:left w:val="nil"/>
              <w:bottom w:val="single" w:sz="4" w:space="0" w:color="auto"/>
              <w:right w:val="single" w:sz="4" w:space="0" w:color="auto"/>
            </w:tcBorders>
            <w:shd w:val="clear" w:color="auto" w:fill="auto"/>
            <w:noWrap/>
            <w:vAlign w:val="center"/>
            <w:hideMark/>
          </w:tcPr>
          <w:p w14:paraId="11C5B3D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 Witoldów</w:t>
            </w:r>
          </w:p>
        </w:tc>
        <w:tc>
          <w:tcPr>
            <w:tcW w:w="381" w:type="pct"/>
            <w:tcBorders>
              <w:top w:val="nil"/>
              <w:left w:val="nil"/>
              <w:bottom w:val="single" w:sz="4" w:space="0" w:color="auto"/>
              <w:right w:val="single" w:sz="4" w:space="0" w:color="auto"/>
            </w:tcBorders>
            <w:shd w:val="clear" w:color="auto" w:fill="auto"/>
            <w:noWrap/>
            <w:vAlign w:val="center"/>
            <w:hideMark/>
          </w:tcPr>
          <w:p w14:paraId="689161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2-0927</w:t>
            </w:r>
          </w:p>
        </w:tc>
        <w:tc>
          <w:tcPr>
            <w:tcW w:w="340" w:type="pct"/>
            <w:tcBorders>
              <w:top w:val="nil"/>
              <w:left w:val="nil"/>
              <w:bottom w:val="single" w:sz="4" w:space="0" w:color="auto"/>
              <w:right w:val="single" w:sz="4" w:space="0" w:color="auto"/>
            </w:tcBorders>
            <w:shd w:val="clear" w:color="auto" w:fill="auto"/>
            <w:noWrap/>
            <w:vAlign w:val="center"/>
            <w:hideMark/>
          </w:tcPr>
          <w:p w14:paraId="2C4F90A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92445644</w:t>
            </w:r>
          </w:p>
        </w:tc>
        <w:tc>
          <w:tcPr>
            <w:tcW w:w="457" w:type="pct"/>
            <w:tcBorders>
              <w:top w:val="nil"/>
              <w:left w:val="nil"/>
              <w:bottom w:val="single" w:sz="4" w:space="0" w:color="auto"/>
              <w:right w:val="single" w:sz="4" w:space="0" w:color="auto"/>
            </w:tcBorders>
            <w:shd w:val="clear" w:color="auto" w:fill="auto"/>
            <w:noWrap/>
            <w:vAlign w:val="center"/>
            <w:hideMark/>
          </w:tcPr>
          <w:p w14:paraId="036D5F4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590543540200338344</w:t>
            </w:r>
          </w:p>
        </w:tc>
        <w:tc>
          <w:tcPr>
            <w:tcW w:w="234" w:type="pct"/>
            <w:tcBorders>
              <w:top w:val="nil"/>
              <w:left w:val="nil"/>
              <w:bottom w:val="single" w:sz="4" w:space="0" w:color="auto"/>
              <w:right w:val="single" w:sz="4" w:space="0" w:color="auto"/>
            </w:tcBorders>
            <w:shd w:val="clear" w:color="auto" w:fill="auto"/>
            <w:noWrap/>
            <w:vAlign w:val="center"/>
            <w:hideMark/>
          </w:tcPr>
          <w:p w14:paraId="15EC6C3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29FFB8B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525E3CA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44A2D1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CB06AFA"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6,7</w:t>
            </w:r>
          </w:p>
        </w:tc>
        <w:tc>
          <w:tcPr>
            <w:tcW w:w="372" w:type="pct"/>
            <w:tcBorders>
              <w:top w:val="nil"/>
              <w:left w:val="nil"/>
              <w:bottom w:val="single" w:sz="4" w:space="0" w:color="auto"/>
              <w:right w:val="single" w:sz="4" w:space="0" w:color="auto"/>
            </w:tcBorders>
            <w:shd w:val="clear" w:color="auto" w:fill="auto"/>
            <w:noWrap/>
            <w:vAlign w:val="center"/>
            <w:hideMark/>
          </w:tcPr>
          <w:p w14:paraId="0704C55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5D12C61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303D08EC"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00149CD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489</w:t>
            </w:r>
          </w:p>
        </w:tc>
        <w:tc>
          <w:tcPr>
            <w:tcW w:w="425" w:type="pct"/>
            <w:tcBorders>
              <w:top w:val="nil"/>
              <w:left w:val="nil"/>
              <w:bottom w:val="single" w:sz="4" w:space="0" w:color="auto"/>
              <w:right w:val="single" w:sz="4" w:space="0" w:color="auto"/>
            </w:tcBorders>
            <w:shd w:val="clear" w:color="auto" w:fill="auto"/>
            <w:noWrap/>
            <w:vAlign w:val="center"/>
            <w:hideMark/>
          </w:tcPr>
          <w:p w14:paraId="31D089F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284A921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65</w:t>
            </w:r>
          </w:p>
        </w:tc>
        <w:tc>
          <w:tcPr>
            <w:tcW w:w="748" w:type="pct"/>
            <w:tcBorders>
              <w:top w:val="nil"/>
              <w:left w:val="nil"/>
              <w:bottom w:val="single" w:sz="4" w:space="0" w:color="auto"/>
              <w:right w:val="single" w:sz="4" w:space="0" w:color="auto"/>
            </w:tcBorders>
            <w:shd w:val="clear" w:color="auto" w:fill="auto"/>
            <w:noWrap/>
            <w:vAlign w:val="center"/>
            <w:hideMark/>
          </w:tcPr>
          <w:p w14:paraId="4FD45CE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20FC886C"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130A58C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0EFD617B"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2991573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47CBC746"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6FA8B0A7"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358DE9E9"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2053510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375975E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7E0C12E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r w:rsidR="000F3141" w:rsidRPr="000F3141" w14:paraId="22163E36" w14:textId="77777777" w:rsidTr="000F3141">
        <w:trPr>
          <w:trHeight w:val="300"/>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308C0EA4"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490</w:t>
            </w:r>
          </w:p>
        </w:tc>
        <w:tc>
          <w:tcPr>
            <w:tcW w:w="425" w:type="pct"/>
            <w:tcBorders>
              <w:top w:val="nil"/>
              <w:left w:val="nil"/>
              <w:bottom w:val="single" w:sz="4" w:space="0" w:color="auto"/>
              <w:right w:val="single" w:sz="4" w:space="0" w:color="auto"/>
            </w:tcBorders>
            <w:shd w:val="clear" w:color="auto" w:fill="auto"/>
            <w:noWrap/>
            <w:vAlign w:val="center"/>
            <w:hideMark/>
          </w:tcPr>
          <w:p w14:paraId="081A794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Złota</w:t>
            </w:r>
          </w:p>
        </w:tc>
        <w:tc>
          <w:tcPr>
            <w:tcW w:w="229" w:type="pct"/>
            <w:tcBorders>
              <w:top w:val="nil"/>
              <w:left w:val="nil"/>
              <w:bottom w:val="single" w:sz="4" w:space="0" w:color="auto"/>
              <w:right w:val="single" w:sz="4" w:space="0" w:color="auto"/>
            </w:tcBorders>
            <w:shd w:val="clear" w:color="auto" w:fill="auto"/>
            <w:noWrap/>
            <w:vAlign w:val="center"/>
            <w:hideMark/>
          </w:tcPr>
          <w:p w14:paraId="7AAC630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66</w:t>
            </w:r>
          </w:p>
        </w:tc>
        <w:tc>
          <w:tcPr>
            <w:tcW w:w="748" w:type="pct"/>
            <w:tcBorders>
              <w:top w:val="nil"/>
              <w:left w:val="nil"/>
              <w:bottom w:val="single" w:sz="4" w:space="0" w:color="auto"/>
              <w:right w:val="single" w:sz="4" w:space="0" w:color="auto"/>
            </w:tcBorders>
            <w:shd w:val="clear" w:color="auto" w:fill="auto"/>
            <w:noWrap/>
            <w:vAlign w:val="center"/>
            <w:hideMark/>
          </w:tcPr>
          <w:p w14:paraId="425EE3A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Wysokienice 2</w:t>
            </w:r>
          </w:p>
        </w:tc>
        <w:tc>
          <w:tcPr>
            <w:tcW w:w="381" w:type="pct"/>
            <w:tcBorders>
              <w:top w:val="nil"/>
              <w:left w:val="nil"/>
              <w:bottom w:val="single" w:sz="4" w:space="0" w:color="auto"/>
              <w:right w:val="single" w:sz="4" w:space="0" w:color="auto"/>
            </w:tcBorders>
            <w:shd w:val="clear" w:color="auto" w:fill="auto"/>
            <w:noWrap/>
            <w:vAlign w:val="center"/>
            <w:hideMark/>
          </w:tcPr>
          <w:p w14:paraId="4D501951"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ST 2-0873</w:t>
            </w:r>
          </w:p>
        </w:tc>
        <w:tc>
          <w:tcPr>
            <w:tcW w:w="340" w:type="pct"/>
            <w:tcBorders>
              <w:top w:val="nil"/>
              <w:left w:val="nil"/>
              <w:bottom w:val="single" w:sz="4" w:space="0" w:color="auto"/>
              <w:right w:val="single" w:sz="4" w:space="0" w:color="auto"/>
            </w:tcBorders>
            <w:shd w:val="clear" w:color="auto" w:fill="auto"/>
            <w:noWrap/>
            <w:vAlign w:val="center"/>
            <w:hideMark/>
          </w:tcPr>
          <w:p w14:paraId="14E8133E"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92445798</w:t>
            </w:r>
          </w:p>
        </w:tc>
        <w:tc>
          <w:tcPr>
            <w:tcW w:w="457" w:type="pct"/>
            <w:tcBorders>
              <w:top w:val="nil"/>
              <w:left w:val="nil"/>
              <w:bottom w:val="single" w:sz="4" w:space="0" w:color="auto"/>
              <w:right w:val="single" w:sz="4" w:space="0" w:color="auto"/>
            </w:tcBorders>
            <w:shd w:val="clear" w:color="auto" w:fill="auto"/>
            <w:noWrap/>
            <w:vAlign w:val="center"/>
            <w:hideMark/>
          </w:tcPr>
          <w:p w14:paraId="2636EAB2"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590543540200097845</w:t>
            </w:r>
          </w:p>
        </w:tc>
        <w:tc>
          <w:tcPr>
            <w:tcW w:w="234" w:type="pct"/>
            <w:tcBorders>
              <w:top w:val="nil"/>
              <w:left w:val="nil"/>
              <w:bottom w:val="single" w:sz="4" w:space="0" w:color="auto"/>
              <w:right w:val="single" w:sz="4" w:space="0" w:color="auto"/>
            </w:tcBorders>
            <w:shd w:val="clear" w:color="auto" w:fill="auto"/>
            <w:noWrap/>
            <w:vAlign w:val="center"/>
            <w:hideMark/>
          </w:tcPr>
          <w:p w14:paraId="23D678D8"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1</w:t>
            </w:r>
          </w:p>
        </w:tc>
        <w:tc>
          <w:tcPr>
            <w:tcW w:w="454" w:type="pct"/>
            <w:tcBorders>
              <w:top w:val="nil"/>
              <w:left w:val="nil"/>
              <w:bottom w:val="single" w:sz="4" w:space="0" w:color="auto"/>
              <w:right w:val="single" w:sz="4" w:space="0" w:color="auto"/>
            </w:tcBorders>
            <w:shd w:val="clear" w:color="auto" w:fill="auto"/>
            <w:noWrap/>
            <w:vAlign w:val="center"/>
            <w:hideMark/>
          </w:tcPr>
          <w:p w14:paraId="75E6C99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proofErr w:type="spellStart"/>
            <w:r w:rsidRPr="000F3141">
              <w:rPr>
                <w:rFonts w:asciiTheme="minorHAnsi" w:eastAsia="Times New Roman" w:hAnsiTheme="minorHAnsi" w:cstheme="minorHAnsi"/>
                <w:color w:val="000000"/>
                <w:sz w:val="16"/>
                <w:szCs w:val="16"/>
                <w:lang w:eastAsia="pl-PL"/>
              </w:rPr>
              <w:t>OUSe</w:t>
            </w:r>
            <w:proofErr w:type="spellEnd"/>
          </w:p>
        </w:tc>
        <w:tc>
          <w:tcPr>
            <w:tcW w:w="242" w:type="pct"/>
            <w:tcBorders>
              <w:top w:val="nil"/>
              <w:left w:val="nil"/>
              <w:bottom w:val="single" w:sz="4" w:space="0" w:color="auto"/>
              <w:right w:val="single" w:sz="4" w:space="0" w:color="auto"/>
            </w:tcBorders>
            <w:shd w:val="clear" w:color="auto" w:fill="auto"/>
            <w:noWrap/>
            <w:vAlign w:val="center"/>
            <w:hideMark/>
          </w:tcPr>
          <w:p w14:paraId="31CF8403"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sodowa</w:t>
            </w:r>
          </w:p>
        </w:tc>
        <w:tc>
          <w:tcPr>
            <w:tcW w:w="242" w:type="pct"/>
            <w:tcBorders>
              <w:top w:val="nil"/>
              <w:left w:val="nil"/>
              <w:bottom w:val="single" w:sz="4" w:space="0" w:color="auto"/>
              <w:right w:val="single" w:sz="4" w:space="0" w:color="auto"/>
            </w:tcBorders>
            <w:shd w:val="clear" w:color="auto" w:fill="auto"/>
            <w:noWrap/>
            <w:vAlign w:val="center"/>
            <w:hideMark/>
          </w:tcPr>
          <w:p w14:paraId="010833BF"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70</w:t>
            </w:r>
          </w:p>
        </w:tc>
        <w:tc>
          <w:tcPr>
            <w:tcW w:w="321" w:type="pct"/>
            <w:tcBorders>
              <w:top w:val="nil"/>
              <w:left w:val="nil"/>
              <w:bottom w:val="single" w:sz="4" w:space="0" w:color="auto"/>
              <w:right w:val="single" w:sz="4" w:space="0" w:color="auto"/>
            </w:tcBorders>
            <w:shd w:val="clear" w:color="auto" w:fill="auto"/>
            <w:noWrap/>
            <w:vAlign w:val="center"/>
            <w:hideMark/>
          </w:tcPr>
          <w:p w14:paraId="32B5D2E5"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7</w:t>
            </w:r>
          </w:p>
        </w:tc>
        <w:tc>
          <w:tcPr>
            <w:tcW w:w="372" w:type="pct"/>
            <w:tcBorders>
              <w:top w:val="nil"/>
              <w:left w:val="nil"/>
              <w:bottom w:val="single" w:sz="4" w:space="0" w:color="auto"/>
              <w:right w:val="single" w:sz="4" w:space="0" w:color="auto"/>
            </w:tcBorders>
            <w:shd w:val="clear" w:color="auto" w:fill="auto"/>
            <w:noWrap/>
            <w:vAlign w:val="center"/>
            <w:hideMark/>
          </w:tcPr>
          <w:p w14:paraId="046870FD"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dostateczny</w:t>
            </w:r>
          </w:p>
        </w:tc>
        <w:tc>
          <w:tcPr>
            <w:tcW w:w="349" w:type="pct"/>
            <w:tcBorders>
              <w:top w:val="nil"/>
              <w:left w:val="nil"/>
              <w:bottom w:val="single" w:sz="4" w:space="0" w:color="auto"/>
              <w:right w:val="single" w:sz="4" w:space="0" w:color="auto"/>
            </w:tcBorders>
            <w:shd w:val="clear" w:color="auto" w:fill="auto"/>
            <w:noWrap/>
            <w:vAlign w:val="center"/>
            <w:hideMark/>
          </w:tcPr>
          <w:p w14:paraId="35C35810" w14:textId="77777777" w:rsidR="000F3141" w:rsidRPr="000F3141" w:rsidRDefault="000F3141" w:rsidP="000F3141">
            <w:pPr>
              <w:spacing w:after="0" w:line="240" w:lineRule="auto"/>
              <w:jc w:val="center"/>
              <w:rPr>
                <w:rFonts w:asciiTheme="minorHAnsi" w:eastAsia="Times New Roman" w:hAnsiTheme="minorHAnsi" w:cstheme="minorHAnsi"/>
                <w:color w:val="000000"/>
                <w:sz w:val="16"/>
                <w:szCs w:val="16"/>
                <w:lang w:eastAsia="pl-PL"/>
              </w:rPr>
            </w:pPr>
            <w:r w:rsidRPr="000F3141">
              <w:rPr>
                <w:rFonts w:asciiTheme="minorHAnsi" w:eastAsia="Times New Roman" w:hAnsiTheme="minorHAnsi" w:cstheme="minorHAnsi"/>
                <w:color w:val="000000"/>
                <w:sz w:val="16"/>
                <w:szCs w:val="16"/>
                <w:lang w:eastAsia="pl-PL"/>
              </w:rPr>
              <w:t>fundament</w:t>
            </w:r>
          </w:p>
        </w:tc>
      </w:tr>
    </w:tbl>
    <w:p w14:paraId="1EFD38C5" w14:textId="54652051" w:rsidR="00F067F1" w:rsidRPr="00B558DC" w:rsidRDefault="005714AB" w:rsidP="00E11766">
      <w:pPr>
        <w:spacing w:after="0"/>
        <w:jc w:val="center"/>
        <w:rPr>
          <w:rFonts w:asciiTheme="minorHAnsi" w:hAnsiTheme="minorHAnsi" w:cstheme="minorHAnsi"/>
          <w:sz w:val="16"/>
          <w:szCs w:val="16"/>
        </w:rPr>
        <w:sectPr w:rsidR="00F067F1" w:rsidRPr="00B558DC" w:rsidSect="00C02DE7">
          <w:pgSz w:w="16838" w:h="11906" w:orient="landscape"/>
          <w:pgMar w:top="720" w:right="720" w:bottom="720" w:left="720" w:header="709" w:footer="709" w:gutter="0"/>
          <w:cols w:space="708"/>
          <w:docGrid w:linePitch="360"/>
        </w:sectPr>
      </w:pPr>
      <w:r w:rsidRPr="006358A0">
        <w:rPr>
          <w:rFonts w:asciiTheme="minorHAnsi" w:hAnsiTheme="minorHAnsi" w:cstheme="minorHAnsi"/>
          <w:sz w:val="16"/>
          <w:szCs w:val="16"/>
        </w:rPr>
        <w:t xml:space="preserve">Źródło: </w:t>
      </w:r>
      <w:r w:rsidR="00B67DD0">
        <w:rPr>
          <w:rFonts w:asciiTheme="minorHAnsi" w:hAnsiTheme="minorHAnsi" w:cstheme="minorHAnsi"/>
          <w:sz w:val="16"/>
          <w:szCs w:val="16"/>
        </w:rPr>
        <w:t>Inwentaryzacja terenowa</w:t>
      </w:r>
      <w:r w:rsidRPr="006358A0">
        <w:rPr>
          <w:rFonts w:asciiTheme="minorHAnsi" w:hAnsiTheme="minorHAnsi" w:cstheme="minorHAnsi"/>
          <w:sz w:val="16"/>
          <w:szCs w:val="16"/>
        </w:rPr>
        <w:t>.</w:t>
      </w:r>
    </w:p>
    <w:p w14:paraId="241E715C" w14:textId="77777777" w:rsidR="006358A0" w:rsidRPr="00857559" w:rsidRDefault="006358A0" w:rsidP="006358A0">
      <w:pPr>
        <w:spacing w:after="0"/>
        <w:jc w:val="left"/>
        <w:rPr>
          <w:rFonts w:cs="Arial"/>
          <w:sz w:val="16"/>
          <w:szCs w:val="16"/>
        </w:rPr>
      </w:pPr>
    </w:p>
    <w:p w14:paraId="3EEF9A02" w14:textId="77777777" w:rsidR="00874519" w:rsidRPr="00857559" w:rsidRDefault="00874519" w:rsidP="004D6FED">
      <w:pPr>
        <w:spacing w:after="0"/>
        <w:rPr>
          <w:rFonts w:cs="Arial"/>
          <w:b/>
          <w:sz w:val="26"/>
          <w:szCs w:val="26"/>
        </w:rPr>
      </w:pPr>
    </w:p>
    <w:sectPr w:rsidR="00874519" w:rsidRPr="00857559" w:rsidSect="00C02DE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610DC" w14:textId="77777777" w:rsidR="00DD4C97" w:rsidRDefault="00DD4C97" w:rsidP="000A4066">
      <w:pPr>
        <w:spacing w:after="0" w:line="240" w:lineRule="auto"/>
      </w:pPr>
      <w:r>
        <w:separator/>
      </w:r>
    </w:p>
  </w:endnote>
  <w:endnote w:type="continuationSeparator" w:id="0">
    <w:p w14:paraId="26042F84" w14:textId="77777777" w:rsidR="00DD4C97" w:rsidRDefault="00DD4C97" w:rsidP="000A4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1067"/>
      <w:docPartObj>
        <w:docPartGallery w:val="Page Numbers (Bottom of Page)"/>
        <w:docPartUnique/>
      </w:docPartObj>
    </w:sdtPr>
    <w:sdtEndPr/>
    <w:sdtContent>
      <w:p w14:paraId="48F55668" w14:textId="77777777" w:rsidR="00F2200A" w:rsidRDefault="00F2200A" w:rsidP="00B94041">
        <w:pPr>
          <w:pStyle w:val="Stopka"/>
          <w:jc w:val="center"/>
        </w:pPr>
        <w:r>
          <w:fldChar w:fldCharType="begin"/>
        </w:r>
        <w:r>
          <w:instrText>PAGE   \* MERGEFORMAT</w:instrText>
        </w:r>
        <w:r>
          <w:fldChar w:fldCharType="separate"/>
        </w:r>
        <w:r w:rsidR="00991A29">
          <w:rPr>
            <w:noProof/>
          </w:rPr>
          <w:t>4</w:t>
        </w:r>
        <w:r>
          <w:rPr>
            <w:noProof/>
          </w:rPr>
          <w:fldChar w:fldCharType="end"/>
        </w:r>
      </w:p>
    </w:sdtContent>
  </w:sdt>
  <w:p w14:paraId="0700AC46" w14:textId="77777777" w:rsidR="00F2200A" w:rsidRDefault="00F220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E923DA" w14:textId="77777777" w:rsidR="00DD4C97" w:rsidRDefault="00DD4C97" w:rsidP="000A4066">
      <w:pPr>
        <w:spacing w:after="0" w:line="240" w:lineRule="auto"/>
      </w:pPr>
      <w:r>
        <w:separator/>
      </w:r>
    </w:p>
  </w:footnote>
  <w:footnote w:type="continuationSeparator" w:id="0">
    <w:p w14:paraId="16149DAF" w14:textId="77777777" w:rsidR="00DD4C97" w:rsidRDefault="00DD4C97" w:rsidP="000A4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F558E" w14:textId="5789195E" w:rsidR="00F2200A" w:rsidRPr="00016432" w:rsidRDefault="00F2200A" w:rsidP="00016432">
    <w:pPr>
      <w:pStyle w:val="Nagwek"/>
      <w:jc w:val="center"/>
    </w:pPr>
    <w:r>
      <w:rPr>
        <w:color w:val="000000" w:themeColor="text1"/>
        <w:sz w:val="16"/>
        <w:u w:val="single"/>
      </w:rPr>
      <w:t xml:space="preserve">Wyniki inwentaryzacji oświetlenia ulicznego na terenie Gminy </w:t>
    </w:r>
    <w:r w:rsidR="000F3141">
      <w:rPr>
        <w:color w:val="000000" w:themeColor="text1"/>
        <w:sz w:val="16"/>
        <w:u w:val="single"/>
      </w:rPr>
      <w:t>Głuchów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360" w:hanging="360"/>
      </w:pPr>
      <w:rPr>
        <w:rFonts w:ascii="Symbol" w:hAnsi="Symbol"/>
      </w:rPr>
    </w:lvl>
  </w:abstractNum>
  <w:abstractNum w:abstractNumId="1">
    <w:nsid w:val="00000011"/>
    <w:multiLevelType w:val="singleLevel"/>
    <w:tmpl w:val="00000011"/>
    <w:name w:val="WW8Num17"/>
    <w:lvl w:ilvl="0">
      <w:start w:val="1"/>
      <w:numFmt w:val="bullet"/>
      <w:lvlText w:val=""/>
      <w:lvlJc w:val="left"/>
      <w:pPr>
        <w:tabs>
          <w:tab w:val="num" w:pos="0"/>
        </w:tabs>
        <w:ind w:left="360" w:hanging="360"/>
      </w:pPr>
      <w:rPr>
        <w:rFonts w:ascii="Wingdings" w:hAnsi="Wingdings"/>
      </w:rPr>
    </w:lvl>
  </w:abstractNum>
  <w:abstractNum w:abstractNumId="2">
    <w:nsid w:val="00000015"/>
    <w:multiLevelType w:val="singleLevel"/>
    <w:tmpl w:val="00000015"/>
    <w:name w:val="WW8Num21"/>
    <w:lvl w:ilvl="0">
      <w:start w:val="1"/>
      <w:numFmt w:val="bullet"/>
      <w:lvlText w:val=""/>
      <w:lvlJc w:val="left"/>
      <w:pPr>
        <w:tabs>
          <w:tab w:val="num" w:pos="0"/>
        </w:tabs>
        <w:ind w:left="720" w:hanging="360"/>
      </w:pPr>
      <w:rPr>
        <w:rFonts w:ascii="Wingdings" w:hAnsi="Wingdings"/>
      </w:rPr>
    </w:lvl>
  </w:abstractNum>
  <w:abstractNum w:abstractNumId="3">
    <w:nsid w:val="00000017"/>
    <w:multiLevelType w:val="singleLevel"/>
    <w:tmpl w:val="00000017"/>
    <w:name w:val="WW8Num23"/>
    <w:lvl w:ilvl="0">
      <w:start w:val="1"/>
      <w:numFmt w:val="bullet"/>
      <w:lvlText w:val=""/>
      <w:lvlJc w:val="left"/>
      <w:pPr>
        <w:tabs>
          <w:tab w:val="num" w:pos="0"/>
        </w:tabs>
        <w:ind w:left="720" w:hanging="360"/>
      </w:pPr>
      <w:rPr>
        <w:rFonts w:ascii="Wingdings" w:hAnsi="Wingdings"/>
      </w:rPr>
    </w:lvl>
  </w:abstractNum>
  <w:abstractNum w:abstractNumId="4">
    <w:nsid w:val="00000019"/>
    <w:multiLevelType w:val="singleLevel"/>
    <w:tmpl w:val="00000019"/>
    <w:name w:val="WW8Num25"/>
    <w:lvl w:ilvl="0">
      <w:start w:val="1"/>
      <w:numFmt w:val="bullet"/>
      <w:lvlText w:val=""/>
      <w:lvlJc w:val="left"/>
      <w:pPr>
        <w:tabs>
          <w:tab w:val="num" w:pos="0"/>
        </w:tabs>
        <w:ind w:left="720" w:hanging="360"/>
      </w:pPr>
      <w:rPr>
        <w:rFonts w:ascii="Wingdings" w:hAnsi="Wingdings"/>
      </w:rPr>
    </w:lvl>
  </w:abstractNum>
  <w:abstractNum w:abstractNumId="5">
    <w:nsid w:val="0000001F"/>
    <w:multiLevelType w:val="singleLevel"/>
    <w:tmpl w:val="0000001F"/>
    <w:name w:val="WW8Num31"/>
    <w:lvl w:ilvl="0">
      <w:start w:val="1"/>
      <w:numFmt w:val="bullet"/>
      <w:lvlText w:val=""/>
      <w:lvlJc w:val="left"/>
      <w:pPr>
        <w:tabs>
          <w:tab w:val="num" w:pos="0"/>
        </w:tabs>
        <w:ind w:left="360" w:hanging="360"/>
      </w:pPr>
      <w:rPr>
        <w:rFonts w:ascii="Wingdings" w:hAnsi="Wingdings"/>
      </w:rPr>
    </w:lvl>
  </w:abstractNum>
  <w:abstractNum w:abstractNumId="6">
    <w:nsid w:val="00000024"/>
    <w:multiLevelType w:val="singleLevel"/>
    <w:tmpl w:val="00000024"/>
    <w:name w:val="WW8Num36"/>
    <w:lvl w:ilvl="0">
      <w:start w:val="1"/>
      <w:numFmt w:val="bullet"/>
      <w:lvlText w:val=""/>
      <w:lvlJc w:val="left"/>
      <w:pPr>
        <w:tabs>
          <w:tab w:val="num" w:pos="0"/>
        </w:tabs>
        <w:ind w:left="360" w:hanging="360"/>
      </w:pPr>
      <w:rPr>
        <w:rFonts w:ascii="Wingdings" w:hAnsi="Wingdings"/>
      </w:rPr>
    </w:lvl>
  </w:abstractNum>
  <w:abstractNum w:abstractNumId="7">
    <w:nsid w:val="00000026"/>
    <w:multiLevelType w:val="singleLevel"/>
    <w:tmpl w:val="00000026"/>
    <w:name w:val="WW8Num38"/>
    <w:lvl w:ilvl="0">
      <w:start w:val="1"/>
      <w:numFmt w:val="bullet"/>
      <w:lvlText w:val=""/>
      <w:lvlJc w:val="left"/>
      <w:pPr>
        <w:tabs>
          <w:tab w:val="num" w:pos="0"/>
        </w:tabs>
        <w:ind w:left="360" w:hanging="360"/>
      </w:pPr>
      <w:rPr>
        <w:rFonts w:ascii="Symbol" w:hAnsi="Symbol"/>
      </w:rPr>
    </w:lvl>
  </w:abstractNum>
  <w:abstractNum w:abstractNumId="8">
    <w:nsid w:val="00000028"/>
    <w:multiLevelType w:val="singleLevel"/>
    <w:tmpl w:val="00000028"/>
    <w:name w:val="WW8Num40"/>
    <w:lvl w:ilvl="0">
      <w:start w:val="1"/>
      <w:numFmt w:val="bullet"/>
      <w:lvlText w:val=""/>
      <w:lvlJc w:val="left"/>
      <w:pPr>
        <w:tabs>
          <w:tab w:val="num" w:pos="0"/>
        </w:tabs>
        <w:ind w:left="360" w:hanging="360"/>
      </w:pPr>
      <w:rPr>
        <w:rFonts w:ascii="Symbol" w:hAnsi="Symbol"/>
      </w:rPr>
    </w:lvl>
  </w:abstractNum>
  <w:abstractNum w:abstractNumId="9">
    <w:nsid w:val="01C3477D"/>
    <w:multiLevelType w:val="hybridMultilevel"/>
    <w:tmpl w:val="6FDE28BA"/>
    <w:lvl w:ilvl="0" w:tplc="B0509E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C31B83"/>
    <w:multiLevelType w:val="hybridMultilevel"/>
    <w:tmpl w:val="27E03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503652"/>
    <w:multiLevelType w:val="hybridMultilevel"/>
    <w:tmpl w:val="47CA6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E93636"/>
    <w:multiLevelType w:val="hybridMultilevel"/>
    <w:tmpl w:val="8714A8F4"/>
    <w:lvl w:ilvl="0" w:tplc="44D61C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250750"/>
    <w:multiLevelType w:val="hybridMultilevel"/>
    <w:tmpl w:val="ED3A845E"/>
    <w:lvl w:ilvl="0" w:tplc="6DB4F0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402D9A"/>
    <w:multiLevelType w:val="hybridMultilevel"/>
    <w:tmpl w:val="411EA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F00947"/>
    <w:multiLevelType w:val="hybridMultilevel"/>
    <w:tmpl w:val="37DEA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4F815AF"/>
    <w:multiLevelType w:val="hybridMultilevel"/>
    <w:tmpl w:val="1BEC8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7E72BE8"/>
    <w:multiLevelType w:val="hybridMultilevel"/>
    <w:tmpl w:val="48F0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3530BB"/>
    <w:multiLevelType w:val="hybridMultilevel"/>
    <w:tmpl w:val="DF00868C"/>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B">
      <w:start w:val="1"/>
      <w:numFmt w:val="bullet"/>
      <w:lvlText w:val=""/>
      <w:lvlJc w:val="left"/>
      <w:pPr>
        <w:ind w:left="3513" w:hanging="360"/>
      </w:pPr>
      <w:rPr>
        <w:rFonts w:ascii="Wingdings" w:hAnsi="Wingdings"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9">
    <w:nsid w:val="22345AD1"/>
    <w:multiLevelType w:val="hybridMultilevel"/>
    <w:tmpl w:val="B6240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740F90"/>
    <w:multiLevelType w:val="hybridMultilevel"/>
    <w:tmpl w:val="94F05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380745D"/>
    <w:multiLevelType w:val="hybridMultilevel"/>
    <w:tmpl w:val="FD7ADC1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nsid w:val="37684D3C"/>
    <w:multiLevelType w:val="hybridMultilevel"/>
    <w:tmpl w:val="64428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872D47"/>
    <w:multiLevelType w:val="hybridMultilevel"/>
    <w:tmpl w:val="494C61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A6A4716"/>
    <w:multiLevelType w:val="hybridMultilevel"/>
    <w:tmpl w:val="D2DA7F80"/>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3B36B83"/>
    <w:multiLevelType w:val="hybridMultilevel"/>
    <w:tmpl w:val="96C20B6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54C46C8"/>
    <w:multiLevelType w:val="hybridMultilevel"/>
    <w:tmpl w:val="781EAA6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9E7841"/>
    <w:multiLevelType w:val="hybridMultilevel"/>
    <w:tmpl w:val="3AEE4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72520ED"/>
    <w:multiLevelType w:val="hybridMultilevel"/>
    <w:tmpl w:val="F142125C"/>
    <w:lvl w:ilvl="0" w:tplc="C9C87A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9812F2A"/>
    <w:multiLevelType w:val="hybridMultilevel"/>
    <w:tmpl w:val="47887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9E356D2"/>
    <w:multiLevelType w:val="hybridMultilevel"/>
    <w:tmpl w:val="E5B04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A364A5E"/>
    <w:multiLevelType w:val="hybridMultilevel"/>
    <w:tmpl w:val="8C5C3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F45598D"/>
    <w:multiLevelType w:val="hybridMultilevel"/>
    <w:tmpl w:val="583E9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FAD60A3"/>
    <w:multiLevelType w:val="hybridMultilevel"/>
    <w:tmpl w:val="14A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FFA7F39"/>
    <w:multiLevelType w:val="hybridMultilevel"/>
    <w:tmpl w:val="29EC8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EF2416"/>
    <w:multiLevelType w:val="hybridMultilevel"/>
    <w:tmpl w:val="2B62DC64"/>
    <w:lvl w:ilvl="0" w:tplc="04150003">
      <w:start w:val="1"/>
      <w:numFmt w:val="bullet"/>
      <w:lvlText w:val="o"/>
      <w:lvlJc w:val="left"/>
      <w:pPr>
        <w:ind w:left="1789" w:hanging="360"/>
      </w:pPr>
      <w:rPr>
        <w:rFonts w:ascii="Courier New" w:hAnsi="Courier New" w:cs="Courier New"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6">
    <w:nsid w:val="526109B9"/>
    <w:multiLevelType w:val="hybridMultilevel"/>
    <w:tmpl w:val="7B642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2931BC0"/>
    <w:multiLevelType w:val="hybridMultilevel"/>
    <w:tmpl w:val="AF54C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C84846"/>
    <w:multiLevelType w:val="hybridMultilevel"/>
    <w:tmpl w:val="E826B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6CD41A5"/>
    <w:multiLevelType w:val="hybridMultilevel"/>
    <w:tmpl w:val="0CEAE8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5D8045ED"/>
    <w:multiLevelType w:val="multilevel"/>
    <w:tmpl w:val="F62EE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nsid w:val="5D9733AD"/>
    <w:multiLevelType w:val="hybridMultilevel"/>
    <w:tmpl w:val="5A665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E647700"/>
    <w:multiLevelType w:val="hybridMultilevel"/>
    <w:tmpl w:val="06C28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028356F"/>
    <w:multiLevelType w:val="hybridMultilevel"/>
    <w:tmpl w:val="36E42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5EA004E"/>
    <w:multiLevelType w:val="hybridMultilevel"/>
    <w:tmpl w:val="98825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8706AB9"/>
    <w:multiLevelType w:val="hybridMultilevel"/>
    <w:tmpl w:val="073ABECA"/>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nsid w:val="6B3771AA"/>
    <w:multiLevelType w:val="hybridMultilevel"/>
    <w:tmpl w:val="8408AF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6DC0360E"/>
    <w:multiLevelType w:val="hybridMultilevel"/>
    <w:tmpl w:val="3EACD89C"/>
    <w:lvl w:ilvl="0" w:tplc="04150011">
      <w:start w:val="1"/>
      <w:numFmt w:val="decimal"/>
      <w:lvlText w:val="%1)"/>
      <w:lvlJc w:val="left"/>
      <w:pPr>
        <w:ind w:left="720" w:hanging="360"/>
      </w:pPr>
      <w:rPr>
        <w:rFonts w:hint="default"/>
      </w:rPr>
    </w:lvl>
    <w:lvl w:ilvl="1" w:tplc="82AC7F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FA31C74"/>
    <w:multiLevelType w:val="hybridMultilevel"/>
    <w:tmpl w:val="6938F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0CD4935"/>
    <w:multiLevelType w:val="hybridMultilevel"/>
    <w:tmpl w:val="66FC5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1521A54"/>
    <w:multiLevelType w:val="hybridMultilevel"/>
    <w:tmpl w:val="8EC4697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62B1419"/>
    <w:multiLevelType w:val="hybridMultilevel"/>
    <w:tmpl w:val="64DCD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A182F7D"/>
    <w:multiLevelType w:val="hybridMultilevel"/>
    <w:tmpl w:val="1130D464"/>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nsid w:val="7B4C6933"/>
    <w:multiLevelType w:val="hybridMultilevel"/>
    <w:tmpl w:val="25D48FCE"/>
    <w:lvl w:ilvl="0" w:tplc="5262ED90">
      <w:start w:val="1"/>
      <w:numFmt w:val="bullet"/>
      <w:lvlText w:val=""/>
      <w:lvlJc w:val="left"/>
      <w:pPr>
        <w:ind w:left="442"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nsid w:val="7EFE2FCA"/>
    <w:multiLevelType w:val="hybridMultilevel"/>
    <w:tmpl w:val="15BE7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0"/>
  </w:num>
  <w:num w:numId="2">
    <w:abstractNumId w:val="39"/>
  </w:num>
  <w:num w:numId="3">
    <w:abstractNumId w:val="42"/>
  </w:num>
  <w:num w:numId="4">
    <w:abstractNumId w:val="27"/>
  </w:num>
  <w:num w:numId="5">
    <w:abstractNumId w:val="51"/>
  </w:num>
  <w:num w:numId="6">
    <w:abstractNumId w:val="44"/>
  </w:num>
  <w:num w:numId="7">
    <w:abstractNumId w:val="32"/>
  </w:num>
  <w:num w:numId="8">
    <w:abstractNumId w:val="11"/>
  </w:num>
  <w:num w:numId="9">
    <w:abstractNumId w:val="37"/>
  </w:num>
  <w:num w:numId="10">
    <w:abstractNumId w:val="48"/>
  </w:num>
  <w:num w:numId="11">
    <w:abstractNumId w:val="36"/>
  </w:num>
  <w:num w:numId="12">
    <w:abstractNumId w:val="9"/>
  </w:num>
  <w:num w:numId="13">
    <w:abstractNumId w:val="28"/>
  </w:num>
  <w:num w:numId="14">
    <w:abstractNumId w:val="34"/>
  </w:num>
  <w:num w:numId="15">
    <w:abstractNumId w:val="50"/>
  </w:num>
  <w:num w:numId="16">
    <w:abstractNumId w:val="17"/>
  </w:num>
  <w:num w:numId="17">
    <w:abstractNumId w:val="12"/>
  </w:num>
  <w:num w:numId="18">
    <w:abstractNumId w:val="10"/>
  </w:num>
  <w:num w:numId="19">
    <w:abstractNumId w:val="45"/>
  </w:num>
  <w:num w:numId="20">
    <w:abstractNumId w:val="14"/>
  </w:num>
  <w:num w:numId="21">
    <w:abstractNumId w:val="52"/>
  </w:num>
  <w:num w:numId="22">
    <w:abstractNumId w:val="21"/>
  </w:num>
  <w:num w:numId="23">
    <w:abstractNumId w:val="0"/>
  </w:num>
  <w:num w:numId="24">
    <w:abstractNumId w:val="7"/>
  </w:num>
  <w:num w:numId="25">
    <w:abstractNumId w:val="8"/>
  </w:num>
  <w:num w:numId="26">
    <w:abstractNumId w:val="31"/>
  </w:num>
  <w:num w:numId="27">
    <w:abstractNumId w:val="33"/>
  </w:num>
  <w:num w:numId="28">
    <w:abstractNumId w:val="20"/>
  </w:num>
  <w:num w:numId="29">
    <w:abstractNumId w:val="13"/>
  </w:num>
  <w:num w:numId="30">
    <w:abstractNumId w:val="1"/>
  </w:num>
  <w:num w:numId="31">
    <w:abstractNumId w:val="2"/>
  </w:num>
  <w:num w:numId="32">
    <w:abstractNumId w:val="3"/>
  </w:num>
  <w:num w:numId="33">
    <w:abstractNumId w:val="4"/>
  </w:num>
  <w:num w:numId="34">
    <w:abstractNumId w:val="5"/>
  </w:num>
  <w:num w:numId="35">
    <w:abstractNumId w:val="6"/>
  </w:num>
  <w:num w:numId="36">
    <w:abstractNumId w:val="22"/>
  </w:num>
  <w:num w:numId="37">
    <w:abstractNumId w:val="29"/>
  </w:num>
  <w:num w:numId="38">
    <w:abstractNumId w:val="41"/>
  </w:num>
  <w:num w:numId="39">
    <w:abstractNumId w:val="23"/>
  </w:num>
  <w:num w:numId="40">
    <w:abstractNumId w:val="18"/>
  </w:num>
  <w:num w:numId="41">
    <w:abstractNumId w:val="47"/>
  </w:num>
  <w:num w:numId="42">
    <w:abstractNumId w:val="53"/>
  </w:num>
  <w:num w:numId="43">
    <w:abstractNumId w:val="16"/>
  </w:num>
  <w:num w:numId="44">
    <w:abstractNumId w:val="15"/>
  </w:num>
  <w:num w:numId="45">
    <w:abstractNumId w:val="19"/>
  </w:num>
  <w:num w:numId="46">
    <w:abstractNumId w:val="46"/>
  </w:num>
  <w:num w:numId="47">
    <w:abstractNumId w:val="54"/>
  </w:num>
  <w:num w:numId="48">
    <w:abstractNumId w:val="24"/>
  </w:num>
  <w:num w:numId="49">
    <w:abstractNumId w:val="35"/>
  </w:num>
  <w:num w:numId="50">
    <w:abstractNumId w:val="49"/>
  </w:num>
  <w:num w:numId="51">
    <w:abstractNumId w:val="30"/>
  </w:num>
  <w:num w:numId="52">
    <w:abstractNumId w:val="43"/>
  </w:num>
  <w:num w:numId="53">
    <w:abstractNumId w:val="38"/>
  </w:num>
  <w:num w:numId="54">
    <w:abstractNumId w:val="26"/>
  </w:num>
  <w:num w:numId="55">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4066"/>
    <w:rsid w:val="00000339"/>
    <w:rsid w:val="00001F3F"/>
    <w:rsid w:val="000049D9"/>
    <w:rsid w:val="00005836"/>
    <w:rsid w:val="00007124"/>
    <w:rsid w:val="000101E1"/>
    <w:rsid w:val="00012C97"/>
    <w:rsid w:val="00014BAF"/>
    <w:rsid w:val="00014F02"/>
    <w:rsid w:val="00016324"/>
    <w:rsid w:val="00016432"/>
    <w:rsid w:val="00016685"/>
    <w:rsid w:val="00017284"/>
    <w:rsid w:val="00017373"/>
    <w:rsid w:val="000178A2"/>
    <w:rsid w:val="00017907"/>
    <w:rsid w:val="00020641"/>
    <w:rsid w:val="0002161E"/>
    <w:rsid w:val="00022B15"/>
    <w:rsid w:val="00023611"/>
    <w:rsid w:val="00025AE5"/>
    <w:rsid w:val="00027614"/>
    <w:rsid w:val="00031354"/>
    <w:rsid w:val="00032E11"/>
    <w:rsid w:val="00035665"/>
    <w:rsid w:val="00037027"/>
    <w:rsid w:val="0003796E"/>
    <w:rsid w:val="00045C1C"/>
    <w:rsid w:val="00045DAA"/>
    <w:rsid w:val="00050E56"/>
    <w:rsid w:val="000527ED"/>
    <w:rsid w:val="00053871"/>
    <w:rsid w:val="000538C1"/>
    <w:rsid w:val="00053B9B"/>
    <w:rsid w:val="00054DF5"/>
    <w:rsid w:val="000560B7"/>
    <w:rsid w:val="00057EF8"/>
    <w:rsid w:val="00061F20"/>
    <w:rsid w:val="000642EE"/>
    <w:rsid w:val="00064752"/>
    <w:rsid w:val="000672F9"/>
    <w:rsid w:val="000674EB"/>
    <w:rsid w:val="0006786A"/>
    <w:rsid w:val="00067CFF"/>
    <w:rsid w:val="000713D5"/>
    <w:rsid w:val="00073ECC"/>
    <w:rsid w:val="00074132"/>
    <w:rsid w:val="000751DD"/>
    <w:rsid w:val="00075747"/>
    <w:rsid w:val="00076D3D"/>
    <w:rsid w:val="00077568"/>
    <w:rsid w:val="00081260"/>
    <w:rsid w:val="00083061"/>
    <w:rsid w:val="00084BFC"/>
    <w:rsid w:val="00085717"/>
    <w:rsid w:val="00085853"/>
    <w:rsid w:val="00086594"/>
    <w:rsid w:val="00087845"/>
    <w:rsid w:val="00087D2B"/>
    <w:rsid w:val="00091618"/>
    <w:rsid w:val="00096221"/>
    <w:rsid w:val="00096EF2"/>
    <w:rsid w:val="000A08D2"/>
    <w:rsid w:val="000A27F3"/>
    <w:rsid w:val="000A2959"/>
    <w:rsid w:val="000A3332"/>
    <w:rsid w:val="000A4066"/>
    <w:rsid w:val="000A51BE"/>
    <w:rsid w:val="000A5F1A"/>
    <w:rsid w:val="000A72C2"/>
    <w:rsid w:val="000A7EA9"/>
    <w:rsid w:val="000B0461"/>
    <w:rsid w:val="000B1AD0"/>
    <w:rsid w:val="000B3902"/>
    <w:rsid w:val="000B4110"/>
    <w:rsid w:val="000B4FC9"/>
    <w:rsid w:val="000B646C"/>
    <w:rsid w:val="000B6EC6"/>
    <w:rsid w:val="000B7C36"/>
    <w:rsid w:val="000C1D83"/>
    <w:rsid w:val="000C20D8"/>
    <w:rsid w:val="000C30B0"/>
    <w:rsid w:val="000C5EA5"/>
    <w:rsid w:val="000C6929"/>
    <w:rsid w:val="000C6CA1"/>
    <w:rsid w:val="000C78E9"/>
    <w:rsid w:val="000C7D08"/>
    <w:rsid w:val="000D06F3"/>
    <w:rsid w:val="000D0E64"/>
    <w:rsid w:val="000D56B0"/>
    <w:rsid w:val="000D7587"/>
    <w:rsid w:val="000E5AF8"/>
    <w:rsid w:val="000E615D"/>
    <w:rsid w:val="000E7659"/>
    <w:rsid w:val="000F078E"/>
    <w:rsid w:val="000F1980"/>
    <w:rsid w:val="000F3141"/>
    <w:rsid w:val="000F6533"/>
    <w:rsid w:val="000F68C1"/>
    <w:rsid w:val="00102591"/>
    <w:rsid w:val="0010328E"/>
    <w:rsid w:val="0010387D"/>
    <w:rsid w:val="00103B99"/>
    <w:rsid w:val="001043F4"/>
    <w:rsid w:val="001214D0"/>
    <w:rsid w:val="00121716"/>
    <w:rsid w:val="001219D3"/>
    <w:rsid w:val="00122241"/>
    <w:rsid w:val="00123EC8"/>
    <w:rsid w:val="0012411C"/>
    <w:rsid w:val="00124AEF"/>
    <w:rsid w:val="0012617F"/>
    <w:rsid w:val="00133C78"/>
    <w:rsid w:val="0013427C"/>
    <w:rsid w:val="001378A4"/>
    <w:rsid w:val="00141EFE"/>
    <w:rsid w:val="00143111"/>
    <w:rsid w:val="00143311"/>
    <w:rsid w:val="001459F8"/>
    <w:rsid w:val="00151E44"/>
    <w:rsid w:val="001534AE"/>
    <w:rsid w:val="0015427D"/>
    <w:rsid w:val="001555FF"/>
    <w:rsid w:val="0015624B"/>
    <w:rsid w:val="00156662"/>
    <w:rsid w:val="001615F7"/>
    <w:rsid w:val="001621BC"/>
    <w:rsid w:val="001632B9"/>
    <w:rsid w:val="001645FB"/>
    <w:rsid w:val="00165B18"/>
    <w:rsid w:val="00171D60"/>
    <w:rsid w:val="00172207"/>
    <w:rsid w:val="0017763F"/>
    <w:rsid w:val="00177986"/>
    <w:rsid w:val="00177C8E"/>
    <w:rsid w:val="00180FAE"/>
    <w:rsid w:val="00185470"/>
    <w:rsid w:val="00186FF5"/>
    <w:rsid w:val="001907E8"/>
    <w:rsid w:val="00190BD1"/>
    <w:rsid w:val="001935AA"/>
    <w:rsid w:val="00194EA2"/>
    <w:rsid w:val="00195966"/>
    <w:rsid w:val="00197031"/>
    <w:rsid w:val="00197C3D"/>
    <w:rsid w:val="001A1C20"/>
    <w:rsid w:val="001A2026"/>
    <w:rsid w:val="001A227A"/>
    <w:rsid w:val="001A2DC7"/>
    <w:rsid w:val="001A37EB"/>
    <w:rsid w:val="001A6B58"/>
    <w:rsid w:val="001A735F"/>
    <w:rsid w:val="001B1CD4"/>
    <w:rsid w:val="001B3E12"/>
    <w:rsid w:val="001C036E"/>
    <w:rsid w:val="001C06B6"/>
    <w:rsid w:val="001C29DA"/>
    <w:rsid w:val="001C3B00"/>
    <w:rsid w:val="001C70E4"/>
    <w:rsid w:val="001D33B4"/>
    <w:rsid w:val="001D59C7"/>
    <w:rsid w:val="001E078C"/>
    <w:rsid w:val="001E0F65"/>
    <w:rsid w:val="001E197E"/>
    <w:rsid w:val="001E1A32"/>
    <w:rsid w:val="001E67A2"/>
    <w:rsid w:val="001E712A"/>
    <w:rsid w:val="001E770A"/>
    <w:rsid w:val="001E7903"/>
    <w:rsid w:val="001E7AB2"/>
    <w:rsid w:val="001F082D"/>
    <w:rsid w:val="001F0AC4"/>
    <w:rsid w:val="001F3A9B"/>
    <w:rsid w:val="001F3CCB"/>
    <w:rsid w:val="001F40E8"/>
    <w:rsid w:val="001F51B8"/>
    <w:rsid w:val="001F765B"/>
    <w:rsid w:val="001F781A"/>
    <w:rsid w:val="001F798F"/>
    <w:rsid w:val="002005FA"/>
    <w:rsid w:val="0020409E"/>
    <w:rsid w:val="00205D31"/>
    <w:rsid w:val="00206DD7"/>
    <w:rsid w:val="00206E2F"/>
    <w:rsid w:val="0021314F"/>
    <w:rsid w:val="002145B5"/>
    <w:rsid w:val="00215127"/>
    <w:rsid w:val="0021544D"/>
    <w:rsid w:val="00216625"/>
    <w:rsid w:val="002216B1"/>
    <w:rsid w:val="002227FF"/>
    <w:rsid w:val="00224592"/>
    <w:rsid w:val="002248AC"/>
    <w:rsid w:val="0022554E"/>
    <w:rsid w:val="002273CE"/>
    <w:rsid w:val="00227A3C"/>
    <w:rsid w:val="00231AF2"/>
    <w:rsid w:val="00232652"/>
    <w:rsid w:val="00233433"/>
    <w:rsid w:val="00234575"/>
    <w:rsid w:val="002350CA"/>
    <w:rsid w:val="00237374"/>
    <w:rsid w:val="00240DBE"/>
    <w:rsid w:val="00240F19"/>
    <w:rsid w:val="00241F5F"/>
    <w:rsid w:val="0024203B"/>
    <w:rsid w:val="0024638A"/>
    <w:rsid w:val="0025054C"/>
    <w:rsid w:val="002506EF"/>
    <w:rsid w:val="00252B89"/>
    <w:rsid w:val="00255B90"/>
    <w:rsid w:val="002563B7"/>
    <w:rsid w:val="002616A3"/>
    <w:rsid w:val="00263064"/>
    <w:rsid w:val="00263309"/>
    <w:rsid w:val="002650CD"/>
    <w:rsid w:val="0027016D"/>
    <w:rsid w:val="00270181"/>
    <w:rsid w:val="00271098"/>
    <w:rsid w:val="0027276F"/>
    <w:rsid w:val="00275244"/>
    <w:rsid w:val="00276FD7"/>
    <w:rsid w:val="002814DC"/>
    <w:rsid w:val="0028215F"/>
    <w:rsid w:val="0028431E"/>
    <w:rsid w:val="00286F9A"/>
    <w:rsid w:val="00290D23"/>
    <w:rsid w:val="00292B2A"/>
    <w:rsid w:val="00293C4E"/>
    <w:rsid w:val="0029745F"/>
    <w:rsid w:val="00297B1C"/>
    <w:rsid w:val="00297E3F"/>
    <w:rsid w:val="002A1E94"/>
    <w:rsid w:val="002A2CBE"/>
    <w:rsid w:val="002A2E6E"/>
    <w:rsid w:val="002A31C4"/>
    <w:rsid w:val="002A5796"/>
    <w:rsid w:val="002A614E"/>
    <w:rsid w:val="002A78CD"/>
    <w:rsid w:val="002A7E7A"/>
    <w:rsid w:val="002B1A61"/>
    <w:rsid w:val="002B27C6"/>
    <w:rsid w:val="002B5F2A"/>
    <w:rsid w:val="002B7A42"/>
    <w:rsid w:val="002B7E69"/>
    <w:rsid w:val="002C0FB7"/>
    <w:rsid w:val="002C132A"/>
    <w:rsid w:val="002C23FE"/>
    <w:rsid w:val="002C33D8"/>
    <w:rsid w:val="002C4EDC"/>
    <w:rsid w:val="002C5041"/>
    <w:rsid w:val="002C5104"/>
    <w:rsid w:val="002C53C1"/>
    <w:rsid w:val="002C644F"/>
    <w:rsid w:val="002C7B47"/>
    <w:rsid w:val="002D0866"/>
    <w:rsid w:val="002D1683"/>
    <w:rsid w:val="002D2446"/>
    <w:rsid w:val="002D3814"/>
    <w:rsid w:val="002D5EFE"/>
    <w:rsid w:val="002D688F"/>
    <w:rsid w:val="002E081F"/>
    <w:rsid w:val="002E134E"/>
    <w:rsid w:val="002E4BF7"/>
    <w:rsid w:val="002F1917"/>
    <w:rsid w:val="002F3309"/>
    <w:rsid w:val="002F4B3E"/>
    <w:rsid w:val="002F5E51"/>
    <w:rsid w:val="00304018"/>
    <w:rsid w:val="00304C1F"/>
    <w:rsid w:val="00304DCF"/>
    <w:rsid w:val="003058D7"/>
    <w:rsid w:val="00306A63"/>
    <w:rsid w:val="0031063E"/>
    <w:rsid w:val="003114F2"/>
    <w:rsid w:val="00315B91"/>
    <w:rsid w:val="00317C34"/>
    <w:rsid w:val="00323E5C"/>
    <w:rsid w:val="003248A4"/>
    <w:rsid w:val="00325293"/>
    <w:rsid w:val="00326F66"/>
    <w:rsid w:val="003270B0"/>
    <w:rsid w:val="00330A4E"/>
    <w:rsid w:val="00332EA0"/>
    <w:rsid w:val="003340FB"/>
    <w:rsid w:val="00337066"/>
    <w:rsid w:val="0033753A"/>
    <w:rsid w:val="0034000C"/>
    <w:rsid w:val="00340615"/>
    <w:rsid w:val="003424C5"/>
    <w:rsid w:val="003427D1"/>
    <w:rsid w:val="0034403B"/>
    <w:rsid w:val="003444D9"/>
    <w:rsid w:val="003465D7"/>
    <w:rsid w:val="0034751F"/>
    <w:rsid w:val="00350E39"/>
    <w:rsid w:val="003510BA"/>
    <w:rsid w:val="00353A09"/>
    <w:rsid w:val="00354437"/>
    <w:rsid w:val="00355D09"/>
    <w:rsid w:val="0035625C"/>
    <w:rsid w:val="00357DE6"/>
    <w:rsid w:val="00360117"/>
    <w:rsid w:val="00360C0A"/>
    <w:rsid w:val="00364062"/>
    <w:rsid w:val="003646BF"/>
    <w:rsid w:val="0036516C"/>
    <w:rsid w:val="00366732"/>
    <w:rsid w:val="003672EE"/>
    <w:rsid w:val="0036775B"/>
    <w:rsid w:val="00367ACC"/>
    <w:rsid w:val="0037053E"/>
    <w:rsid w:val="00370DD7"/>
    <w:rsid w:val="00371446"/>
    <w:rsid w:val="00375056"/>
    <w:rsid w:val="003750CB"/>
    <w:rsid w:val="0037583D"/>
    <w:rsid w:val="00381EF1"/>
    <w:rsid w:val="0038321F"/>
    <w:rsid w:val="00385817"/>
    <w:rsid w:val="00396B8F"/>
    <w:rsid w:val="00397C27"/>
    <w:rsid w:val="003A1627"/>
    <w:rsid w:val="003A16DB"/>
    <w:rsid w:val="003A5219"/>
    <w:rsid w:val="003A5F94"/>
    <w:rsid w:val="003A6932"/>
    <w:rsid w:val="003A7437"/>
    <w:rsid w:val="003B0E02"/>
    <w:rsid w:val="003B0F1D"/>
    <w:rsid w:val="003B18B9"/>
    <w:rsid w:val="003B1EFB"/>
    <w:rsid w:val="003B26FD"/>
    <w:rsid w:val="003B2D28"/>
    <w:rsid w:val="003B2E03"/>
    <w:rsid w:val="003B3069"/>
    <w:rsid w:val="003C3B90"/>
    <w:rsid w:val="003C4A0D"/>
    <w:rsid w:val="003C57B6"/>
    <w:rsid w:val="003D41DF"/>
    <w:rsid w:val="003D5F35"/>
    <w:rsid w:val="003D649A"/>
    <w:rsid w:val="003E0147"/>
    <w:rsid w:val="003E23AB"/>
    <w:rsid w:val="003E28AD"/>
    <w:rsid w:val="003E387C"/>
    <w:rsid w:val="003E47AE"/>
    <w:rsid w:val="003E66F9"/>
    <w:rsid w:val="003E768D"/>
    <w:rsid w:val="003E7E40"/>
    <w:rsid w:val="003F0E72"/>
    <w:rsid w:val="003F5F6C"/>
    <w:rsid w:val="003F7843"/>
    <w:rsid w:val="003F7F72"/>
    <w:rsid w:val="00403587"/>
    <w:rsid w:val="0040407C"/>
    <w:rsid w:val="004048C0"/>
    <w:rsid w:val="00404DAE"/>
    <w:rsid w:val="00404FBD"/>
    <w:rsid w:val="00405BBF"/>
    <w:rsid w:val="00405EA7"/>
    <w:rsid w:val="00405F39"/>
    <w:rsid w:val="0040654A"/>
    <w:rsid w:val="0040662B"/>
    <w:rsid w:val="00410CBD"/>
    <w:rsid w:val="00411D3F"/>
    <w:rsid w:val="00411F76"/>
    <w:rsid w:val="0041291D"/>
    <w:rsid w:val="004139C5"/>
    <w:rsid w:val="0041512A"/>
    <w:rsid w:val="00416887"/>
    <w:rsid w:val="00421977"/>
    <w:rsid w:val="004243F2"/>
    <w:rsid w:val="004254EA"/>
    <w:rsid w:val="00435B0B"/>
    <w:rsid w:val="004364FA"/>
    <w:rsid w:val="00440B21"/>
    <w:rsid w:val="004418FB"/>
    <w:rsid w:val="004456EF"/>
    <w:rsid w:val="00446001"/>
    <w:rsid w:val="00447559"/>
    <w:rsid w:val="00450671"/>
    <w:rsid w:val="004507F9"/>
    <w:rsid w:val="00451831"/>
    <w:rsid w:val="00453133"/>
    <w:rsid w:val="00455EFE"/>
    <w:rsid w:val="0045604F"/>
    <w:rsid w:val="00456DE1"/>
    <w:rsid w:val="004604CF"/>
    <w:rsid w:val="0046204F"/>
    <w:rsid w:val="004643DF"/>
    <w:rsid w:val="00466038"/>
    <w:rsid w:val="00466352"/>
    <w:rsid w:val="00467ECC"/>
    <w:rsid w:val="00471EB7"/>
    <w:rsid w:val="00473705"/>
    <w:rsid w:val="00483B76"/>
    <w:rsid w:val="00483E4B"/>
    <w:rsid w:val="004851A1"/>
    <w:rsid w:val="00485294"/>
    <w:rsid w:val="004858C7"/>
    <w:rsid w:val="00487297"/>
    <w:rsid w:val="004877E9"/>
    <w:rsid w:val="0049037C"/>
    <w:rsid w:val="004906F1"/>
    <w:rsid w:val="004919DB"/>
    <w:rsid w:val="00496673"/>
    <w:rsid w:val="0049721D"/>
    <w:rsid w:val="004A0206"/>
    <w:rsid w:val="004A1222"/>
    <w:rsid w:val="004A2544"/>
    <w:rsid w:val="004A5CCE"/>
    <w:rsid w:val="004A6056"/>
    <w:rsid w:val="004A6FB2"/>
    <w:rsid w:val="004B0892"/>
    <w:rsid w:val="004B1296"/>
    <w:rsid w:val="004B3300"/>
    <w:rsid w:val="004B44A9"/>
    <w:rsid w:val="004B4A31"/>
    <w:rsid w:val="004B5D5E"/>
    <w:rsid w:val="004B5DB0"/>
    <w:rsid w:val="004B6E9D"/>
    <w:rsid w:val="004C1B01"/>
    <w:rsid w:val="004C229A"/>
    <w:rsid w:val="004C4E3D"/>
    <w:rsid w:val="004C5F66"/>
    <w:rsid w:val="004D083C"/>
    <w:rsid w:val="004D232A"/>
    <w:rsid w:val="004D61F5"/>
    <w:rsid w:val="004D6FED"/>
    <w:rsid w:val="004E16E8"/>
    <w:rsid w:val="004E2744"/>
    <w:rsid w:val="004E2EB5"/>
    <w:rsid w:val="004E44C5"/>
    <w:rsid w:val="004E48B6"/>
    <w:rsid w:val="004E4E5B"/>
    <w:rsid w:val="004E550B"/>
    <w:rsid w:val="004E7E96"/>
    <w:rsid w:val="004F096C"/>
    <w:rsid w:val="004F1D53"/>
    <w:rsid w:val="004F2145"/>
    <w:rsid w:val="004F381E"/>
    <w:rsid w:val="004F414A"/>
    <w:rsid w:val="004F4CA6"/>
    <w:rsid w:val="004F6176"/>
    <w:rsid w:val="004F6265"/>
    <w:rsid w:val="004F627F"/>
    <w:rsid w:val="004F64B7"/>
    <w:rsid w:val="004F6747"/>
    <w:rsid w:val="004F6988"/>
    <w:rsid w:val="004F6CE1"/>
    <w:rsid w:val="004F754B"/>
    <w:rsid w:val="005005B5"/>
    <w:rsid w:val="005005F0"/>
    <w:rsid w:val="00503039"/>
    <w:rsid w:val="005039C0"/>
    <w:rsid w:val="0050536C"/>
    <w:rsid w:val="0050546B"/>
    <w:rsid w:val="00512486"/>
    <w:rsid w:val="0051457A"/>
    <w:rsid w:val="00516924"/>
    <w:rsid w:val="00517CFD"/>
    <w:rsid w:val="00521C1A"/>
    <w:rsid w:val="00522E3A"/>
    <w:rsid w:val="00523BB2"/>
    <w:rsid w:val="00526701"/>
    <w:rsid w:val="00530838"/>
    <w:rsid w:val="00531112"/>
    <w:rsid w:val="00531B2F"/>
    <w:rsid w:val="005327F6"/>
    <w:rsid w:val="00533967"/>
    <w:rsid w:val="005354A9"/>
    <w:rsid w:val="005359B3"/>
    <w:rsid w:val="00535A15"/>
    <w:rsid w:val="00537D74"/>
    <w:rsid w:val="005409EC"/>
    <w:rsid w:val="00542239"/>
    <w:rsid w:val="0054652D"/>
    <w:rsid w:val="0054682C"/>
    <w:rsid w:val="00546B8A"/>
    <w:rsid w:val="00550AB4"/>
    <w:rsid w:val="00551877"/>
    <w:rsid w:val="0055417B"/>
    <w:rsid w:val="00554F2F"/>
    <w:rsid w:val="00556CE9"/>
    <w:rsid w:val="005574E3"/>
    <w:rsid w:val="00560262"/>
    <w:rsid w:val="0056064B"/>
    <w:rsid w:val="00561372"/>
    <w:rsid w:val="005644B4"/>
    <w:rsid w:val="00567BA6"/>
    <w:rsid w:val="005714AB"/>
    <w:rsid w:val="005714B5"/>
    <w:rsid w:val="005715D7"/>
    <w:rsid w:val="00573EBC"/>
    <w:rsid w:val="0057414C"/>
    <w:rsid w:val="00575E9A"/>
    <w:rsid w:val="00576F91"/>
    <w:rsid w:val="00580FD5"/>
    <w:rsid w:val="00582CA8"/>
    <w:rsid w:val="005848E5"/>
    <w:rsid w:val="00586033"/>
    <w:rsid w:val="00590609"/>
    <w:rsid w:val="00597467"/>
    <w:rsid w:val="005A138F"/>
    <w:rsid w:val="005A17EC"/>
    <w:rsid w:val="005A2AD7"/>
    <w:rsid w:val="005A47BB"/>
    <w:rsid w:val="005A6A7B"/>
    <w:rsid w:val="005B00C4"/>
    <w:rsid w:val="005B05A2"/>
    <w:rsid w:val="005B0785"/>
    <w:rsid w:val="005B3DEE"/>
    <w:rsid w:val="005B486D"/>
    <w:rsid w:val="005B6B64"/>
    <w:rsid w:val="005C0573"/>
    <w:rsid w:val="005C1357"/>
    <w:rsid w:val="005C17AB"/>
    <w:rsid w:val="005C28D4"/>
    <w:rsid w:val="005C4456"/>
    <w:rsid w:val="005C4639"/>
    <w:rsid w:val="005C6976"/>
    <w:rsid w:val="005D110E"/>
    <w:rsid w:val="005D13C9"/>
    <w:rsid w:val="005D2DC0"/>
    <w:rsid w:val="005D4594"/>
    <w:rsid w:val="005D4848"/>
    <w:rsid w:val="005D57D0"/>
    <w:rsid w:val="005D5C44"/>
    <w:rsid w:val="005E33CC"/>
    <w:rsid w:val="005E62A9"/>
    <w:rsid w:val="005E7087"/>
    <w:rsid w:val="00600D31"/>
    <w:rsid w:val="006010C4"/>
    <w:rsid w:val="006014D1"/>
    <w:rsid w:val="00602483"/>
    <w:rsid w:val="00602DD3"/>
    <w:rsid w:val="00602E45"/>
    <w:rsid w:val="00603102"/>
    <w:rsid w:val="006043DB"/>
    <w:rsid w:val="006076E3"/>
    <w:rsid w:val="00612A8E"/>
    <w:rsid w:val="00613092"/>
    <w:rsid w:val="006134E1"/>
    <w:rsid w:val="00613C9F"/>
    <w:rsid w:val="006163F7"/>
    <w:rsid w:val="00617D9C"/>
    <w:rsid w:val="006220E9"/>
    <w:rsid w:val="00622229"/>
    <w:rsid w:val="0062231D"/>
    <w:rsid w:val="00622A59"/>
    <w:rsid w:val="00627253"/>
    <w:rsid w:val="00632291"/>
    <w:rsid w:val="0063266B"/>
    <w:rsid w:val="006329C9"/>
    <w:rsid w:val="006335AC"/>
    <w:rsid w:val="0063384A"/>
    <w:rsid w:val="006358A0"/>
    <w:rsid w:val="006413FD"/>
    <w:rsid w:val="00643840"/>
    <w:rsid w:val="00643AE8"/>
    <w:rsid w:val="00643BD2"/>
    <w:rsid w:val="0064425C"/>
    <w:rsid w:val="00644907"/>
    <w:rsid w:val="0064597F"/>
    <w:rsid w:val="0064697E"/>
    <w:rsid w:val="006475B8"/>
    <w:rsid w:val="00647761"/>
    <w:rsid w:val="00651047"/>
    <w:rsid w:val="00653639"/>
    <w:rsid w:val="0065457E"/>
    <w:rsid w:val="00656BF2"/>
    <w:rsid w:val="00660073"/>
    <w:rsid w:val="00660883"/>
    <w:rsid w:val="00660BCE"/>
    <w:rsid w:val="00662A11"/>
    <w:rsid w:val="00662A6A"/>
    <w:rsid w:val="00663411"/>
    <w:rsid w:val="00663549"/>
    <w:rsid w:val="00663C57"/>
    <w:rsid w:val="00677EFF"/>
    <w:rsid w:val="00680697"/>
    <w:rsid w:val="006810D9"/>
    <w:rsid w:val="006829F8"/>
    <w:rsid w:val="0068342E"/>
    <w:rsid w:val="00685691"/>
    <w:rsid w:val="006857A4"/>
    <w:rsid w:val="0068591C"/>
    <w:rsid w:val="0069070E"/>
    <w:rsid w:val="0069286D"/>
    <w:rsid w:val="006936F4"/>
    <w:rsid w:val="006A2655"/>
    <w:rsid w:val="006A3904"/>
    <w:rsid w:val="006A4E51"/>
    <w:rsid w:val="006A687D"/>
    <w:rsid w:val="006A6E16"/>
    <w:rsid w:val="006B26F1"/>
    <w:rsid w:val="006B3688"/>
    <w:rsid w:val="006B47C4"/>
    <w:rsid w:val="006B7E71"/>
    <w:rsid w:val="006C49E5"/>
    <w:rsid w:val="006C50FD"/>
    <w:rsid w:val="006C7C0E"/>
    <w:rsid w:val="006D1034"/>
    <w:rsid w:val="006D1537"/>
    <w:rsid w:val="006D1C98"/>
    <w:rsid w:val="006D2307"/>
    <w:rsid w:val="006D48BA"/>
    <w:rsid w:val="006D58F2"/>
    <w:rsid w:val="006E12D9"/>
    <w:rsid w:val="006E62BC"/>
    <w:rsid w:val="006E67FC"/>
    <w:rsid w:val="006E7052"/>
    <w:rsid w:val="006E7B0B"/>
    <w:rsid w:val="006F250C"/>
    <w:rsid w:val="006F4D50"/>
    <w:rsid w:val="006F5DF3"/>
    <w:rsid w:val="007011AA"/>
    <w:rsid w:val="007012D5"/>
    <w:rsid w:val="00707072"/>
    <w:rsid w:val="007101AD"/>
    <w:rsid w:val="007160DB"/>
    <w:rsid w:val="0071719B"/>
    <w:rsid w:val="0072090F"/>
    <w:rsid w:val="00720E05"/>
    <w:rsid w:val="007233D2"/>
    <w:rsid w:val="00723864"/>
    <w:rsid w:val="00724097"/>
    <w:rsid w:val="00724378"/>
    <w:rsid w:val="00725160"/>
    <w:rsid w:val="007253CB"/>
    <w:rsid w:val="00726F03"/>
    <w:rsid w:val="00730061"/>
    <w:rsid w:val="0073043D"/>
    <w:rsid w:val="00734FE4"/>
    <w:rsid w:val="0073701D"/>
    <w:rsid w:val="007414A4"/>
    <w:rsid w:val="007423B9"/>
    <w:rsid w:val="00742FF1"/>
    <w:rsid w:val="00750566"/>
    <w:rsid w:val="007518B5"/>
    <w:rsid w:val="00752925"/>
    <w:rsid w:val="00760001"/>
    <w:rsid w:val="00760587"/>
    <w:rsid w:val="007626B8"/>
    <w:rsid w:val="007632C9"/>
    <w:rsid w:val="00765D0B"/>
    <w:rsid w:val="00766090"/>
    <w:rsid w:val="00770A0A"/>
    <w:rsid w:val="00770CC1"/>
    <w:rsid w:val="00773A99"/>
    <w:rsid w:val="00773DFE"/>
    <w:rsid w:val="00774730"/>
    <w:rsid w:val="00777226"/>
    <w:rsid w:val="0077794A"/>
    <w:rsid w:val="00777DAE"/>
    <w:rsid w:val="007800EB"/>
    <w:rsid w:val="007816B8"/>
    <w:rsid w:val="007835D1"/>
    <w:rsid w:val="00783D4F"/>
    <w:rsid w:val="00784D3B"/>
    <w:rsid w:val="00786A35"/>
    <w:rsid w:val="00786BC1"/>
    <w:rsid w:val="007901CC"/>
    <w:rsid w:val="007A14D3"/>
    <w:rsid w:val="007A4061"/>
    <w:rsid w:val="007A6DB8"/>
    <w:rsid w:val="007A6FB8"/>
    <w:rsid w:val="007A7782"/>
    <w:rsid w:val="007A7BB5"/>
    <w:rsid w:val="007B1BC1"/>
    <w:rsid w:val="007B3113"/>
    <w:rsid w:val="007B6390"/>
    <w:rsid w:val="007C2824"/>
    <w:rsid w:val="007C3659"/>
    <w:rsid w:val="007C3D81"/>
    <w:rsid w:val="007C57FE"/>
    <w:rsid w:val="007D1329"/>
    <w:rsid w:val="007D4AE2"/>
    <w:rsid w:val="007D4CFA"/>
    <w:rsid w:val="007D5CEC"/>
    <w:rsid w:val="007D5F62"/>
    <w:rsid w:val="007D661E"/>
    <w:rsid w:val="007D6BE4"/>
    <w:rsid w:val="007D795C"/>
    <w:rsid w:val="007E1866"/>
    <w:rsid w:val="007E2890"/>
    <w:rsid w:val="007E293A"/>
    <w:rsid w:val="007E3277"/>
    <w:rsid w:val="007E3E0C"/>
    <w:rsid w:val="007E42FB"/>
    <w:rsid w:val="007E6FD0"/>
    <w:rsid w:val="007E7DC5"/>
    <w:rsid w:val="007F1B14"/>
    <w:rsid w:val="007F48A6"/>
    <w:rsid w:val="007F65FF"/>
    <w:rsid w:val="00802124"/>
    <w:rsid w:val="00802125"/>
    <w:rsid w:val="00802CDD"/>
    <w:rsid w:val="00804186"/>
    <w:rsid w:val="00811154"/>
    <w:rsid w:val="00811B9B"/>
    <w:rsid w:val="00812440"/>
    <w:rsid w:val="0081349C"/>
    <w:rsid w:val="00813C63"/>
    <w:rsid w:val="0081419B"/>
    <w:rsid w:val="00814DAB"/>
    <w:rsid w:val="00815383"/>
    <w:rsid w:val="008173D2"/>
    <w:rsid w:val="008178E8"/>
    <w:rsid w:val="00817D67"/>
    <w:rsid w:val="00820640"/>
    <w:rsid w:val="00820E5A"/>
    <w:rsid w:val="008249F7"/>
    <w:rsid w:val="00826608"/>
    <w:rsid w:val="00827906"/>
    <w:rsid w:val="00834E68"/>
    <w:rsid w:val="008350EB"/>
    <w:rsid w:val="00837F65"/>
    <w:rsid w:val="0084183F"/>
    <w:rsid w:val="00841A22"/>
    <w:rsid w:val="00843DC8"/>
    <w:rsid w:val="00844238"/>
    <w:rsid w:val="0085034C"/>
    <w:rsid w:val="00850B0A"/>
    <w:rsid w:val="008517AB"/>
    <w:rsid w:val="00856356"/>
    <w:rsid w:val="00857559"/>
    <w:rsid w:val="008614C8"/>
    <w:rsid w:val="008622CD"/>
    <w:rsid w:val="00865129"/>
    <w:rsid w:val="00865F15"/>
    <w:rsid w:val="00866697"/>
    <w:rsid w:val="00866C6B"/>
    <w:rsid w:val="008670A0"/>
    <w:rsid w:val="0087074A"/>
    <w:rsid w:val="00871B54"/>
    <w:rsid w:val="00871C6D"/>
    <w:rsid w:val="00872EFB"/>
    <w:rsid w:val="00873528"/>
    <w:rsid w:val="00874227"/>
    <w:rsid w:val="00874519"/>
    <w:rsid w:val="00876FD7"/>
    <w:rsid w:val="008773B6"/>
    <w:rsid w:val="00880134"/>
    <w:rsid w:val="00881C1F"/>
    <w:rsid w:val="00882794"/>
    <w:rsid w:val="00883370"/>
    <w:rsid w:val="008835EB"/>
    <w:rsid w:val="008836B0"/>
    <w:rsid w:val="008837A7"/>
    <w:rsid w:val="00883B13"/>
    <w:rsid w:val="008841EE"/>
    <w:rsid w:val="00884F4A"/>
    <w:rsid w:val="00886DFA"/>
    <w:rsid w:val="00887F51"/>
    <w:rsid w:val="0089066C"/>
    <w:rsid w:val="00892526"/>
    <w:rsid w:val="00892639"/>
    <w:rsid w:val="00892DCC"/>
    <w:rsid w:val="0089403E"/>
    <w:rsid w:val="00896B9D"/>
    <w:rsid w:val="008A00FD"/>
    <w:rsid w:val="008A5FC1"/>
    <w:rsid w:val="008A6191"/>
    <w:rsid w:val="008B3571"/>
    <w:rsid w:val="008B38EA"/>
    <w:rsid w:val="008B41C2"/>
    <w:rsid w:val="008B43FA"/>
    <w:rsid w:val="008B4E1E"/>
    <w:rsid w:val="008B6CAA"/>
    <w:rsid w:val="008C0710"/>
    <w:rsid w:val="008C0737"/>
    <w:rsid w:val="008C17F8"/>
    <w:rsid w:val="008C2B14"/>
    <w:rsid w:val="008C62D5"/>
    <w:rsid w:val="008C788C"/>
    <w:rsid w:val="008D0663"/>
    <w:rsid w:val="008D549C"/>
    <w:rsid w:val="008D6F5D"/>
    <w:rsid w:val="008D7459"/>
    <w:rsid w:val="008D7471"/>
    <w:rsid w:val="008E26B0"/>
    <w:rsid w:val="008E6E71"/>
    <w:rsid w:val="008F01F4"/>
    <w:rsid w:val="008F200B"/>
    <w:rsid w:val="008F2FA7"/>
    <w:rsid w:val="008F37FA"/>
    <w:rsid w:val="008F7DA6"/>
    <w:rsid w:val="009034C1"/>
    <w:rsid w:val="00903B16"/>
    <w:rsid w:val="00904939"/>
    <w:rsid w:val="00904A3C"/>
    <w:rsid w:val="009103CF"/>
    <w:rsid w:val="00914056"/>
    <w:rsid w:val="00914FD5"/>
    <w:rsid w:val="0092017F"/>
    <w:rsid w:val="009232A0"/>
    <w:rsid w:val="0092334D"/>
    <w:rsid w:val="00923709"/>
    <w:rsid w:val="009250C0"/>
    <w:rsid w:val="009266CA"/>
    <w:rsid w:val="00927BF1"/>
    <w:rsid w:val="00927D52"/>
    <w:rsid w:val="00930989"/>
    <w:rsid w:val="00931F27"/>
    <w:rsid w:val="00932BB8"/>
    <w:rsid w:val="00934597"/>
    <w:rsid w:val="009356A7"/>
    <w:rsid w:val="009415FB"/>
    <w:rsid w:val="00941943"/>
    <w:rsid w:val="00944161"/>
    <w:rsid w:val="00952275"/>
    <w:rsid w:val="00952DF5"/>
    <w:rsid w:val="00955AB6"/>
    <w:rsid w:val="00957599"/>
    <w:rsid w:val="009614B7"/>
    <w:rsid w:val="009618AE"/>
    <w:rsid w:val="00964C18"/>
    <w:rsid w:val="00970116"/>
    <w:rsid w:val="00970681"/>
    <w:rsid w:val="009706EA"/>
    <w:rsid w:val="00976002"/>
    <w:rsid w:val="00976506"/>
    <w:rsid w:val="00976675"/>
    <w:rsid w:val="00976FD6"/>
    <w:rsid w:val="009816C7"/>
    <w:rsid w:val="00983BC1"/>
    <w:rsid w:val="00985756"/>
    <w:rsid w:val="00991A29"/>
    <w:rsid w:val="00991A8E"/>
    <w:rsid w:val="00991ACF"/>
    <w:rsid w:val="00993D65"/>
    <w:rsid w:val="0099497E"/>
    <w:rsid w:val="00994C57"/>
    <w:rsid w:val="00994D93"/>
    <w:rsid w:val="00995B32"/>
    <w:rsid w:val="009960DB"/>
    <w:rsid w:val="0099752B"/>
    <w:rsid w:val="009A0CA4"/>
    <w:rsid w:val="009A0DF3"/>
    <w:rsid w:val="009A1F46"/>
    <w:rsid w:val="009B2D0E"/>
    <w:rsid w:val="009B4073"/>
    <w:rsid w:val="009B6647"/>
    <w:rsid w:val="009B739E"/>
    <w:rsid w:val="009B7636"/>
    <w:rsid w:val="009C37D0"/>
    <w:rsid w:val="009C546F"/>
    <w:rsid w:val="009C579E"/>
    <w:rsid w:val="009C5E2B"/>
    <w:rsid w:val="009C66DA"/>
    <w:rsid w:val="009C739F"/>
    <w:rsid w:val="009D084F"/>
    <w:rsid w:val="009D4051"/>
    <w:rsid w:val="009D44F0"/>
    <w:rsid w:val="009D6E53"/>
    <w:rsid w:val="009E1E3D"/>
    <w:rsid w:val="009E4102"/>
    <w:rsid w:val="009E5A1B"/>
    <w:rsid w:val="009E5B33"/>
    <w:rsid w:val="009E6C0C"/>
    <w:rsid w:val="009E72A4"/>
    <w:rsid w:val="009E7955"/>
    <w:rsid w:val="009F01A7"/>
    <w:rsid w:val="009F1C90"/>
    <w:rsid w:val="009F66A3"/>
    <w:rsid w:val="009F6DD8"/>
    <w:rsid w:val="009F6E56"/>
    <w:rsid w:val="009F77BF"/>
    <w:rsid w:val="00A024F2"/>
    <w:rsid w:val="00A03475"/>
    <w:rsid w:val="00A0476E"/>
    <w:rsid w:val="00A04B30"/>
    <w:rsid w:val="00A12D51"/>
    <w:rsid w:val="00A13058"/>
    <w:rsid w:val="00A13582"/>
    <w:rsid w:val="00A14997"/>
    <w:rsid w:val="00A1567D"/>
    <w:rsid w:val="00A15DDB"/>
    <w:rsid w:val="00A21BAB"/>
    <w:rsid w:val="00A22881"/>
    <w:rsid w:val="00A24D66"/>
    <w:rsid w:val="00A251AD"/>
    <w:rsid w:val="00A254DC"/>
    <w:rsid w:val="00A27108"/>
    <w:rsid w:val="00A32175"/>
    <w:rsid w:val="00A32DD9"/>
    <w:rsid w:val="00A336EC"/>
    <w:rsid w:val="00A34619"/>
    <w:rsid w:val="00A37638"/>
    <w:rsid w:val="00A40B97"/>
    <w:rsid w:val="00A40C0B"/>
    <w:rsid w:val="00A419FC"/>
    <w:rsid w:val="00A41F89"/>
    <w:rsid w:val="00A440A5"/>
    <w:rsid w:val="00A458FA"/>
    <w:rsid w:val="00A50944"/>
    <w:rsid w:val="00A51A68"/>
    <w:rsid w:val="00A52607"/>
    <w:rsid w:val="00A52767"/>
    <w:rsid w:val="00A533A2"/>
    <w:rsid w:val="00A54D0C"/>
    <w:rsid w:val="00A57FFE"/>
    <w:rsid w:val="00A601F1"/>
    <w:rsid w:val="00A60491"/>
    <w:rsid w:val="00A62CF4"/>
    <w:rsid w:val="00A63EA6"/>
    <w:rsid w:val="00A663A7"/>
    <w:rsid w:val="00A6780B"/>
    <w:rsid w:val="00A70180"/>
    <w:rsid w:val="00A70B22"/>
    <w:rsid w:val="00A720F6"/>
    <w:rsid w:val="00A722BF"/>
    <w:rsid w:val="00A724C8"/>
    <w:rsid w:val="00A725C4"/>
    <w:rsid w:val="00A72613"/>
    <w:rsid w:val="00A7656E"/>
    <w:rsid w:val="00A81152"/>
    <w:rsid w:val="00A86819"/>
    <w:rsid w:val="00A90D19"/>
    <w:rsid w:val="00A9651B"/>
    <w:rsid w:val="00AA08F9"/>
    <w:rsid w:val="00AA22CA"/>
    <w:rsid w:val="00AA5537"/>
    <w:rsid w:val="00AA7990"/>
    <w:rsid w:val="00AB1203"/>
    <w:rsid w:val="00AB2EAA"/>
    <w:rsid w:val="00AB2EF1"/>
    <w:rsid w:val="00AB4D56"/>
    <w:rsid w:val="00AB6958"/>
    <w:rsid w:val="00AB7115"/>
    <w:rsid w:val="00AB738D"/>
    <w:rsid w:val="00AC0C0D"/>
    <w:rsid w:val="00AC2B41"/>
    <w:rsid w:val="00AC3FB9"/>
    <w:rsid w:val="00AC4572"/>
    <w:rsid w:val="00AC4BDE"/>
    <w:rsid w:val="00AC5FFB"/>
    <w:rsid w:val="00AD259D"/>
    <w:rsid w:val="00AD2BA8"/>
    <w:rsid w:val="00AD3F20"/>
    <w:rsid w:val="00AD57B7"/>
    <w:rsid w:val="00AD7150"/>
    <w:rsid w:val="00AD7A47"/>
    <w:rsid w:val="00AE1F78"/>
    <w:rsid w:val="00AE2008"/>
    <w:rsid w:val="00AE2C61"/>
    <w:rsid w:val="00AE5005"/>
    <w:rsid w:val="00AE5AA4"/>
    <w:rsid w:val="00AF0D9B"/>
    <w:rsid w:val="00AF3EFD"/>
    <w:rsid w:val="00AF3F43"/>
    <w:rsid w:val="00AF5B50"/>
    <w:rsid w:val="00B03617"/>
    <w:rsid w:val="00B04E59"/>
    <w:rsid w:val="00B07F49"/>
    <w:rsid w:val="00B169EC"/>
    <w:rsid w:val="00B20A28"/>
    <w:rsid w:val="00B2148F"/>
    <w:rsid w:val="00B2274E"/>
    <w:rsid w:val="00B24617"/>
    <w:rsid w:val="00B26AEB"/>
    <w:rsid w:val="00B26F65"/>
    <w:rsid w:val="00B27D8D"/>
    <w:rsid w:val="00B27F75"/>
    <w:rsid w:val="00B302B6"/>
    <w:rsid w:val="00B30A49"/>
    <w:rsid w:val="00B3144B"/>
    <w:rsid w:val="00B31C71"/>
    <w:rsid w:val="00B32096"/>
    <w:rsid w:val="00B32FA6"/>
    <w:rsid w:val="00B35795"/>
    <w:rsid w:val="00B36148"/>
    <w:rsid w:val="00B40BB2"/>
    <w:rsid w:val="00B410FD"/>
    <w:rsid w:val="00B41A66"/>
    <w:rsid w:val="00B43191"/>
    <w:rsid w:val="00B439F4"/>
    <w:rsid w:val="00B4529B"/>
    <w:rsid w:val="00B47710"/>
    <w:rsid w:val="00B47D6E"/>
    <w:rsid w:val="00B47F44"/>
    <w:rsid w:val="00B512A6"/>
    <w:rsid w:val="00B5151B"/>
    <w:rsid w:val="00B51EFC"/>
    <w:rsid w:val="00B524ED"/>
    <w:rsid w:val="00B558DC"/>
    <w:rsid w:val="00B55DF6"/>
    <w:rsid w:val="00B5672B"/>
    <w:rsid w:val="00B577C7"/>
    <w:rsid w:val="00B57F64"/>
    <w:rsid w:val="00B60965"/>
    <w:rsid w:val="00B61025"/>
    <w:rsid w:val="00B624A6"/>
    <w:rsid w:val="00B6332E"/>
    <w:rsid w:val="00B66520"/>
    <w:rsid w:val="00B67DD0"/>
    <w:rsid w:val="00B706DA"/>
    <w:rsid w:val="00B7148A"/>
    <w:rsid w:val="00B72A30"/>
    <w:rsid w:val="00B72CB9"/>
    <w:rsid w:val="00B77FA0"/>
    <w:rsid w:val="00B80AAC"/>
    <w:rsid w:val="00B850C0"/>
    <w:rsid w:val="00B87280"/>
    <w:rsid w:val="00B94041"/>
    <w:rsid w:val="00B96A0D"/>
    <w:rsid w:val="00B96EF2"/>
    <w:rsid w:val="00B9787C"/>
    <w:rsid w:val="00B97DF0"/>
    <w:rsid w:val="00BA1FB3"/>
    <w:rsid w:val="00BA3A1C"/>
    <w:rsid w:val="00BA4EA7"/>
    <w:rsid w:val="00BA5622"/>
    <w:rsid w:val="00BA6345"/>
    <w:rsid w:val="00BA7C07"/>
    <w:rsid w:val="00BB05DA"/>
    <w:rsid w:val="00BB35A3"/>
    <w:rsid w:val="00BB535F"/>
    <w:rsid w:val="00BC2726"/>
    <w:rsid w:val="00BC3862"/>
    <w:rsid w:val="00BC3FFF"/>
    <w:rsid w:val="00BC61E1"/>
    <w:rsid w:val="00BC6E80"/>
    <w:rsid w:val="00BD10B3"/>
    <w:rsid w:val="00BD329B"/>
    <w:rsid w:val="00BE0503"/>
    <w:rsid w:val="00BE0AAB"/>
    <w:rsid w:val="00BE1169"/>
    <w:rsid w:val="00BE253F"/>
    <w:rsid w:val="00BE2AA6"/>
    <w:rsid w:val="00BE54FD"/>
    <w:rsid w:val="00BE5A20"/>
    <w:rsid w:val="00BE7FF4"/>
    <w:rsid w:val="00BF2C7C"/>
    <w:rsid w:val="00BF2E83"/>
    <w:rsid w:val="00BF3D54"/>
    <w:rsid w:val="00BF3E01"/>
    <w:rsid w:val="00BF3E1D"/>
    <w:rsid w:val="00BF5EFD"/>
    <w:rsid w:val="00BF692C"/>
    <w:rsid w:val="00C003C7"/>
    <w:rsid w:val="00C02DE7"/>
    <w:rsid w:val="00C03BE6"/>
    <w:rsid w:val="00C04A1D"/>
    <w:rsid w:val="00C0527E"/>
    <w:rsid w:val="00C06B3F"/>
    <w:rsid w:val="00C10A15"/>
    <w:rsid w:val="00C10F4B"/>
    <w:rsid w:val="00C168F2"/>
    <w:rsid w:val="00C16D39"/>
    <w:rsid w:val="00C1762F"/>
    <w:rsid w:val="00C209A4"/>
    <w:rsid w:val="00C21591"/>
    <w:rsid w:val="00C2162B"/>
    <w:rsid w:val="00C2162F"/>
    <w:rsid w:val="00C22543"/>
    <w:rsid w:val="00C24221"/>
    <w:rsid w:val="00C25BE9"/>
    <w:rsid w:val="00C25DC5"/>
    <w:rsid w:val="00C26E31"/>
    <w:rsid w:val="00C271A5"/>
    <w:rsid w:val="00C3075B"/>
    <w:rsid w:val="00C30799"/>
    <w:rsid w:val="00C34117"/>
    <w:rsid w:val="00C346D5"/>
    <w:rsid w:val="00C357BD"/>
    <w:rsid w:val="00C3607C"/>
    <w:rsid w:val="00C41B71"/>
    <w:rsid w:val="00C437CC"/>
    <w:rsid w:val="00C43FCD"/>
    <w:rsid w:val="00C44184"/>
    <w:rsid w:val="00C45140"/>
    <w:rsid w:val="00C45B7F"/>
    <w:rsid w:val="00C45EBA"/>
    <w:rsid w:val="00C51BBA"/>
    <w:rsid w:val="00C52F31"/>
    <w:rsid w:val="00C55646"/>
    <w:rsid w:val="00C55BE5"/>
    <w:rsid w:val="00C5696C"/>
    <w:rsid w:val="00C56F28"/>
    <w:rsid w:val="00C6164D"/>
    <w:rsid w:val="00C624CD"/>
    <w:rsid w:val="00C62673"/>
    <w:rsid w:val="00C63050"/>
    <w:rsid w:val="00C66564"/>
    <w:rsid w:val="00C666AA"/>
    <w:rsid w:val="00C67FC3"/>
    <w:rsid w:val="00C70D7C"/>
    <w:rsid w:val="00C7170B"/>
    <w:rsid w:val="00C730BA"/>
    <w:rsid w:val="00C7408B"/>
    <w:rsid w:val="00C80EBB"/>
    <w:rsid w:val="00C8104D"/>
    <w:rsid w:val="00C848A4"/>
    <w:rsid w:val="00C86E5C"/>
    <w:rsid w:val="00C87C13"/>
    <w:rsid w:val="00C91709"/>
    <w:rsid w:val="00C9206F"/>
    <w:rsid w:val="00C94A22"/>
    <w:rsid w:val="00C95EA6"/>
    <w:rsid w:val="00C96BE0"/>
    <w:rsid w:val="00C97B41"/>
    <w:rsid w:val="00CA2221"/>
    <w:rsid w:val="00CA39BB"/>
    <w:rsid w:val="00CA5421"/>
    <w:rsid w:val="00CA6094"/>
    <w:rsid w:val="00CB1224"/>
    <w:rsid w:val="00CB5EC0"/>
    <w:rsid w:val="00CB6505"/>
    <w:rsid w:val="00CC2EA8"/>
    <w:rsid w:val="00CC39AA"/>
    <w:rsid w:val="00CC3B1E"/>
    <w:rsid w:val="00CC5613"/>
    <w:rsid w:val="00CC7C4F"/>
    <w:rsid w:val="00CC7C5E"/>
    <w:rsid w:val="00CC7DFD"/>
    <w:rsid w:val="00CD01C4"/>
    <w:rsid w:val="00CD0FEE"/>
    <w:rsid w:val="00CD1B42"/>
    <w:rsid w:val="00CD1E1A"/>
    <w:rsid w:val="00CD1F43"/>
    <w:rsid w:val="00CD3114"/>
    <w:rsid w:val="00CE1B0E"/>
    <w:rsid w:val="00CE4436"/>
    <w:rsid w:val="00CE44DD"/>
    <w:rsid w:val="00CE534E"/>
    <w:rsid w:val="00CE7B6B"/>
    <w:rsid w:val="00CE7F3E"/>
    <w:rsid w:val="00CF3C61"/>
    <w:rsid w:val="00CF460C"/>
    <w:rsid w:val="00CF47B0"/>
    <w:rsid w:val="00CF627F"/>
    <w:rsid w:val="00CF71A6"/>
    <w:rsid w:val="00D004DE"/>
    <w:rsid w:val="00D00728"/>
    <w:rsid w:val="00D02CCE"/>
    <w:rsid w:val="00D04C31"/>
    <w:rsid w:val="00D05452"/>
    <w:rsid w:val="00D07F9D"/>
    <w:rsid w:val="00D10D9C"/>
    <w:rsid w:val="00D17B33"/>
    <w:rsid w:val="00D17F2A"/>
    <w:rsid w:val="00D21FA4"/>
    <w:rsid w:val="00D225D6"/>
    <w:rsid w:val="00D2432C"/>
    <w:rsid w:val="00D26915"/>
    <w:rsid w:val="00D26FC0"/>
    <w:rsid w:val="00D26FCD"/>
    <w:rsid w:val="00D27146"/>
    <w:rsid w:val="00D322E7"/>
    <w:rsid w:val="00D32A22"/>
    <w:rsid w:val="00D32F83"/>
    <w:rsid w:val="00D36F48"/>
    <w:rsid w:val="00D400F0"/>
    <w:rsid w:val="00D4010F"/>
    <w:rsid w:val="00D4145C"/>
    <w:rsid w:val="00D43102"/>
    <w:rsid w:val="00D44DD8"/>
    <w:rsid w:val="00D456C3"/>
    <w:rsid w:val="00D45CCF"/>
    <w:rsid w:val="00D479BE"/>
    <w:rsid w:val="00D51D5B"/>
    <w:rsid w:val="00D5687A"/>
    <w:rsid w:val="00D61398"/>
    <w:rsid w:val="00D6178D"/>
    <w:rsid w:val="00D63321"/>
    <w:rsid w:val="00D658EF"/>
    <w:rsid w:val="00D66509"/>
    <w:rsid w:val="00D66D8C"/>
    <w:rsid w:val="00D67D1C"/>
    <w:rsid w:val="00D747BD"/>
    <w:rsid w:val="00D7569C"/>
    <w:rsid w:val="00D75CEF"/>
    <w:rsid w:val="00D7614B"/>
    <w:rsid w:val="00D76A9F"/>
    <w:rsid w:val="00D77842"/>
    <w:rsid w:val="00D8179E"/>
    <w:rsid w:val="00D8288E"/>
    <w:rsid w:val="00D86DAF"/>
    <w:rsid w:val="00D9143F"/>
    <w:rsid w:val="00D91501"/>
    <w:rsid w:val="00D917D0"/>
    <w:rsid w:val="00D91802"/>
    <w:rsid w:val="00D921D3"/>
    <w:rsid w:val="00D96504"/>
    <w:rsid w:val="00DA24FE"/>
    <w:rsid w:val="00DA2882"/>
    <w:rsid w:val="00DA58FE"/>
    <w:rsid w:val="00DB0024"/>
    <w:rsid w:val="00DB2A14"/>
    <w:rsid w:val="00DB39BA"/>
    <w:rsid w:val="00DC02AE"/>
    <w:rsid w:val="00DC0385"/>
    <w:rsid w:val="00DC2AC2"/>
    <w:rsid w:val="00DC5324"/>
    <w:rsid w:val="00DD4697"/>
    <w:rsid w:val="00DD4C97"/>
    <w:rsid w:val="00DD6312"/>
    <w:rsid w:val="00DD7451"/>
    <w:rsid w:val="00DE2C52"/>
    <w:rsid w:val="00DE590A"/>
    <w:rsid w:val="00DE7441"/>
    <w:rsid w:val="00DF27F7"/>
    <w:rsid w:val="00DF3E9E"/>
    <w:rsid w:val="00DF4572"/>
    <w:rsid w:val="00DF534F"/>
    <w:rsid w:val="00DF5BCF"/>
    <w:rsid w:val="00DF7A95"/>
    <w:rsid w:val="00E017D9"/>
    <w:rsid w:val="00E049B4"/>
    <w:rsid w:val="00E04DF1"/>
    <w:rsid w:val="00E07225"/>
    <w:rsid w:val="00E076FD"/>
    <w:rsid w:val="00E11766"/>
    <w:rsid w:val="00E1396F"/>
    <w:rsid w:val="00E13C74"/>
    <w:rsid w:val="00E13CE5"/>
    <w:rsid w:val="00E16400"/>
    <w:rsid w:val="00E17367"/>
    <w:rsid w:val="00E21B32"/>
    <w:rsid w:val="00E22E34"/>
    <w:rsid w:val="00E22FF0"/>
    <w:rsid w:val="00E23D7C"/>
    <w:rsid w:val="00E25435"/>
    <w:rsid w:val="00E25D95"/>
    <w:rsid w:val="00E266C7"/>
    <w:rsid w:val="00E31119"/>
    <w:rsid w:val="00E31AC1"/>
    <w:rsid w:val="00E32967"/>
    <w:rsid w:val="00E333E3"/>
    <w:rsid w:val="00E35BDD"/>
    <w:rsid w:val="00E37B54"/>
    <w:rsid w:val="00E408E1"/>
    <w:rsid w:val="00E41861"/>
    <w:rsid w:val="00E43D79"/>
    <w:rsid w:val="00E44440"/>
    <w:rsid w:val="00E44E1A"/>
    <w:rsid w:val="00E4580C"/>
    <w:rsid w:val="00E50D73"/>
    <w:rsid w:val="00E51A90"/>
    <w:rsid w:val="00E55BFC"/>
    <w:rsid w:val="00E57119"/>
    <w:rsid w:val="00E579E0"/>
    <w:rsid w:val="00E64DF1"/>
    <w:rsid w:val="00E66896"/>
    <w:rsid w:val="00E67B4E"/>
    <w:rsid w:val="00E70021"/>
    <w:rsid w:val="00E710C9"/>
    <w:rsid w:val="00E73704"/>
    <w:rsid w:val="00E73A15"/>
    <w:rsid w:val="00E74445"/>
    <w:rsid w:val="00E75711"/>
    <w:rsid w:val="00E80F6B"/>
    <w:rsid w:val="00E81778"/>
    <w:rsid w:val="00E81C8E"/>
    <w:rsid w:val="00E82EF0"/>
    <w:rsid w:val="00E8316B"/>
    <w:rsid w:val="00E8325C"/>
    <w:rsid w:val="00E84FF4"/>
    <w:rsid w:val="00E85555"/>
    <w:rsid w:val="00E87731"/>
    <w:rsid w:val="00E8779E"/>
    <w:rsid w:val="00E90DEA"/>
    <w:rsid w:val="00E9634A"/>
    <w:rsid w:val="00EA1678"/>
    <w:rsid w:val="00EA230A"/>
    <w:rsid w:val="00EA49F1"/>
    <w:rsid w:val="00EA4AF3"/>
    <w:rsid w:val="00EA509D"/>
    <w:rsid w:val="00EA5332"/>
    <w:rsid w:val="00EA6A1B"/>
    <w:rsid w:val="00EA6EAE"/>
    <w:rsid w:val="00EA7531"/>
    <w:rsid w:val="00EA7DA7"/>
    <w:rsid w:val="00EB19EE"/>
    <w:rsid w:val="00EB2490"/>
    <w:rsid w:val="00EB272E"/>
    <w:rsid w:val="00EB6F4E"/>
    <w:rsid w:val="00EB7FE2"/>
    <w:rsid w:val="00EC39E2"/>
    <w:rsid w:val="00EC565B"/>
    <w:rsid w:val="00EC7AB6"/>
    <w:rsid w:val="00ED4869"/>
    <w:rsid w:val="00ED76BF"/>
    <w:rsid w:val="00EE020C"/>
    <w:rsid w:val="00EE1E5D"/>
    <w:rsid w:val="00EF1A67"/>
    <w:rsid w:val="00EF51A7"/>
    <w:rsid w:val="00EF7F7A"/>
    <w:rsid w:val="00F002E5"/>
    <w:rsid w:val="00F016AA"/>
    <w:rsid w:val="00F0383C"/>
    <w:rsid w:val="00F03CD5"/>
    <w:rsid w:val="00F040E7"/>
    <w:rsid w:val="00F04F9A"/>
    <w:rsid w:val="00F067F1"/>
    <w:rsid w:val="00F0772E"/>
    <w:rsid w:val="00F10080"/>
    <w:rsid w:val="00F152CF"/>
    <w:rsid w:val="00F203B7"/>
    <w:rsid w:val="00F2200A"/>
    <w:rsid w:val="00F242C6"/>
    <w:rsid w:val="00F24AC3"/>
    <w:rsid w:val="00F24C0D"/>
    <w:rsid w:val="00F26905"/>
    <w:rsid w:val="00F2698D"/>
    <w:rsid w:val="00F270A6"/>
    <w:rsid w:val="00F275D9"/>
    <w:rsid w:val="00F27F18"/>
    <w:rsid w:val="00F34BBA"/>
    <w:rsid w:val="00F353AD"/>
    <w:rsid w:val="00F37AB1"/>
    <w:rsid w:val="00F50AA0"/>
    <w:rsid w:val="00F524E7"/>
    <w:rsid w:val="00F56EA9"/>
    <w:rsid w:val="00F570CF"/>
    <w:rsid w:val="00F572A9"/>
    <w:rsid w:val="00F61F1B"/>
    <w:rsid w:val="00F628E4"/>
    <w:rsid w:val="00F645AA"/>
    <w:rsid w:val="00F64FC5"/>
    <w:rsid w:val="00F6518B"/>
    <w:rsid w:val="00F657C2"/>
    <w:rsid w:val="00F662C8"/>
    <w:rsid w:val="00F74679"/>
    <w:rsid w:val="00F7492B"/>
    <w:rsid w:val="00F75851"/>
    <w:rsid w:val="00F849AA"/>
    <w:rsid w:val="00F857ED"/>
    <w:rsid w:val="00F9442D"/>
    <w:rsid w:val="00F94A38"/>
    <w:rsid w:val="00F9506A"/>
    <w:rsid w:val="00F9570F"/>
    <w:rsid w:val="00F97552"/>
    <w:rsid w:val="00FA0315"/>
    <w:rsid w:val="00FA1870"/>
    <w:rsid w:val="00FA192D"/>
    <w:rsid w:val="00FA2C53"/>
    <w:rsid w:val="00FA4814"/>
    <w:rsid w:val="00FA6587"/>
    <w:rsid w:val="00FA719F"/>
    <w:rsid w:val="00FA79CB"/>
    <w:rsid w:val="00FA7CDF"/>
    <w:rsid w:val="00FB0368"/>
    <w:rsid w:val="00FB0D2B"/>
    <w:rsid w:val="00FB2F8A"/>
    <w:rsid w:val="00FB5129"/>
    <w:rsid w:val="00FB747E"/>
    <w:rsid w:val="00FB78F5"/>
    <w:rsid w:val="00FB7E83"/>
    <w:rsid w:val="00FC2F24"/>
    <w:rsid w:val="00FC38C0"/>
    <w:rsid w:val="00FC3F6E"/>
    <w:rsid w:val="00FC512D"/>
    <w:rsid w:val="00FC793C"/>
    <w:rsid w:val="00FD1588"/>
    <w:rsid w:val="00FD4692"/>
    <w:rsid w:val="00FD6C1C"/>
    <w:rsid w:val="00FE332E"/>
    <w:rsid w:val="00FE563B"/>
    <w:rsid w:val="00FE6499"/>
    <w:rsid w:val="00FF2A57"/>
    <w:rsid w:val="00FF2E3C"/>
    <w:rsid w:val="00FF3E79"/>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5383"/>
    <w:pPr>
      <w:spacing w:before="0" w:after="240" w:line="276" w:lineRule="auto"/>
    </w:pPr>
    <w:rPr>
      <w:rFonts w:ascii="Arial" w:hAnsi="Arial"/>
    </w:rPr>
  </w:style>
  <w:style w:type="paragraph" w:styleId="Nagwek1">
    <w:name w:val="heading 1"/>
    <w:basedOn w:val="Normalny"/>
    <w:next w:val="Normalny"/>
    <w:link w:val="Nagwek1Znak"/>
    <w:uiPriority w:val="9"/>
    <w:qFormat/>
    <w:rsid w:val="008B38EA"/>
    <w:pPr>
      <w:keepNext/>
      <w:keepLines/>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34403B"/>
    <w:pPr>
      <w:keepNext/>
      <w:keepLines/>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8D7471"/>
    <w:pPr>
      <w:keepNext/>
      <w:keepLines/>
      <w:spacing w:before="200" w:after="0"/>
      <w:outlineLvl w:val="2"/>
    </w:pPr>
    <w:rPr>
      <w:rFonts w:eastAsiaTheme="majorEastAsia" w:cstheme="majorBidi"/>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403B"/>
    <w:rPr>
      <w:rFonts w:ascii="Arial" w:eastAsiaTheme="majorEastAsia" w:hAnsi="Arial" w:cstheme="majorBidi"/>
      <w:b/>
      <w:bCs/>
      <w:sz w:val="32"/>
      <w:szCs w:val="28"/>
    </w:rPr>
  </w:style>
  <w:style w:type="character" w:customStyle="1" w:styleId="Nagwek2Znak">
    <w:name w:val="Nagłówek 2 Znak"/>
    <w:basedOn w:val="Domylnaczcionkaakapitu"/>
    <w:link w:val="Nagwek2"/>
    <w:uiPriority w:val="9"/>
    <w:rsid w:val="0034403B"/>
    <w:rPr>
      <w:rFonts w:ascii="Arial" w:eastAsiaTheme="majorEastAsia" w:hAnsi="Arial" w:cstheme="majorBidi"/>
      <w:b/>
      <w:bCs/>
      <w:sz w:val="28"/>
      <w:szCs w:val="26"/>
    </w:rPr>
  </w:style>
  <w:style w:type="paragraph" w:styleId="Legenda">
    <w:name w:val="caption"/>
    <w:aliases w:val="Legenda Znak Znak Znak,Legenda Znak Znak Znak Znak,Legenda Znak Znak Znak Znak Znak Znak,Legenda Znak Znak Znak Znak Znak Znak Znak,Legenda Znak Znak,Legenda Znak Znak Znak Znak Znak Znak Znak Znak Znak Z,Legenda Znak Znak Z,Legenda Znak Z"/>
    <w:basedOn w:val="Normalny"/>
    <w:next w:val="Normalny"/>
    <w:link w:val="LegendaZnak"/>
    <w:unhideWhenUsed/>
    <w:qFormat/>
    <w:rsid w:val="009F6E56"/>
    <w:pPr>
      <w:spacing w:after="0"/>
      <w:jc w:val="left"/>
    </w:pPr>
    <w:rPr>
      <w:rFonts w:eastAsiaTheme="minorEastAsia"/>
      <w:b/>
      <w:bCs/>
      <w:sz w:val="20"/>
      <w:szCs w:val="18"/>
      <w:lang w:eastAsia="pl-PL"/>
    </w:rPr>
  </w:style>
  <w:style w:type="character" w:customStyle="1" w:styleId="LegendaZnak">
    <w:name w:val="Legenda Znak"/>
    <w:aliases w:val="Legenda Znak Znak Znak Znak1,Legenda Znak Znak Znak Znak Znak,Legenda Znak Znak Znak Znak Znak Znak Znak1,Legenda Znak Znak Znak Znak Znak Znak Znak Znak,Legenda Znak Znak Znak1,Legenda Znak Znak Znak Znak Znak Znak Znak Znak Znak Z Znak"/>
    <w:link w:val="Legenda"/>
    <w:rsid w:val="009F6E56"/>
    <w:rPr>
      <w:rFonts w:ascii="Arial" w:eastAsiaTheme="minorEastAsia" w:hAnsi="Arial"/>
      <w:b/>
      <w:bCs/>
      <w:sz w:val="20"/>
      <w:szCs w:val="18"/>
      <w:lang w:eastAsia="pl-PL"/>
    </w:rPr>
  </w:style>
  <w:style w:type="character" w:styleId="Uwydatnienie">
    <w:name w:val="Emphasis"/>
    <w:qFormat/>
    <w:rsid w:val="009F6E56"/>
    <w:rPr>
      <w:i/>
      <w:iCs/>
    </w:rPr>
  </w:style>
  <w:style w:type="paragraph" w:styleId="Bezodstpw">
    <w:name w:val="No Spacing"/>
    <w:link w:val="BezodstpwZnak"/>
    <w:autoRedefine/>
    <w:qFormat/>
    <w:rsid w:val="00874519"/>
    <w:pPr>
      <w:spacing w:before="0" w:after="0" w:line="276" w:lineRule="auto"/>
      <w:ind w:left="82"/>
      <w:jc w:val="center"/>
    </w:pPr>
    <w:rPr>
      <w:rFonts w:ascii="Arial" w:eastAsiaTheme="minorEastAsia" w:hAnsi="Arial" w:cs="Arial"/>
      <w:iCs/>
      <w:color w:val="000000" w:themeColor="text1"/>
      <w:sz w:val="20"/>
      <w:szCs w:val="20"/>
      <w:shd w:val="clear" w:color="auto" w:fill="FFFFFF"/>
      <w:lang w:eastAsia="pl-PL"/>
    </w:rPr>
  </w:style>
  <w:style w:type="character" w:customStyle="1" w:styleId="BezodstpwZnak">
    <w:name w:val="Bez odstępów Znak"/>
    <w:basedOn w:val="Domylnaczcionkaakapitu"/>
    <w:link w:val="Bezodstpw"/>
    <w:rsid w:val="00874519"/>
    <w:rPr>
      <w:rFonts w:ascii="Arial" w:eastAsiaTheme="minorEastAsia" w:hAnsi="Arial" w:cs="Arial"/>
      <w:iCs/>
      <w:color w:val="000000" w:themeColor="text1"/>
      <w:sz w:val="20"/>
      <w:szCs w:val="20"/>
      <w:lang w:eastAsia="pl-PL"/>
    </w:rPr>
  </w:style>
  <w:style w:type="paragraph" w:styleId="Akapitzlist">
    <w:name w:val="List Paragraph"/>
    <w:aliases w:val="Tytuł rysunków"/>
    <w:basedOn w:val="Normalny"/>
    <w:link w:val="AkapitzlistZnak"/>
    <w:uiPriority w:val="34"/>
    <w:qFormat/>
    <w:rsid w:val="007E2890"/>
    <w:rPr>
      <w:rFonts w:cs="Arial"/>
      <w:iCs/>
      <w:szCs w:val="18"/>
    </w:rPr>
  </w:style>
  <w:style w:type="character" w:customStyle="1" w:styleId="AkapitzlistZnak">
    <w:name w:val="Akapit z listą Znak"/>
    <w:aliases w:val="Tytuł rysunków Znak"/>
    <w:basedOn w:val="Domylnaczcionkaakapitu"/>
    <w:link w:val="Akapitzlist"/>
    <w:uiPriority w:val="34"/>
    <w:qFormat/>
    <w:rsid w:val="007E2890"/>
    <w:rPr>
      <w:rFonts w:ascii="Arial" w:hAnsi="Arial" w:cs="Arial"/>
      <w:iCs/>
      <w:szCs w:val="18"/>
    </w:rPr>
  </w:style>
  <w:style w:type="paragraph" w:styleId="Cytat">
    <w:name w:val="Quote"/>
    <w:aliases w:val="Podpis źródło"/>
    <w:basedOn w:val="Normalny"/>
    <w:next w:val="Normalny"/>
    <w:link w:val="CytatZnak"/>
    <w:uiPriority w:val="29"/>
    <w:qFormat/>
    <w:rsid w:val="0034403B"/>
    <w:pPr>
      <w:jc w:val="center"/>
    </w:pPr>
    <w:rPr>
      <w:iCs/>
      <w:color w:val="000000" w:themeColor="text1"/>
      <w:sz w:val="18"/>
    </w:rPr>
  </w:style>
  <w:style w:type="character" w:customStyle="1" w:styleId="CytatZnak">
    <w:name w:val="Cytat Znak"/>
    <w:aliases w:val="Podpis źródło Znak"/>
    <w:basedOn w:val="Domylnaczcionkaakapitu"/>
    <w:link w:val="Cytat"/>
    <w:uiPriority w:val="29"/>
    <w:rsid w:val="0034403B"/>
    <w:rPr>
      <w:rFonts w:ascii="Arial" w:hAnsi="Arial"/>
      <w:iCs/>
      <w:color w:val="000000" w:themeColor="text1"/>
      <w:sz w:val="18"/>
    </w:rPr>
  </w:style>
  <w:style w:type="paragraph" w:styleId="Nagwekspisutreci">
    <w:name w:val="TOC Heading"/>
    <w:basedOn w:val="Nagwek1"/>
    <w:next w:val="Normalny"/>
    <w:uiPriority w:val="39"/>
    <w:unhideWhenUsed/>
    <w:qFormat/>
    <w:rsid w:val="009F6E56"/>
    <w:pPr>
      <w:spacing w:before="480" w:after="0"/>
      <w:jc w:val="left"/>
      <w:outlineLvl w:val="9"/>
    </w:pPr>
    <w:rPr>
      <w:rFonts w:asciiTheme="majorHAnsi" w:hAnsiTheme="majorHAnsi"/>
      <w:color w:val="365F91" w:themeColor="accent1" w:themeShade="BF"/>
      <w:sz w:val="28"/>
    </w:rPr>
  </w:style>
  <w:style w:type="character" w:customStyle="1" w:styleId="Nagwek3Znak">
    <w:name w:val="Nagłówek 3 Znak"/>
    <w:basedOn w:val="Domylnaczcionkaakapitu"/>
    <w:link w:val="Nagwek3"/>
    <w:uiPriority w:val="9"/>
    <w:rsid w:val="008D7471"/>
    <w:rPr>
      <w:rFonts w:ascii="Arial" w:eastAsiaTheme="majorEastAsia" w:hAnsi="Arial" w:cstheme="majorBidi"/>
      <w:b/>
      <w:bCs/>
      <w:sz w:val="24"/>
    </w:rPr>
  </w:style>
  <w:style w:type="paragraph" w:styleId="Tekstdymka">
    <w:name w:val="Balloon Text"/>
    <w:basedOn w:val="Normalny"/>
    <w:link w:val="TekstdymkaZnak"/>
    <w:uiPriority w:val="99"/>
    <w:semiHidden/>
    <w:unhideWhenUsed/>
    <w:rsid w:val="000A40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4066"/>
    <w:rPr>
      <w:rFonts w:ascii="Tahoma" w:hAnsi="Tahoma" w:cs="Tahoma"/>
      <w:sz w:val="16"/>
      <w:szCs w:val="16"/>
    </w:rPr>
  </w:style>
  <w:style w:type="paragraph" w:styleId="Nagwek">
    <w:name w:val="header"/>
    <w:basedOn w:val="Normalny"/>
    <w:link w:val="NagwekZnak"/>
    <w:unhideWhenUsed/>
    <w:rsid w:val="000A4066"/>
    <w:pPr>
      <w:tabs>
        <w:tab w:val="center" w:pos="4536"/>
        <w:tab w:val="right" w:pos="9072"/>
      </w:tabs>
      <w:spacing w:after="0" w:line="240" w:lineRule="auto"/>
    </w:pPr>
  </w:style>
  <w:style w:type="character" w:customStyle="1" w:styleId="NagwekZnak">
    <w:name w:val="Nagłówek Znak"/>
    <w:basedOn w:val="Domylnaczcionkaakapitu"/>
    <w:link w:val="Nagwek"/>
    <w:rsid w:val="000A4066"/>
    <w:rPr>
      <w:rFonts w:ascii="Arial" w:hAnsi="Arial"/>
    </w:rPr>
  </w:style>
  <w:style w:type="paragraph" w:styleId="Stopka">
    <w:name w:val="footer"/>
    <w:basedOn w:val="Normalny"/>
    <w:link w:val="StopkaZnak"/>
    <w:unhideWhenUsed/>
    <w:rsid w:val="000A4066"/>
    <w:pPr>
      <w:tabs>
        <w:tab w:val="center" w:pos="4536"/>
        <w:tab w:val="right" w:pos="9072"/>
      </w:tabs>
      <w:spacing w:after="0" w:line="240" w:lineRule="auto"/>
    </w:pPr>
  </w:style>
  <w:style w:type="character" w:customStyle="1" w:styleId="StopkaZnak">
    <w:name w:val="Stopka Znak"/>
    <w:basedOn w:val="Domylnaczcionkaakapitu"/>
    <w:link w:val="Stopka"/>
    <w:rsid w:val="000A4066"/>
    <w:rPr>
      <w:rFonts w:ascii="Arial" w:hAnsi="Arial"/>
    </w:rPr>
  </w:style>
  <w:style w:type="character" w:styleId="Hipercze">
    <w:name w:val="Hyperlink"/>
    <w:basedOn w:val="Domylnaczcionkaakapitu"/>
    <w:uiPriority w:val="99"/>
    <w:unhideWhenUsed/>
    <w:rsid w:val="000527ED"/>
    <w:rPr>
      <w:color w:val="0000FF" w:themeColor="hyperlink"/>
      <w:u w:val="single"/>
    </w:rPr>
  </w:style>
  <w:style w:type="table" w:styleId="Tabela-Siatka">
    <w:name w:val="Table Grid"/>
    <w:basedOn w:val="Standardowy"/>
    <w:uiPriority w:val="59"/>
    <w:rsid w:val="00760001"/>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C6929"/>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E590A"/>
    <w:pPr>
      <w:spacing w:before="0"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Tekst przypisu"/>
    <w:basedOn w:val="Normalny"/>
    <w:link w:val="TekstprzypisudolnegoZnak"/>
    <w:unhideWhenUsed/>
    <w:rsid w:val="00E41861"/>
    <w:pPr>
      <w:spacing w:after="0" w:line="240" w:lineRule="auto"/>
    </w:pPr>
    <w:rPr>
      <w:sz w:val="20"/>
      <w:szCs w:val="20"/>
    </w:rPr>
  </w:style>
  <w:style w:type="character" w:customStyle="1" w:styleId="TekstprzypisudolnegoZnak">
    <w:name w:val="Tekst przypisu dolnego Znak"/>
    <w:aliases w:val="Podrozdział Znak,Tekst przypisu Znak"/>
    <w:basedOn w:val="Domylnaczcionkaakapitu"/>
    <w:link w:val="Tekstprzypisudolnego"/>
    <w:rsid w:val="00E41861"/>
    <w:rPr>
      <w:rFonts w:ascii="Arial" w:hAnsi="Arial"/>
      <w:sz w:val="20"/>
      <w:szCs w:val="20"/>
    </w:rPr>
  </w:style>
  <w:style w:type="character" w:styleId="Odwoanieprzypisudolnego">
    <w:name w:val="footnote reference"/>
    <w:aliases w:val="Odwo³anie przypisu,Odwołanie przypisu"/>
    <w:basedOn w:val="Domylnaczcionkaakapitu"/>
    <w:uiPriority w:val="99"/>
    <w:unhideWhenUsed/>
    <w:rsid w:val="00E41861"/>
    <w:rPr>
      <w:vertAlign w:val="superscript"/>
    </w:rPr>
  </w:style>
  <w:style w:type="character" w:customStyle="1" w:styleId="Znakiprzypiswdolnych">
    <w:name w:val="Znaki przypisów dolnych"/>
    <w:rsid w:val="004C4E3D"/>
    <w:rPr>
      <w:vertAlign w:val="superscript"/>
    </w:rPr>
  </w:style>
  <w:style w:type="paragraph" w:styleId="Spisilustracji">
    <w:name w:val="table of figures"/>
    <w:basedOn w:val="Normalny"/>
    <w:next w:val="Normalny"/>
    <w:uiPriority w:val="99"/>
    <w:unhideWhenUsed/>
    <w:rsid w:val="004B0892"/>
    <w:pPr>
      <w:spacing w:after="0"/>
    </w:pPr>
  </w:style>
  <w:style w:type="paragraph" w:styleId="Spistreci1">
    <w:name w:val="toc 1"/>
    <w:basedOn w:val="Normalny"/>
    <w:next w:val="Normalny"/>
    <w:autoRedefine/>
    <w:uiPriority w:val="39"/>
    <w:unhideWhenUsed/>
    <w:rsid w:val="004139C5"/>
    <w:pPr>
      <w:tabs>
        <w:tab w:val="right" w:leader="dot" w:pos="9062"/>
      </w:tabs>
      <w:spacing w:after="100"/>
    </w:pPr>
    <w:rPr>
      <w:rFonts w:eastAsiaTheme="majorEastAsia" w:cstheme="majorBidi"/>
      <w:bCs/>
      <w:noProof/>
      <w:sz w:val="20"/>
      <w:szCs w:val="20"/>
    </w:rPr>
  </w:style>
  <w:style w:type="paragraph" w:styleId="Spistreci2">
    <w:name w:val="toc 2"/>
    <w:basedOn w:val="Normalny"/>
    <w:next w:val="Normalny"/>
    <w:autoRedefine/>
    <w:uiPriority w:val="39"/>
    <w:unhideWhenUsed/>
    <w:rsid w:val="00A251AD"/>
    <w:pPr>
      <w:spacing w:after="100"/>
      <w:ind w:left="220"/>
    </w:pPr>
  </w:style>
  <w:style w:type="character" w:styleId="Odwoaniedokomentarza">
    <w:name w:val="annotation reference"/>
    <w:basedOn w:val="Domylnaczcionkaakapitu"/>
    <w:uiPriority w:val="99"/>
    <w:semiHidden/>
    <w:unhideWhenUsed/>
    <w:rsid w:val="000E615D"/>
    <w:rPr>
      <w:sz w:val="16"/>
      <w:szCs w:val="16"/>
    </w:rPr>
  </w:style>
  <w:style w:type="paragraph" w:styleId="Tekstkomentarza">
    <w:name w:val="annotation text"/>
    <w:basedOn w:val="Normalny"/>
    <w:link w:val="TekstkomentarzaZnak"/>
    <w:uiPriority w:val="99"/>
    <w:semiHidden/>
    <w:unhideWhenUsed/>
    <w:rsid w:val="000E61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E615D"/>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0E615D"/>
    <w:rPr>
      <w:b/>
      <w:bCs/>
    </w:rPr>
  </w:style>
  <w:style w:type="character" w:customStyle="1" w:styleId="TematkomentarzaZnak">
    <w:name w:val="Temat komentarza Znak"/>
    <w:basedOn w:val="TekstkomentarzaZnak"/>
    <w:link w:val="Tematkomentarza"/>
    <w:uiPriority w:val="99"/>
    <w:semiHidden/>
    <w:rsid w:val="000E615D"/>
    <w:rPr>
      <w:rFonts w:ascii="Arial" w:hAnsi="Arial"/>
      <w:b/>
      <w:bCs/>
      <w:sz w:val="20"/>
      <w:szCs w:val="20"/>
    </w:rPr>
  </w:style>
  <w:style w:type="paragraph" w:styleId="Tekstprzypisukocowego">
    <w:name w:val="endnote text"/>
    <w:basedOn w:val="Normalny"/>
    <w:link w:val="TekstprzypisukocowegoZnak"/>
    <w:uiPriority w:val="99"/>
    <w:semiHidden/>
    <w:unhideWhenUsed/>
    <w:rsid w:val="00C52F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2F31"/>
    <w:rPr>
      <w:rFonts w:ascii="Arial" w:hAnsi="Arial"/>
      <w:sz w:val="20"/>
      <w:szCs w:val="20"/>
    </w:rPr>
  </w:style>
  <w:style w:type="character" w:styleId="Odwoanieprzypisukocowego">
    <w:name w:val="endnote reference"/>
    <w:basedOn w:val="Domylnaczcionkaakapitu"/>
    <w:uiPriority w:val="99"/>
    <w:semiHidden/>
    <w:unhideWhenUsed/>
    <w:rsid w:val="00C52F31"/>
    <w:rPr>
      <w:vertAlign w:val="superscript"/>
    </w:rPr>
  </w:style>
  <w:style w:type="paragraph" w:styleId="Spistreci3">
    <w:name w:val="toc 3"/>
    <w:basedOn w:val="Normalny"/>
    <w:next w:val="Normalny"/>
    <w:autoRedefine/>
    <w:uiPriority w:val="39"/>
    <w:unhideWhenUsed/>
    <w:rsid w:val="00CF47B0"/>
    <w:pPr>
      <w:spacing w:after="100"/>
      <w:ind w:left="440"/>
    </w:pPr>
  </w:style>
  <w:style w:type="paragraph" w:styleId="Tekstpodstawowy">
    <w:name w:val="Body Text"/>
    <w:basedOn w:val="Normalny"/>
    <w:link w:val="TekstpodstawowyZnak"/>
    <w:uiPriority w:val="99"/>
    <w:semiHidden/>
    <w:unhideWhenUsed/>
    <w:rsid w:val="00BF2E83"/>
    <w:pPr>
      <w:spacing w:before="240" w:after="120"/>
      <w:ind w:left="568" w:hanging="357"/>
    </w:pPr>
    <w:rPr>
      <w:rFonts w:ascii="Calibri" w:eastAsia="Calibri" w:hAnsi="Calibri" w:cs="Times New Roman"/>
    </w:rPr>
  </w:style>
  <w:style w:type="character" w:customStyle="1" w:styleId="TekstpodstawowyZnak">
    <w:name w:val="Tekst podstawowy Znak"/>
    <w:basedOn w:val="Domylnaczcionkaakapitu"/>
    <w:link w:val="Tekstpodstawowy"/>
    <w:uiPriority w:val="99"/>
    <w:semiHidden/>
    <w:rsid w:val="00BF2E83"/>
    <w:rPr>
      <w:rFonts w:ascii="Calibri" w:eastAsia="Calibri" w:hAnsi="Calibri" w:cs="Times New Roman"/>
    </w:rPr>
  </w:style>
  <w:style w:type="paragraph" w:customStyle="1" w:styleId="Normalny1">
    <w:name w:val="Normalny1"/>
    <w:rsid w:val="006810D9"/>
    <w:pPr>
      <w:pBdr>
        <w:top w:val="none" w:sz="0" w:space="0" w:color="000000"/>
        <w:left w:val="none" w:sz="0" w:space="0" w:color="000000"/>
        <w:bottom w:val="none" w:sz="0" w:space="0" w:color="000000"/>
        <w:right w:val="none" w:sz="0" w:space="0" w:color="000000"/>
      </w:pBdr>
      <w:suppressAutoHyphens/>
      <w:spacing w:before="0" w:after="0" w:line="276" w:lineRule="auto"/>
      <w:jc w:val="left"/>
    </w:pPr>
    <w:rPr>
      <w:rFonts w:ascii="Arial" w:eastAsia="Calibri" w:hAnsi="Arial" w:cs="Times New Roman"/>
      <w:color w:val="000000"/>
    </w:rPr>
  </w:style>
  <w:style w:type="paragraph" w:customStyle="1" w:styleId="Tekstprzypisudolnego1">
    <w:name w:val="Tekst przypisu dolnego1"/>
    <w:basedOn w:val="Normalny"/>
    <w:next w:val="Tekstprzypisudolnego"/>
    <w:uiPriority w:val="99"/>
    <w:unhideWhenUsed/>
    <w:rsid w:val="009F77BF"/>
    <w:pPr>
      <w:spacing w:after="0" w:line="240" w:lineRule="auto"/>
      <w:jc w:val="left"/>
    </w:pPr>
    <w:rPr>
      <w:rFonts w:ascii="Calibri" w:eastAsia="Calibri" w:hAnsi="Calibri" w:cs="Times New Roman"/>
      <w:sz w:val="20"/>
      <w:szCs w:val="20"/>
    </w:rPr>
  </w:style>
  <w:style w:type="numbering" w:customStyle="1" w:styleId="Bezlisty1">
    <w:name w:val="Bez listy1"/>
    <w:next w:val="Bezlisty"/>
    <w:uiPriority w:val="99"/>
    <w:semiHidden/>
    <w:unhideWhenUsed/>
    <w:rsid w:val="00473705"/>
  </w:style>
  <w:style w:type="character" w:customStyle="1" w:styleId="introduction-desc">
    <w:name w:val="introduction-desc"/>
    <w:basedOn w:val="Domylnaczcionkaakapitu"/>
    <w:rsid w:val="00410CBD"/>
  </w:style>
  <w:style w:type="paragraph" w:styleId="NormalnyWeb">
    <w:name w:val="Normal (Web)"/>
    <w:basedOn w:val="Normalny"/>
    <w:uiPriority w:val="99"/>
    <w:semiHidden/>
    <w:unhideWhenUsed/>
    <w:rsid w:val="001534AE"/>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ojs">
    <w:name w:val="_ojs"/>
    <w:basedOn w:val="Normalny"/>
    <w:rsid w:val="00B410FD"/>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9752B"/>
    <w:rPr>
      <w:b/>
      <w:bCs/>
    </w:rPr>
  </w:style>
  <w:style w:type="character" w:styleId="UyteHipercze">
    <w:name w:val="FollowedHyperlink"/>
    <w:basedOn w:val="Domylnaczcionkaakapitu"/>
    <w:uiPriority w:val="99"/>
    <w:semiHidden/>
    <w:unhideWhenUsed/>
    <w:rsid w:val="00874519"/>
    <w:rPr>
      <w:color w:val="800080"/>
      <w:u w:val="single"/>
    </w:rPr>
  </w:style>
  <w:style w:type="paragraph" w:customStyle="1" w:styleId="font5">
    <w:name w:val="font5"/>
    <w:basedOn w:val="Normalny"/>
    <w:rsid w:val="00874519"/>
    <w:pPr>
      <w:spacing w:before="100" w:beforeAutospacing="1" w:after="100" w:afterAutospacing="1" w:line="240" w:lineRule="auto"/>
      <w:jc w:val="left"/>
    </w:pPr>
    <w:rPr>
      <w:rFonts w:ascii="Calibri" w:eastAsia="Times New Roman" w:hAnsi="Calibri" w:cs="Calibri"/>
      <w:b/>
      <w:bCs/>
      <w:color w:val="000000"/>
      <w:sz w:val="20"/>
      <w:szCs w:val="20"/>
      <w:lang w:eastAsia="pl-PL"/>
    </w:rPr>
  </w:style>
  <w:style w:type="paragraph" w:customStyle="1" w:styleId="xl63">
    <w:name w:val="xl63"/>
    <w:basedOn w:val="Normalny"/>
    <w:rsid w:val="0087451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4">
    <w:name w:val="xl64"/>
    <w:basedOn w:val="Normalny"/>
    <w:rsid w:val="00874519"/>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65">
    <w:name w:val="xl65"/>
    <w:basedOn w:val="Normalny"/>
    <w:rsid w:val="008745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87451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msonormal0">
    <w:name w:val="msonormal"/>
    <w:basedOn w:val="Normalny"/>
    <w:rsid w:val="00E32967"/>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7">
    <w:name w:val="xl67"/>
    <w:basedOn w:val="Normalny"/>
    <w:rsid w:val="00E329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rsid w:val="00E329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802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70">
    <w:name w:val="xl70"/>
    <w:basedOn w:val="Normalny"/>
    <w:rsid w:val="00802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311">
      <w:bodyDiv w:val="1"/>
      <w:marLeft w:val="0"/>
      <w:marRight w:val="0"/>
      <w:marTop w:val="0"/>
      <w:marBottom w:val="0"/>
      <w:divBdr>
        <w:top w:val="none" w:sz="0" w:space="0" w:color="auto"/>
        <w:left w:val="none" w:sz="0" w:space="0" w:color="auto"/>
        <w:bottom w:val="none" w:sz="0" w:space="0" w:color="auto"/>
        <w:right w:val="none" w:sz="0" w:space="0" w:color="auto"/>
      </w:divBdr>
    </w:div>
    <w:div w:id="26104155">
      <w:bodyDiv w:val="1"/>
      <w:marLeft w:val="0"/>
      <w:marRight w:val="0"/>
      <w:marTop w:val="0"/>
      <w:marBottom w:val="0"/>
      <w:divBdr>
        <w:top w:val="none" w:sz="0" w:space="0" w:color="auto"/>
        <w:left w:val="none" w:sz="0" w:space="0" w:color="auto"/>
        <w:bottom w:val="none" w:sz="0" w:space="0" w:color="auto"/>
        <w:right w:val="none" w:sz="0" w:space="0" w:color="auto"/>
      </w:divBdr>
    </w:div>
    <w:div w:id="59987925">
      <w:bodyDiv w:val="1"/>
      <w:marLeft w:val="0"/>
      <w:marRight w:val="0"/>
      <w:marTop w:val="0"/>
      <w:marBottom w:val="0"/>
      <w:divBdr>
        <w:top w:val="none" w:sz="0" w:space="0" w:color="auto"/>
        <w:left w:val="none" w:sz="0" w:space="0" w:color="auto"/>
        <w:bottom w:val="none" w:sz="0" w:space="0" w:color="auto"/>
        <w:right w:val="none" w:sz="0" w:space="0" w:color="auto"/>
      </w:divBdr>
    </w:div>
    <w:div w:id="107161430">
      <w:bodyDiv w:val="1"/>
      <w:marLeft w:val="0"/>
      <w:marRight w:val="0"/>
      <w:marTop w:val="0"/>
      <w:marBottom w:val="0"/>
      <w:divBdr>
        <w:top w:val="none" w:sz="0" w:space="0" w:color="auto"/>
        <w:left w:val="none" w:sz="0" w:space="0" w:color="auto"/>
        <w:bottom w:val="none" w:sz="0" w:space="0" w:color="auto"/>
        <w:right w:val="none" w:sz="0" w:space="0" w:color="auto"/>
      </w:divBdr>
    </w:div>
    <w:div w:id="238561854">
      <w:bodyDiv w:val="1"/>
      <w:marLeft w:val="0"/>
      <w:marRight w:val="0"/>
      <w:marTop w:val="0"/>
      <w:marBottom w:val="0"/>
      <w:divBdr>
        <w:top w:val="none" w:sz="0" w:space="0" w:color="auto"/>
        <w:left w:val="none" w:sz="0" w:space="0" w:color="auto"/>
        <w:bottom w:val="none" w:sz="0" w:space="0" w:color="auto"/>
        <w:right w:val="none" w:sz="0" w:space="0" w:color="auto"/>
      </w:divBdr>
    </w:div>
    <w:div w:id="250705918">
      <w:bodyDiv w:val="1"/>
      <w:marLeft w:val="0"/>
      <w:marRight w:val="0"/>
      <w:marTop w:val="0"/>
      <w:marBottom w:val="0"/>
      <w:divBdr>
        <w:top w:val="none" w:sz="0" w:space="0" w:color="auto"/>
        <w:left w:val="none" w:sz="0" w:space="0" w:color="auto"/>
        <w:bottom w:val="none" w:sz="0" w:space="0" w:color="auto"/>
        <w:right w:val="none" w:sz="0" w:space="0" w:color="auto"/>
      </w:divBdr>
    </w:div>
    <w:div w:id="265238587">
      <w:bodyDiv w:val="1"/>
      <w:marLeft w:val="0"/>
      <w:marRight w:val="0"/>
      <w:marTop w:val="0"/>
      <w:marBottom w:val="0"/>
      <w:divBdr>
        <w:top w:val="none" w:sz="0" w:space="0" w:color="auto"/>
        <w:left w:val="none" w:sz="0" w:space="0" w:color="auto"/>
        <w:bottom w:val="none" w:sz="0" w:space="0" w:color="auto"/>
        <w:right w:val="none" w:sz="0" w:space="0" w:color="auto"/>
      </w:divBdr>
    </w:div>
    <w:div w:id="295572361">
      <w:bodyDiv w:val="1"/>
      <w:marLeft w:val="0"/>
      <w:marRight w:val="0"/>
      <w:marTop w:val="0"/>
      <w:marBottom w:val="0"/>
      <w:divBdr>
        <w:top w:val="none" w:sz="0" w:space="0" w:color="auto"/>
        <w:left w:val="none" w:sz="0" w:space="0" w:color="auto"/>
        <w:bottom w:val="none" w:sz="0" w:space="0" w:color="auto"/>
        <w:right w:val="none" w:sz="0" w:space="0" w:color="auto"/>
      </w:divBdr>
    </w:div>
    <w:div w:id="340353932">
      <w:bodyDiv w:val="1"/>
      <w:marLeft w:val="0"/>
      <w:marRight w:val="0"/>
      <w:marTop w:val="0"/>
      <w:marBottom w:val="0"/>
      <w:divBdr>
        <w:top w:val="none" w:sz="0" w:space="0" w:color="auto"/>
        <w:left w:val="none" w:sz="0" w:space="0" w:color="auto"/>
        <w:bottom w:val="none" w:sz="0" w:space="0" w:color="auto"/>
        <w:right w:val="none" w:sz="0" w:space="0" w:color="auto"/>
      </w:divBdr>
    </w:div>
    <w:div w:id="352998874">
      <w:bodyDiv w:val="1"/>
      <w:marLeft w:val="0"/>
      <w:marRight w:val="0"/>
      <w:marTop w:val="0"/>
      <w:marBottom w:val="0"/>
      <w:divBdr>
        <w:top w:val="none" w:sz="0" w:space="0" w:color="auto"/>
        <w:left w:val="none" w:sz="0" w:space="0" w:color="auto"/>
        <w:bottom w:val="none" w:sz="0" w:space="0" w:color="auto"/>
        <w:right w:val="none" w:sz="0" w:space="0" w:color="auto"/>
      </w:divBdr>
    </w:div>
    <w:div w:id="414674119">
      <w:bodyDiv w:val="1"/>
      <w:marLeft w:val="0"/>
      <w:marRight w:val="0"/>
      <w:marTop w:val="0"/>
      <w:marBottom w:val="0"/>
      <w:divBdr>
        <w:top w:val="none" w:sz="0" w:space="0" w:color="auto"/>
        <w:left w:val="none" w:sz="0" w:space="0" w:color="auto"/>
        <w:bottom w:val="none" w:sz="0" w:space="0" w:color="auto"/>
        <w:right w:val="none" w:sz="0" w:space="0" w:color="auto"/>
      </w:divBdr>
    </w:div>
    <w:div w:id="510023694">
      <w:bodyDiv w:val="1"/>
      <w:marLeft w:val="0"/>
      <w:marRight w:val="0"/>
      <w:marTop w:val="0"/>
      <w:marBottom w:val="0"/>
      <w:divBdr>
        <w:top w:val="none" w:sz="0" w:space="0" w:color="auto"/>
        <w:left w:val="none" w:sz="0" w:space="0" w:color="auto"/>
        <w:bottom w:val="none" w:sz="0" w:space="0" w:color="auto"/>
        <w:right w:val="none" w:sz="0" w:space="0" w:color="auto"/>
      </w:divBdr>
    </w:div>
    <w:div w:id="573470152">
      <w:bodyDiv w:val="1"/>
      <w:marLeft w:val="0"/>
      <w:marRight w:val="0"/>
      <w:marTop w:val="0"/>
      <w:marBottom w:val="0"/>
      <w:divBdr>
        <w:top w:val="none" w:sz="0" w:space="0" w:color="auto"/>
        <w:left w:val="none" w:sz="0" w:space="0" w:color="auto"/>
        <w:bottom w:val="none" w:sz="0" w:space="0" w:color="auto"/>
        <w:right w:val="none" w:sz="0" w:space="0" w:color="auto"/>
      </w:divBdr>
    </w:div>
    <w:div w:id="591939811">
      <w:bodyDiv w:val="1"/>
      <w:marLeft w:val="0"/>
      <w:marRight w:val="0"/>
      <w:marTop w:val="0"/>
      <w:marBottom w:val="0"/>
      <w:divBdr>
        <w:top w:val="none" w:sz="0" w:space="0" w:color="auto"/>
        <w:left w:val="none" w:sz="0" w:space="0" w:color="auto"/>
        <w:bottom w:val="none" w:sz="0" w:space="0" w:color="auto"/>
        <w:right w:val="none" w:sz="0" w:space="0" w:color="auto"/>
      </w:divBdr>
    </w:div>
    <w:div w:id="669992875">
      <w:bodyDiv w:val="1"/>
      <w:marLeft w:val="0"/>
      <w:marRight w:val="0"/>
      <w:marTop w:val="0"/>
      <w:marBottom w:val="0"/>
      <w:divBdr>
        <w:top w:val="none" w:sz="0" w:space="0" w:color="auto"/>
        <w:left w:val="none" w:sz="0" w:space="0" w:color="auto"/>
        <w:bottom w:val="none" w:sz="0" w:space="0" w:color="auto"/>
        <w:right w:val="none" w:sz="0" w:space="0" w:color="auto"/>
      </w:divBdr>
    </w:div>
    <w:div w:id="711853762">
      <w:bodyDiv w:val="1"/>
      <w:marLeft w:val="0"/>
      <w:marRight w:val="0"/>
      <w:marTop w:val="0"/>
      <w:marBottom w:val="0"/>
      <w:divBdr>
        <w:top w:val="none" w:sz="0" w:space="0" w:color="auto"/>
        <w:left w:val="none" w:sz="0" w:space="0" w:color="auto"/>
        <w:bottom w:val="none" w:sz="0" w:space="0" w:color="auto"/>
        <w:right w:val="none" w:sz="0" w:space="0" w:color="auto"/>
      </w:divBdr>
    </w:div>
    <w:div w:id="728236274">
      <w:bodyDiv w:val="1"/>
      <w:marLeft w:val="0"/>
      <w:marRight w:val="0"/>
      <w:marTop w:val="0"/>
      <w:marBottom w:val="0"/>
      <w:divBdr>
        <w:top w:val="none" w:sz="0" w:space="0" w:color="auto"/>
        <w:left w:val="none" w:sz="0" w:space="0" w:color="auto"/>
        <w:bottom w:val="none" w:sz="0" w:space="0" w:color="auto"/>
        <w:right w:val="none" w:sz="0" w:space="0" w:color="auto"/>
      </w:divBdr>
    </w:div>
    <w:div w:id="737870358">
      <w:bodyDiv w:val="1"/>
      <w:marLeft w:val="0"/>
      <w:marRight w:val="0"/>
      <w:marTop w:val="0"/>
      <w:marBottom w:val="0"/>
      <w:divBdr>
        <w:top w:val="none" w:sz="0" w:space="0" w:color="auto"/>
        <w:left w:val="none" w:sz="0" w:space="0" w:color="auto"/>
        <w:bottom w:val="none" w:sz="0" w:space="0" w:color="auto"/>
        <w:right w:val="none" w:sz="0" w:space="0" w:color="auto"/>
      </w:divBdr>
    </w:div>
    <w:div w:id="791364166">
      <w:bodyDiv w:val="1"/>
      <w:marLeft w:val="0"/>
      <w:marRight w:val="0"/>
      <w:marTop w:val="0"/>
      <w:marBottom w:val="0"/>
      <w:divBdr>
        <w:top w:val="none" w:sz="0" w:space="0" w:color="auto"/>
        <w:left w:val="none" w:sz="0" w:space="0" w:color="auto"/>
        <w:bottom w:val="none" w:sz="0" w:space="0" w:color="auto"/>
        <w:right w:val="none" w:sz="0" w:space="0" w:color="auto"/>
      </w:divBdr>
    </w:div>
    <w:div w:id="791943361">
      <w:bodyDiv w:val="1"/>
      <w:marLeft w:val="0"/>
      <w:marRight w:val="0"/>
      <w:marTop w:val="0"/>
      <w:marBottom w:val="0"/>
      <w:divBdr>
        <w:top w:val="none" w:sz="0" w:space="0" w:color="auto"/>
        <w:left w:val="none" w:sz="0" w:space="0" w:color="auto"/>
        <w:bottom w:val="none" w:sz="0" w:space="0" w:color="auto"/>
        <w:right w:val="none" w:sz="0" w:space="0" w:color="auto"/>
      </w:divBdr>
    </w:div>
    <w:div w:id="871840064">
      <w:bodyDiv w:val="1"/>
      <w:marLeft w:val="0"/>
      <w:marRight w:val="0"/>
      <w:marTop w:val="0"/>
      <w:marBottom w:val="0"/>
      <w:divBdr>
        <w:top w:val="none" w:sz="0" w:space="0" w:color="auto"/>
        <w:left w:val="none" w:sz="0" w:space="0" w:color="auto"/>
        <w:bottom w:val="none" w:sz="0" w:space="0" w:color="auto"/>
        <w:right w:val="none" w:sz="0" w:space="0" w:color="auto"/>
      </w:divBdr>
    </w:div>
    <w:div w:id="889263864">
      <w:bodyDiv w:val="1"/>
      <w:marLeft w:val="0"/>
      <w:marRight w:val="0"/>
      <w:marTop w:val="0"/>
      <w:marBottom w:val="0"/>
      <w:divBdr>
        <w:top w:val="none" w:sz="0" w:space="0" w:color="auto"/>
        <w:left w:val="none" w:sz="0" w:space="0" w:color="auto"/>
        <w:bottom w:val="none" w:sz="0" w:space="0" w:color="auto"/>
        <w:right w:val="none" w:sz="0" w:space="0" w:color="auto"/>
      </w:divBdr>
    </w:div>
    <w:div w:id="928083112">
      <w:bodyDiv w:val="1"/>
      <w:marLeft w:val="0"/>
      <w:marRight w:val="0"/>
      <w:marTop w:val="0"/>
      <w:marBottom w:val="0"/>
      <w:divBdr>
        <w:top w:val="none" w:sz="0" w:space="0" w:color="auto"/>
        <w:left w:val="none" w:sz="0" w:space="0" w:color="auto"/>
        <w:bottom w:val="none" w:sz="0" w:space="0" w:color="auto"/>
        <w:right w:val="none" w:sz="0" w:space="0" w:color="auto"/>
      </w:divBdr>
    </w:div>
    <w:div w:id="944771848">
      <w:bodyDiv w:val="1"/>
      <w:marLeft w:val="0"/>
      <w:marRight w:val="0"/>
      <w:marTop w:val="0"/>
      <w:marBottom w:val="0"/>
      <w:divBdr>
        <w:top w:val="none" w:sz="0" w:space="0" w:color="auto"/>
        <w:left w:val="none" w:sz="0" w:space="0" w:color="auto"/>
        <w:bottom w:val="none" w:sz="0" w:space="0" w:color="auto"/>
        <w:right w:val="none" w:sz="0" w:space="0" w:color="auto"/>
      </w:divBdr>
    </w:div>
    <w:div w:id="1050180782">
      <w:bodyDiv w:val="1"/>
      <w:marLeft w:val="0"/>
      <w:marRight w:val="0"/>
      <w:marTop w:val="0"/>
      <w:marBottom w:val="0"/>
      <w:divBdr>
        <w:top w:val="none" w:sz="0" w:space="0" w:color="auto"/>
        <w:left w:val="none" w:sz="0" w:space="0" w:color="auto"/>
        <w:bottom w:val="none" w:sz="0" w:space="0" w:color="auto"/>
        <w:right w:val="none" w:sz="0" w:space="0" w:color="auto"/>
      </w:divBdr>
    </w:div>
    <w:div w:id="1133324300">
      <w:bodyDiv w:val="1"/>
      <w:marLeft w:val="0"/>
      <w:marRight w:val="0"/>
      <w:marTop w:val="0"/>
      <w:marBottom w:val="0"/>
      <w:divBdr>
        <w:top w:val="none" w:sz="0" w:space="0" w:color="auto"/>
        <w:left w:val="none" w:sz="0" w:space="0" w:color="auto"/>
        <w:bottom w:val="none" w:sz="0" w:space="0" w:color="auto"/>
        <w:right w:val="none" w:sz="0" w:space="0" w:color="auto"/>
      </w:divBdr>
    </w:div>
    <w:div w:id="1136727360">
      <w:bodyDiv w:val="1"/>
      <w:marLeft w:val="0"/>
      <w:marRight w:val="0"/>
      <w:marTop w:val="0"/>
      <w:marBottom w:val="0"/>
      <w:divBdr>
        <w:top w:val="none" w:sz="0" w:space="0" w:color="auto"/>
        <w:left w:val="none" w:sz="0" w:space="0" w:color="auto"/>
        <w:bottom w:val="none" w:sz="0" w:space="0" w:color="auto"/>
        <w:right w:val="none" w:sz="0" w:space="0" w:color="auto"/>
      </w:divBdr>
    </w:div>
    <w:div w:id="1149249443">
      <w:bodyDiv w:val="1"/>
      <w:marLeft w:val="0"/>
      <w:marRight w:val="0"/>
      <w:marTop w:val="0"/>
      <w:marBottom w:val="0"/>
      <w:divBdr>
        <w:top w:val="none" w:sz="0" w:space="0" w:color="auto"/>
        <w:left w:val="none" w:sz="0" w:space="0" w:color="auto"/>
        <w:bottom w:val="none" w:sz="0" w:space="0" w:color="auto"/>
        <w:right w:val="none" w:sz="0" w:space="0" w:color="auto"/>
      </w:divBdr>
    </w:div>
    <w:div w:id="1154686898">
      <w:bodyDiv w:val="1"/>
      <w:marLeft w:val="0"/>
      <w:marRight w:val="0"/>
      <w:marTop w:val="0"/>
      <w:marBottom w:val="0"/>
      <w:divBdr>
        <w:top w:val="none" w:sz="0" w:space="0" w:color="auto"/>
        <w:left w:val="none" w:sz="0" w:space="0" w:color="auto"/>
        <w:bottom w:val="none" w:sz="0" w:space="0" w:color="auto"/>
        <w:right w:val="none" w:sz="0" w:space="0" w:color="auto"/>
      </w:divBdr>
    </w:div>
    <w:div w:id="1171874948">
      <w:bodyDiv w:val="1"/>
      <w:marLeft w:val="0"/>
      <w:marRight w:val="0"/>
      <w:marTop w:val="0"/>
      <w:marBottom w:val="0"/>
      <w:divBdr>
        <w:top w:val="none" w:sz="0" w:space="0" w:color="auto"/>
        <w:left w:val="none" w:sz="0" w:space="0" w:color="auto"/>
        <w:bottom w:val="none" w:sz="0" w:space="0" w:color="auto"/>
        <w:right w:val="none" w:sz="0" w:space="0" w:color="auto"/>
      </w:divBdr>
    </w:div>
    <w:div w:id="1178035946">
      <w:bodyDiv w:val="1"/>
      <w:marLeft w:val="0"/>
      <w:marRight w:val="0"/>
      <w:marTop w:val="0"/>
      <w:marBottom w:val="0"/>
      <w:divBdr>
        <w:top w:val="none" w:sz="0" w:space="0" w:color="auto"/>
        <w:left w:val="none" w:sz="0" w:space="0" w:color="auto"/>
        <w:bottom w:val="none" w:sz="0" w:space="0" w:color="auto"/>
        <w:right w:val="none" w:sz="0" w:space="0" w:color="auto"/>
      </w:divBdr>
    </w:div>
    <w:div w:id="1201820011">
      <w:bodyDiv w:val="1"/>
      <w:marLeft w:val="0"/>
      <w:marRight w:val="0"/>
      <w:marTop w:val="0"/>
      <w:marBottom w:val="0"/>
      <w:divBdr>
        <w:top w:val="none" w:sz="0" w:space="0" w:color="auto"/>
        <w:left w:val="none" w:sz="0" w:space="0" w:color="auto"/>
        <w:bottom w:val="none" w:sz="0" w:space="0" w:color="auto"/>
        <w:right w:val="none" w:sz="0" w:space="0" w:color="auto"/>
      </w:divBdr>
    </w:div>
    <w:div w:id="1206138142">
      <w:bodyDiv w:val="1"/>
      <w:marLeft w:val="0"/>
      <w:marRight w:val="0"/>
      <w:marTop w:val="0"/>
      <w:marBottom w:val="0"/>
      <w:divBdr>
        <w:top w:val="none" w:sz="0" w:space="0" w:color="auto"/>
        <w:left w:val="none" w:sz="0" w:space="0" w:color="auto"/>
        <w:bottom w:val="none" w:sz="0" w:space="0" w:color="auto"/>
        <w:right w:val="none" w:sz="0" w:space="0" w:color="auto"/>
      </w:divBdr>
    </w:div>
    <w:div w:id="1212226230">
      <w:bodyDiv w:val="1"/>
      <w:marLeft w:val="0"/>
      <w:marRight w:val="0"/>
      <w:marTop w:val="0"/>
      <w:marBottom w:val="0"/>
      <w:divBdr>
        <w:top w:val="none" w:sz="0" w:space="0" w:color="auto"/>
        <w:left w:val="none" w:sz="0" w:space="0" w:color="auto"/>
        <w:bottom w:val="none" w:sz="0" w:space="0" w:color="auto"/>
        <w:right w:val="none" w:sz="0" w:space="0" w:color="auto"/>
      </w:divBdr>
    </w:div>
    <w:div w:id="1268585303">
      <w:bodyDiv w:val="1"/>
      <w:marLeft w:val="0"/>
      <w:marRight w:val="0"/>
      <w:marTop w:val="0"/>
      <w:marBottom w:val="0"/>
      <w:divBdr>
        <w:top w:val="none" w:sz="0" w:space="0" w:color="auto"/>
        <w:left w:val="none" w:sz="0" w:space="0" w:color="auto"/>
        <w:bottom w:val="none" w:sz="0" w:space="0" w:color="auto"/>
        <w:right w:val="none" w:sz="0" w:space="0" w:color="auto"/>
      </w:divBdr>
    </w:div>
    <w:div w:id="1268928334">
      <w:bodyDiv w:val="1"/>
      <w:marLeft w:val="0"/>
      <w:marRight w:val="0"/>
      <w:marTop w:val="0"/>
      <w:marBottom w:val="0"/>
      <w:divBdr>
        <w:top w:val="none" w:sz="0" w:space="0" w:color="auto"/>
        <w:left w:val="none" w:sz="0" w:space="0" w:color="auto"/>
        <w:bottom w:val="none" w:sz="0" w:space="0" w:color="auto"/>
        <w:right w:val="none" w:sz="0" w:space="0" w:color="auto"/>
      </w:divBdr>
    </w:div>
    <w:div w:id="1282221462">
      <w:bodyDiv w:val="1"/>
      <w:marLeft w:val="0"/>
      <w:marRight w:val="0"/>
      <w:marTop w:val="0"/>
      <w:marBottom w:val="0"/>
      <w:divBdr>
        <w:top w:val="none" w:sz="0" w:space="0" w:color="auto"/>
        <w:left w:val="none" w:sz="0" w:space="0" w:color="auto"/>
        <w:bottom w:val="none" w:sz="0" w:space="0" w:color="auto"/>
        <w:right w:val="none" w:sz="0" w:space="0" w:color="auto"/>
      </w:divBdr>
    </w:div>
    <w:div w:id="1299342957">
      <w:bodyDiv w:val="1"/>
      <w:marLeft w:val="0"/>
      <w:marRight w:val="0"/>
      <w:marTop w:val="0"/>
      <w:marBottom w:val="0"/>
      <w:divBdr>
        <w:top w:val="none" w:sz="0" w:space="0" w:color="auto"/>
        <w:left w:val="none" w:sz="0" w:space="0" w:color="auto"/>
        <w:bottom w:val="none" w:sz="0" w:space="0" w:color="auto"/>
        <w:right w:val="none" w:sz="0" w:space="0" w:color="auto"/>
      </w:divBdr>
    </w:div>
    <w:div w:id="1317684305">
      <w:bodyDiv w:val="1"/>
      <w:marLeft w:val="0"/>
      <w:marRight w:val="0"/>
      <w:marTop w:val="0"/>
      <w:marBottom w:val="0"/>
      <w:divBdr>
        <w:top w:val="none" w:sz="0" w:space="0" w:color="auto"/>
        <w:left w:val="none" w:sz="0" w:space="0" w:color="auto"/>
        <w:bottom w:val="none" w:sz="0" w:space="0" w:color="auto"/>
        <w:right w:val="none" w:sz="0" w:space="0" w:color="auto"/>
      </w:divBdr>
    </w:div>
    <w:div w:id="1377437403">
      <w:bodyDiv w:val="1"/>
      <w:marLeft w:val="0"/>
      <w:marRight w:val="0"/>
      <w:marTop w:val="0"/>
      <w:marBottom w:val="0"/>
      <w:divBdr>
        <w:top w:val="none" w:sz="0" w:space="0" w:color="auto"/>
        <w:left w:val="none" w:sz="0" w:space="0" w:color="auto"/>
        <w:bottom w:val="none" w:sz="0" w:space="0" w:color="auto"/>
        <w:right w:val="none" w:sz="0" w:space="0" w:color="auto"/>
      </w:divBdr>
    </w:div>
    <w:div w:id="1390498122">
      <w:bodyDiv w:val="1"/>
      <w:marLeft w:val="0"/>
      <w:marRight w:val="0"/>
      <w:marTop w:val="0"/>
      <w:marBottom w:val="0"/>
      <w:divBdr>
        <w:top w:val="none" w:sz="0" w:space="0" w:color="auto"/>
        <w:left w:val="none" w:sz="0" w:space="0" w:color="auto"/>
        <w:bottom w:val="none" w:sz="0" w:space="0" w:color="auto"/>
        <w:right w:val="none" w:sz="0" w:space="0" w:color="auto"/>
      </w:divBdr>
    </w:div>
    <w:div w:id="1397975161">
      <w:bodyDiv w:val="1"/>
      <w:marLeft w:val="0"/>
      <w:marRight w:val="0"/>
      <w:marTop w:val="0"/>
      <w:marBottom w:val="0"/>
      <w:divBdr>
        <w:top w:val="none" w:sz="0" w:space="0" w:color="auto"/>
        <w:left w:val="none" w:sz="0" w:space="0" w:color="auto"/>
        <w:bottom w:val="none" w:sz="0" w:space="0" w:color="auto"/>
        <w:right w:val="none" w:sz="0" w:space="0" w:color="auto"/>
      </w:divBdr>
    </w:div>
    <w:div w:id="1420784188">
      <w:bodyDiv w:val="1"/>
      <w:marLeft w:val="0"/>
      <w:marRight w:val="0"/>
      <w:marTop w:val="0"/>
      <w:marBottom w:val="0"/>
      <w:divBdr>
        <w:top w:val="none" w:sz="0" w:space="0" w:color="auto"/>
        <w:left w:val="none" w:sz="0" w:space="0" w:color="auto"/>
        <w:bottom w:val="none" w:sz="0" w:space="0" w:color="auto"/>
        <w:right w:val="none" w:sz="0" w:space="0" w:color="auto"/>
      </w:divBdr>
    </w:div>
    <w:div w:id="1462764463">
      <w:bodyDiv w:val="1"/>
      <w:marLeft w:val="0"/>
      <w:marRight w:val="0"/>
      <w:marTop w:val="0"/>
      <w:marBottom w:val="0"/>
      <w:divBdr>
        <w:top w:val="none" w:sz="0" w:space="0" w:color="auto"/>
        <w:left w:val="none" w:sz="0" w:space="0" w:color="auto"/>
        <w:bottom w:val="none" w:sz="0" w:space="0" w:color="auto"/>
        <w:right w:val="none" w:sz="0" w:space="0" w:color="auto"/>
      </w:divBdr>
    </w:div>
    <w:div w:id="1467628843">
      <w:bodyDiv w:val="1"/>
      <w:marLeft w:val="0"/>
      <w:marRight w:val="0"/>
      <w:marTop w:val="0"/>
      <w:marBottom w:val="0"/>
      <w:divBdr>
        <w:top w:val="none" w:sz="0" w:space="0" w:color="auto"/>
        <w:left w:val="none" w:sz="0" w:space="0" w:color="auto"/>
        <w:bottom w:val="none" w:sz="0" w:space="0" w:color="auto"/>
        <w:right w:val="none" w:sz="0" w:space="0" w:color="auto"/>
      </w:divBdr>
    </w:div>
    <w:div w:id="1498881124">
      <w:bodyDiv w:val="1"/>
      <w:marLeft w:val="0"/>
      <w:marRight w:val="0"/>
      <w:marTop w:val="0"/>
      <w:marBottom w:val="0"/>
      <w:divBdr>
        <w:top w:val="none" w:sz="0" w:space="0" w:color="auto"/>
        <w:left w:val="none" w:sz="0" w:space="0" w:color="auto"/>
        <w:bottom w:val="none" w:sz="0" w:space="0" w:color="auto"/>
        <w:right w:val="none" w:sz="0" w:space="0" w:color="auto"/>
      </w:divBdr>
    </w:div>
    <w:div w:id="1515269339">
      <w:bodyDiv w:val="1"/>
      <w:marLeft w:val="0"/>
      <w:marRight w:val="0"/>
      <w:marTop w:val="0"/>
      <w:marBottom w:val="0"/>
      <w:divBdr>
        <w:top w:val="none" w:sz="0" w:space="0" w:color="auto"/>
        <w:left w:val="none" w:sz="0" w:space="0" w:color="auto"/>
        <w:bottom w:val="none" w:sz="0" w:space="0" w:color="auto"/>
        <w:right w:val="none" w:sz="0" w:space="0" w:color="auto"/>
      </w:divBdr>
    </w:div>
    <w:div w:id="1536236570">
      <w:bodyDiv w:val="1"/>
      <w:marLeft w:val="0"/>
      <w:marRight w:val="0"/>
      <w:marTop w:val="0"/>
      <w:marBottom w:val="0"/>
      <w:divBdr>
        <w:top w:val="none" w:sz="0" w:space="0" w:color="auto"/>
        <w:left w:val="none" w:sz="0" w:space="0" w:color="auto"/>
        <w:bottom w:val="none" w:sz="0" w:space="0" w:color="auto"/>
        <w:right w:val="none" w:sz="0" w:space="0" w:color="auto"/>
      </w:divBdr>
    </w:div>
    <w:div w:id="1542670925">
      <w:bodyDiv w:val="1"/>
      <w:marLeft w:val="0"/>
      <w:marRight w:val="0"/>
      <w:marTop w:val="0"/>
      <w:marBottom w:val="0"/>
      <w:divBdr>
        <w:top w:val="none" w:sz="0" w:space="0" w:color="auto"/>
        <w:left w:val="none" w:sz="0" w:space="0" w:color="auto"/>
        <w:bottom w:val="none" w:sz="0" w:space="0" w:color="auto"/>
        <w:right w:val="none" w:sz="0" w:space="0" w:color="auto"/>
      </w:divBdr>
    </w:div>
    <w:div w:id="1585917390">
      <w:bodyDiv w:val="1"/>
      <w:marLeft w:val="0"/>
      <w:marRight w:val="0"/>
      <w:marTop w:val="0"/>
      <w:marBottom w:val="0"/>
      <w:divBdr>
        <w:top w:val="none" w:sz="0" w:space="0" w:color="auto"/>
        <w:left w:val="none" w:sz="0" w:space="0" w:color="auto"/>
        <w:bottom w:val="none" w:sz="0" w:space="0" w:color="auto"/>
        <w:right w:val="none" w:sz="0" w:space="0" w:color="auto"/>
      </w:divBdr>
    </w:div>
    <w:div w:id="1610552765">
      <w:bodyDiv w:val="1"/>
      <w:marLeft w:val="0"/>
      <w:marRight w:val="0"/>
      <w:marTop w:val="0"/>
      <w:marBottom w:val="0"/>
      <w:divBdr>
        <w:top w:val="none" w:sz="0" w:space="0" w:color="auto"/>
        <w:left w:val="none" w:sz="0" w:space="0" w:color="auto"/>
        <w:bottom w:val="none" w:sz="0" w:space="0" w:color="auto"/>
        <w:right w:val="none" w:sz="0" w:space="0" w:color="auto"/>
      </w:divBdr>
    </w:div>
    <w:div w:id="1621649387">
      <w:bodyDiv w:val="1"/>
      <w:marLeft w:val="0"/>
      <w:marRight w:val="0"/>
      <w:marTop w:val="0"/>
      <w:marBottom w:val="0"/>
      <w:divBdr>
        <w:top w:val="none" w:sz="0" w:space="0" w:color="auto"/>
        <w:left w:val="none" w:sz="0" w:space="0" w:color="auto"/>
        <w:bottom w:val="none" w:sz="0" w:space="0" w:color="auto"/>
        <w:right w:val="none" w:sz="0" w:space="0" w:color="auto"/>
      </w:divBdr>
    </w:div>
    <w:div w:id="1724329179">
      <w:bodyDiv w:val="1"/>
      <w:marLeft w:val="0"/>
      <w:marRight w:val="0"/>
      <w:marTop w:val="0"/>
      <w:marBottom w:val="0"/>
      <w:divBdr>
        <w:top w:val="none" w:sz="0" w:space="0" w:color="auto"/>
        <w:left w:val="none" w:sz="0" w:space="0" w:color="auto"/>
        <w:bottom w:val="none" w:sz="0" w:space="0" w:color="auto"/>
        <w:right w:val="none" w:sz="0" w:space="0" w:color="auto"/>
      </w:divBdr>
    </w:div>
    <w:div w:id="1778913379">
      <w:bodyDiv w:val="1"/>
      <w:marLeft w:val="0"/>
      <w:marRight w:val="0"/>
      <w:marTop w:val="0"/>
      <w:marBottom w:val="0"/>
      <w:divBdr>
        <w:top w:val="none" w:sz="0" w:space="0" w:color="auto"/>
        <w:left w:val="none" w:sz="0" w:space="0" w:color="auto"/>
        <w:bottom w:val="none" w:sz="0" w:space="0" w:color="auto"/>
        <w:right w:val="none" w:sz="0" w:space="0" w:color="auto"/>
      </w:divBdr>
    </w:div>
    <w:div w:id="1801221087">
      <w:bodyDiv w:val="1"/>
      <w:marLeft w:val="0"/>
      <w:marRight w:val="0"/>
      <w:marTop w:val="0"/>
      <w:marBottom w:val="0"/>
      <w:divBdr>
        <w:top w:val="none" w:sz="0" w:space="0" w:color="auto"/>
        <w:left w:val="none" w:sz="0" w:space="0" w:color="auto"/>
        <w:bottom w:val="none" w:sz="0" w:space="0" w:color="auto"/>
        <w:right w:val="none" w:sz="0" w:space="0" w:color="auto"/>
      </w:divBdr>
    </w:div>
    <w:div w:id="1808426291">
      <w:bodyDiv w:val="1"/>
      <w:marLeft w:val="0"/>
      <w:marRight w:val="0"/>
      <w:marTop w:val="0"/>
      <w:marBottom w:val="0"/>
      <w:divBdr>
        <w:top w:val="none" w:sz="0" w:space="0" w:color="auto"/>
        <w:left w:val="none" w:sz="0" w:space="0" w:color="auto"/>
        <w:bottom w:val="none" w:sz="0" w:space="0" w:color="auto"/>
        <w:right w:val="none" w:sz="0" w:space="0" w:color="auto"/>
      </w:divBdr>
    </w:div>
    <w:div w:id="1815491773">
      <w:bodyDiv w:val="1"/>
      <w:marLeft w:val="0"/>
      <w:marRight w:val="0"/>
      <w:marTop w:val="0"/>
      <w:marBottom w:val="0"/>
      <w:divBdr>
        <w:top w:val="none" w:sz="0" w:space="0" w:color="auto"/>
        <w:left w:val="none" w:sz="0" w:space="0" w:color="auto"/>
        <w:bottom w:val="none" w:sz="0" w:space="0" w:color="auto"/>
        <w:right w:val="none" w:sz="0" w:space="0" w:color="auto"/>
      </w:divBdr>
    </w:div>
    <w:div w:id="1818183629">
      <w:bodyDiv w:val="1"/>
      <w:marLeft w:val="0"/>
      <w:marRight w:val="0"/>
      <w:marTop w:val="0"/>
      <w:marBottom w:val="0"/>
      <w:divBdr>
        <w:top w:val="none" w:sz="0" w:space="0" w:color="auto"/>
        <w:left w:val="none" w:sz="0" w:space="0" w:color="auto"/>
        <w:bottom w:val="none" w:sz="0" w:space="0" w:color="auto"/>
        <w:right w:val="none" w:sz="0" w:space="0" w:color="auto"/>
      </w:divBdr>
    </w:div>
    <w:div w:id="1871413147">
      <w:bodyDiv w:val="1"/>
      <w:marLeft w:val="0"/>
      <w:marRight w:val="0"/>
      <w:marTop w:val="0"/>
      <w:marBottom w:val="0"/>
      <w:divBdr>
        <w:top w:val="none" w:sz="0" w:space="0" w:color="auto"/>
        <w:left w:val="none" w:sz="0" w:space="0" w:color="auto"/>
        <w:bottom w:val="none" w:sz="0" w:space="0" w:color="auto"/>
        <w:right w:val="none" w:sz="0" w:space="0" w:color="auto"/>
      </w:divBdr>
    </w:div>
    <w:div w:id="1939950417">
      <w:bodyDiv w:val="1"/>
      <w:marLeft w:val="0"/>
      <w:marRight w:val="0"/>
      <w:marTop w:val="0"/>
      <w:marBottom w:val="0"/>
      <w:divBdr>
        <w:top w:val="none" w:sz="0" w:space="0" w:color="auto"/>
        <w:left w:val="none" w:sz="0" w:space="0" w:color="auto"/>
        <w:bottom w:val="none" w:sz="0" w:space="0" w:color="auto"/>
        <w:right w:val="none" w:sz="0" w:space="0" w:color="auto"/>
      </w:divBdr>
    </w:div>
    <w:div w:id="1970738523">
      <w:bodyDiv w:val="1"/>
      <w:marLeft w:val="0"/>
      <w:marRight w:val="0"/>
      <w:marTop w:val="0"/>
      <w:marBottom w:val="0"/>
      <w:divBdr>
        <w:top w:val="none" w:sz="0" w:space="0" w:color="auto"/>
        <w:left w:val="none" w:sz="0" w:space="0" w:color="auto"/>
        <w:bottom w:val="none" w:sz="0" w:space="0" w:color="auto"/>
        <w:right w:val="none" w:sz="0" w:space="0" w:color="auto"/>
      </w:divBdr>
    </w:div>
    <w:div w:id="2047412365">
      <w:bodyDiv w:val="1"/>
      <w:marLeft w:val="0"/>
      <w:marRight w:val="0"/>
      <w:marTop w:val="0"/>
      <w:marBottom w:val="0"/>
      <w:divBdr>
        <w:top w:val="none" w:sz="0" w:space="0" w:color="auto"/>
        <w:left w:val="none" w:sz="0" w:space="0" w:color="auto"/>
        <w:bottom w:val="none" w:sz="0" w:space="0" w:color="auto"/>
        <w:right w:val="none" w:sz="0" w:space="0" w:color="auto"/>
      </w:divBdr>
    </w:div>
    <w:div w:id="2047751575">
      <w:bodyDiv w:val="1"/>
      <w:marLeft w:val="0"/>
      <w:marRight w:val="0"/>
      <w:marTop w:val="0"/>
      <w:marBottom w:val="0"/>
      <w:divBdr>
        <w:top w:val="none" w:sz="0" w:space="0" w:color="auto"/>
        <w:left w:val="none" w:sz="0" w:space="0" w:color="auto"/>
        <w:bottom w:val="none" w:sz="0" w:space="0" w:color="auto"/>
        <w:right w:val="none" w:sz="0" w:space="0" w:color="auto"/>
      </w:divBdr>
    </w:div>
    <w:div w:id="2070759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9654E-58DE-42C2-96F3-8E54DE7A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20</Pages>
  <Words>8076</Words>
  <Characters>48462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15</cp:revision>
  <cp:lastPrinted>2024-08-02T07:56:00Z</cp:lastPrinted>
  <dcterms:created xsi:type="dcterms:W3CDTF">2021-09-13T18:21:00Z</dcterms:created>
  <dcterms:modified xsi:type="dcterms:W3CDTF">2024-08-02T07:58:00Z</dcterms:modified>
</cp:coreProperties>
</file>