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104" w:rsidRPr="00BB3104" w:rsidRDefault="00BB3104" w:rsidP="00BB3104">
      <w:pPr>
        <w:suppressAutoHyphens/>
        <w:spacing w:after="0" w:line="360" w:lineRule="auto"/>
        <w:jc w:val="center"/>
        <w:rPr>
          <w:rFonts w:ascii="Times New Roman" w:eastAsia="Calibri" w:hAnsi="Times New Roman" w:cs="Times New Roman"/>
          <w:bCs/>
          <w:sz w:val="24"/>
          <w:szCs w:val="24"/>
        </w:rPr>
      </w:pPr>
    </w:p>
    <w:p w:rsidR="00BB3104" w:rsidRPr="00BB3104" w:rsidRDefault="00BB3104" w:rsidP="00BB3104">
      <w:pPr>
        <w:suppressAutoHyphens/>
        <w:spacing w:after="0" w:line="360" w:lineRule="auto"/>
        <w:jc w:val="center"/>
        <w:rPr>
          <w:rFonts w:ascii="Cambria" w:eastAsia="Calibri" w:hAnsi="Cambria" w:cs="Times New Roman"/>
          <w:bCs/>
          <w:sz w:val="24"/>
          <w:szCs w:val="24"/>
        </w:rPr>
      </w:pPr>
      <w:r w:rsidRPr="00BB3104">
        <w:rPr>
          <w:rFonts w:ascii="Cambria" w:eastAsia="Calibri" w:hAnsi="Cambria" w:cs="Times New Roman"/>
          <w:bCs/>
          <w:sz w:val="24"/>
          <w:szCs w:val="24"/>
        </w:rPr>
        <w:t>SPECYFIKACJA WARUNKÓW ZAMÓWIENIA</w:t>
      </w:r>
    </w:p>
    <w:p w:rsidR="00BB3104" w:rsidRPr="00BB3104" w:rsidRDefault="00BB3104" w:rsidP="00BB3104">
      <w:pPr>
        <w:suppressAutoHyphens/>
        <w:spacing w:after="0" w:line="360" w:lineRule="auto"/>
        <w:jc w:val="center"/>
        <w:rPr>
          <w:rFonts w:ascii="Times New Roman" w:eastAsia="Calibri" w:hAnsi="Times New Roman" w:cs="Times New Roman"/>
          <w:bCs/>
        </w:rPr>
      </w:pPr>
    </w:p>
    <w:p w:rsidR="00554BD6" w:rsidRPr="00554BD6" w:rsidRDefault="00BB3104" w:rsidP="00554BD6">
      <w:pPr>
        <w:autoSpaceDE w:val="0"/>
        <w:autoSpaceDN w:val="0"/>
        <w:adjustRightInd w:val="0"/>
        <w:spacing w:after="0" w:line="360" w:lineRule="auto"/>
        <w:jc w:val="both"/>
        <w:rPr>
          <w:rFonts w:ascii="Cambria" w:hAnsi="Cambria"/>
          <w:b/>
        </w:rPr>
      </w:pPr>
      <w:r w:rsidRPr="00BB3104">
        <w:rPr>
          <w:rFonts w:ascii="Times New Roman" w:eastAsia="Calibri" w:hAnsi="Times New Roman" w:cs="Times New Roman"/>
          <w:bCs/>
        </w:rPr>
        <w:t xml:space="preserve">na wykonanie robót budowlanych </w:t>
      </w:r>
      <w:proofErr w:type="spellStart"/>
      <w:r w:rsidRPr="00BB3104">
        <w:rPr>
          <w:rFonts w:ascii="Times New Roman" w:eastAsia="Calibri" w:hAnsi="Times New Roman" w:cs="Times New Roman"/>
          <w:bCs/>
        </w:rPr>
        <w:t>pn</w:t>
      </w:r>
      <w:proofErr w:type="spellEnd"/>
      <w:r w:rsidRPr="00BB3104">
        <w:rPr>
          <w:rFonts w:ascii="Times New Roman" w:eastAsia="Calibri" w:hAnsi="Times New Roman" w:cs="Times New Roman"/>
          <w:bCs/>
        </w:rPr>
        <w:t>:</w:t>
      </w:r>
      <w:r w:rsidRPr="00BB3104">
        <w:rPr>
          <w:rFonts w:ascii="Times New Roman" w:hAnsi="Times New Roman" w:cs="Times New Roman"/>
          <w:b/>
        </w:rPr>
        <w:t xml:space="preserve"> </w:t>
      </w:r>
      <w:r w:rsidR="00A26188">
        <w:rPr>
          <w:rFonts w:ascii="Times New Roman" w:hAnsi="Times New Roman" w:cs="Times New Roman"/>
          <w:b/>
          <w:i/>
          <w:sz w:val="24"/>
          <w:szCs w:val="24"/>
        </w:rPr>
        <w:t>„Zagospodarowanie terenu rekreacyjnego na dz. nr 980, 981</w:t>
      </w:r>
      <w:r w:rsidR="00554BD6" w:rsidRPr="00554BD6">
        <w:rPr>
          <w:rFonts w:ascii="Times New Roman" w:hAnsi="Times New Roman" w:cs="Times New Roman"/>
          <w:b/>
          <w:i/>
        </w:rPr>
        <w:t xml:space="preserve"> </w:t>
      </w:r>
      <w:r w:rsidR="00A26188">
        <w:rPr>
          <w:rFonts w:ascii="Times New Roman" w:hAnsi="Times New Roman" w:cs="Times New Roman"/>
          <w:b/>
          <w:i/>
        </w:rPr>
        <w:t>w m. Modlnica, Gmina Wielka Wieś – Etap I”</w:t>
      </w:r>
    </w:p>
    <w:p w:rsidR="00BB3104" w:rsidRPr="00BB3104" w:rsidRDefault="00BB3104" w:rsidP="00BB3104">
      <w:pPr>
        <w:spacing w:line="360" w:lineRule="auto"/>
        <w:jc w:val="both"/>
        <w:rPr>
          <w:rFonts w:ascii="Times New Roman" w:hAnsi="Times New Roman" w:cs="Times New Roman"/>
          <w:b/>
          <w:i/>
        </w:rPr>
      </w:pPr>
    </w:p>
    <w:p w:rsidR="00BB3104" w:rsidRPr="00BB3104" w:rsidRDefault="00554BD6" w:rsidP="00BB3104">
      <w:pPr>
        <w:suppressAutoHyphens/>
        <w:spacing w:after="0" w:line="276" w:lineRule="auto"/>
        <w:jc w:val="center"/>
        <w:rPr>
          <w:rFonts w:ascii="Cambria" w:eastAsia="Calibri" w:hAnsi="Cambria" w:cs="Times New Roman"/>
          <w:b/>
          <w:bCs/>
        </w:rPr>
      </w:pPr>
      <w:r>
        <w:rPr>
          <w:rFonts w:ascii="Cambria" w:eastAsia="Calibri" w:hAnsi="Cambria" w:cs="Times New Roman"/>
          <w:b/>
          <w:bCs/>
        </w:rPr>
        <w:t xml:space="preserve">Znak </w:t>
      </w:r>
      <w:r w:rsidRPr="005F6261">
        <w:rPr>
          <w:rFonts w:ascii="Cambria" w:eastAsia="Calibri" w:hAnsi="Cambria" w:cs="Times New Roman"/>
          <w:b/>
          <w:bCs/>
        </w:rPr>
        <w:t>sprawy: ZP.271.</w:t>
      </w:r>
      <w:r w:rsidR="005F6261" w:rsidRPr="005F6261">
        <w:rPr>
          <w:rFonts w:ascii="Cambria" w:eastAsia="Calibri" w:hAnsi="Cambria" w:cs="Times New Roman"/>
          <w:b/>
          <w:bCs/>
        </w:rPr>
        <w:t>20</w:t>
      </w:r>
      <w:r w:rsidR="00BB3104" w:rsidRPr="005F6261">
        <w:rPr>
          <w:rFonts w:ascii="Cambria" w:eastAsia="Calibri" w:hAnsi="Cambria" w:cs="Times New Roman"/>
          <w:b/>
          <w:bCs/>
        </w:rPr>
        <w:t>.2024</w:t>
      </w:r>
    </w:p>
    <w:p w:rsidR="00BB3104" w:rsidRPr="00BB3104" w:rsidRDefault="00BB3104" w:rsidP="00BB3104">
      <w:pPr>
        <w:numPr>
          <w:ilvl w:val="0"/>
          <w:numId w:val="5"/>
        </w:num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b/>
          <w:sz w:val="24"/>
          <w:szCs w:val="24"/>
        </w:rPr>
        <w:t>Informacje ogólne</w:t>
      </w:r>
    </w:p>
    <w:p w:rsidR="00BB3104" w:rsidRPr="00BB3104" w:rsidRDefault="00BB3104" w:rsidP="00BB3104">
      <w:pPr>
        <w:numPr>
          <w:ilvl w:val="0"/>
          <w:numId w:val="3"/>
        </w:numPr>
        <w:suppressAutoHyphens/>
        <w:spacing w:after="0" w:line="360" w:lineRule="auto"/>
        <w:rPr>
          <w:rFonts w:ascii="Times New Roman" w:eastAsia="Calibri" w:hAnsi="Times New Roman" w:cs="Times New Roman"/>
          <w:b/>
          <w:sz w:val="24"/>
          <w:szCs w:val="24"/>
        </w:rPr>
      </w:pPr>
      <w:r w:rsidRPr="00BB3104">
        <w:rPr>
          <w:rFonts w:ascii="Times New Roman" w:eastAsia="Calibri" w:hAnsi="Times New Roman" w:cs="Times New Roman"/>
          <w:sz w:val="24"/>
          <w:szCs w:val="24"/>
        </w:rPr>
        <w:t xml:space="preserve">Zamawiający: </w:t>
      </w:r>
      <w:r w:rsidRPr="00BB3104">
        <w:rPr>
          <w:rFonts w:ascii="Times New Roman" w:eastAsia="Calibri" w:hAnsi="Times New Roman" w:cs="Times New Roman"/>
          <w:b/>
          <w:sz w:val="24"/>
          <w:szCs w:val="24"/>
        </w:rPr>
        <w:t xml:space="preserve">Gmina Wielka Wieś </w:t>
      </w: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sz w:val="24"/>
          <w:szCs w:val="24"/>
        </w:rPr>
        <w:t xml:space="preserve">Adres: </w:t>
      </w:r>
      <w:r w:rsidRPr="00BB3104">
        <w:rPr>
          <w:rFonts w:ascii="Times New Roman" w:eastAsia="Calibri" w:hAnsi="Times New Roman" w:cs="Times New Roman"/>
          <w:b/>
          <w:sz w:val="24"/>
          <w:szCs w:val="24"/>
        </w:rPr>
        <w:t xml:space="preserve">Urząd Gminy Wielka Wieś, pl. Wspólnoty 1, 32-085 Szyce </w:t>
      </w: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sz w:val="24"/>
          <w:szCs w:val="24"/>
        </w:rPr>
        <w:t xml:space="preserve">Numer telefonu: </w:t>
      </w:r>
      <w:r w:rsidRPr="00BB3104">
        <w:rPr>
          <w:rFonts w:ascii="Times New Roman" w:eastAsia="Calibri" w:hAnsi="Times New Roman" w:cs="Times New Roman"/>
          <w:b/>
          <w:sz w:val="24"/>
          <w:szCs w:val="24"/>
        </w:rPr>
        <w:t>12 419-17-01</w:t>
      </w: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sz w:val="24"/>
          <w:szCs w:val="24"/>
        </w:rPr>
        <w:t xml:space="preserve">Adres poczty elektronicznej: </w:t>
      </w:r>
      <w:hyperlink r:id="rId8" w:history="1">
        <w:r w:rsidRPr="00BB3104">
          <w:rPr>
            <w:rFonts w:ascii="Times New Roman" w:eastAsia="Calibri" w:hAnsi="Times New Roman" w:cs="Times New Roman"/>
            <w:b/>
            <w:color w:val="0563C1"/>
            <w:sz w:val="24"/>
            <w:szCs w:val="24"/>
            <w:u w:val="single"/>
          </w:rPr>
          <w:t>j.krzton@wielka-wies.pl</w:t>
        </w:r>
      </w:hyperlink>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sz w:val="24"/>
          <w:szCs w:val="24"/>
        </w:rPr>
        <w:t>Zamawiający zaleca komunikację przez pocztę elektroniczną</w:t>
      </w:r>
      <w:r w:rsidRPr="00BB3104">
        <w:rPr>
          <w:rFonts w:ascii="Times New Roman" w:eastAsia="Calibri" w:hAnsi="Times New Roman" w:cs="Times New Roman"/>
          <w:b/>
          <w:sz w:val="24"/>
          <w:szCs w:val="24"/>
        </w:rPr>
        <w:t>, za wyjątkiem złożenia oferty.</w:t>
      </w:r>
    </w:p>
    <w:p w:rsidR="00BB3104" w:rsidRPr="00BB3104" w:rsidRDefault="00BB3104" w:rsidP="00BB3104">
      <w:pPr>
        <w:tabs>
          <w:tab w:val="center" w:pos="4536"/>
          <w:tab w:val="left" w:pos="6945"/>
        </w:tabs>
        <w:spacing w:before="40"/>
        <w:jc w:val="both"/>
        <w:rPr>
          <w:rFonts w:ascii="Times New Roman" w:hAnsi="Times New Roman" w:cs="Times New Roman"/>
          <w:b/>
          <w:bCs/>
          <w:sz w:val="24"/>
          <w:szCs w:val="24"/>
        </w:rPr>
      </w:pPr>
      <w:r w:rsidRPr="00BB3104">
        <w:rPr>
          <w:rFonts w:ascii="Times New Roman" w:eastAsia="Calibri" w:hAnsi="Times New Roman" w:cs="Times New Roman"/>
          <w:sz w:val="24"/>
          <w:szCs w:val="24"/>
        </w:rPr>
        <w:t>Adres strony internetowej prowadzonego postępowania:</w:t>
      </w:r>
      <w:r w:rsidRPr="00BB3104">
        <w:rPr>
          <w:rFonts w:ascii="Times New Roman" w:hAnsi="Times New Roman" w:cs="Times New Roman"/>
          <w:b/>
          <w:bCs/>
          <w:sz w:val="24"/>
          <w:szCs w:val="24"/>
          <w:u w:val="single"/>
        </w:rPr>
        <w:t xml:space="preserve"> https://ezamowienia.gov.pl</w:t>
      </w:r>
    </w:p>
    <w:p w:rsidR="00BB3104" w:rsidRPr="00BB3104" w:rsidRDefault="00BB3104" w:rsidP="00BB3104">
      <w:pPr>
        <w:rPr>
          <w:rFonts w:ascii="Times New Roman" w:hAnsi="Times New Roman" w:cs="Times New Roman"/>
          <w:sz w:val="24"/>
          <w:szCs w:val="24"/>
        </w:rPr>
      </w:pPr>
      <w:r w:rsidRPr="00BB3104">
        <w:rPr>
          <w:rFonts w:ascii="Times New Roman" w:hAnsi="Times New Roman" w:cs="Times New Roman"/>
          <w:sz w:val="24"/>
          <w:szCs w:val="24"/>
        </w:rPr>
        <w:t>Dokładny adres strony inte</w:t>
      </w:r>
      <w:r w:rsidR="008B4C53">
        <w:rPr>
          <w:rFonts w:ascii="Times New Roman" w:hAnsi="Times New Roman" w:cs="Times New Roman"/>
          <w:sz w:val="24"/>
          <w:szCs w:val="24"/>
        </w:rPr>
        <w:t>rnetowej zawiera załącznik nr 12</w:t>
      </w:r>
      <w:r w:rsidRPr="00BB3104">
        <w:rPr>
          <w:rFonts w:ascii="Times New Roman" w:hAnsi="Times New Roman" w:cs="Times New Roman"/>
          <w:sz w:val="24"/>
          <w:szCs w:val="24"/>
        </w:rPr>
        <w:t xml:space="preserve"> do SWZ zatytułowanym „Link do strony i identyfikator postępowania”. </w:t>
      </w:r>
    </w:p>
    <w:p w:rsidR="00BB3104" w:rsidRPr="00BB3104" w:rsidRDefault="00BB3104" w:rsidP="00BB3104">
      <w:pPr>
        <w:spacing w:after="200" w:line="276" w:lineRule="auto"/>
        <w:rPr>
          <w:rFonts w:ascii="Trebuchet MS" w:hAnsi="Trebuchet MS" w:cs="Times New Roman"/>
          <w:b/>
          <w:sz w:val="20"/>
          <w:szCs w:val="20"/>
        </w:rPr>
      </w:pPr>
    </w:p>
    <w:p w:rsidR="00BB3104" w:rsidRPr="00BB3104" w:rsidRDefault="00BB3104" w:rsidP="00BB3104">
      <w:pPr>
        <w:tabs>
          <w:tab w:val="left" w:pos="540"/>
        </w:tabs>
        <w:spacing w:after="0" w:line="360" w:lineRule="auto"/>
        <w:jc w:val="both"/>
        <w:rPr>
          <w:rFonts w:ascii="Arial" w:hAnsi="Arial" w:cs="Arial"/>
          <w:b/>
          <w:sz w:val="20"/>
          <w:szCs w:val="20"/>
        </w:rPr>
      </w:pPr>
      <w:r w:rsidRPr="00BB3104">
        <w:rPr>
          <w:rFonts w:ascii="Arial" w:hAnsi="Arial" w:cs="Arial"/>
          <w:b/>
          <w:sz w:val="20"/>
          <w:szCs w:val="20"/>
        </w:rPr>
        <w:t xml:space="preserve">Dokumenty zamówienia dostępne </w:t>
      </w:r>
      <w:r w:rsidR="001A7480">
        <w:rPr>
          <w:rFonts w:ascii="Arial" w:hAnsi="Arial" w:cs="Arial"/>
          <w:b/>
          <w:sz w:val="20"/>
          <w:szCs w:val="20"/>
        </w:rPr>
        <w:t>są również w Biuletynie Informacji Publicznej</w:t>
      </w:r>
      <w:r w:rsidRPr="00BB3104">
        <w:rPr>
          <w:rFonts w:ascii="Arial" w:hAnsi="Arial" w:cs="Arial"/>
          <w:b/>
          <w:sz w:val="20"/>
          <w:szCs w:val="20"/>
        </w:rPr>
        <w:t xml:space="preserve"> :</w:t>
      </w:r>
    </w:p>
    <w:p w:rsidR="00BB3104" w:rsidRPr="00BB3104" w:rsidRDefault="00453D9A" w:rsidP="00BB3104">
      <w:pPr>
        <w:spacing w:after="0" w:line="276" w:lineRule="auto"/>
        <w:rPr>
          <w:rFonts w:ascii="Trebuchet MS" w:hAnsi="Trebuchet MS" w:cs="Times New Roman"/>
          <w:b/>
        </w:rPr>
      </w:pPr>
      <w:hyperlink r:id="rId9" w:history="1">
        <w:r w:rsidR="00BB3104" w:rsidRPr="00BB3104">
          <w:rPr>
            <w:rFonts w:ascii="Trebuchet MS" w:eastAsia="Calibri" w:hAnsi="Trebuchet MS" w:cs="Times New Roman"/>
            <w:b/>
            <w:color w:val="0563C1"/>
            <w:u w:val="single"/>
          </w:rPr>
          <w:t>https://bip.malopolska.pl/gwielkawies/</w:t>
        </w:r>
      </w:hyperlink>
      <w:r w:rsidR="00BB3104" w:rsidRPr="00BB3104">
        <w:rPr>
          <w:rFonts w:ascii="Trebuchet MS" w:eastAsia="Calibri" w:hAnsi="Trebuchet MS" w:cs="Times New Roman"/>
          <w:b/>
        </w:rPr>
        <w:t xml:space="preserve"> </w:t>
      </w: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sz w:val="24"/>
          <w:szCs w:val="24"/>
        </w:rPr>
        <w:t>Godziny pracy Urzędu Gminy Wielka Wieś</w:t>
      </w:r>
      <w:r w:rsidRPr="00BB3104">
        <w:rPr>
          <w:rFonts w:ascii="Times New Roman" w:eastAsia="Calibri" w:hAnsi="Times New Roman" w:cs="Times New Roman"/>
          <w:b/>
          <w:sz w:val="24"/>
          <w:szCs w:val="24"/>
        </w:rPr>
        <w:t xml:space="preserve"> : poniedziałek 7:30 – 17:00 </w:t>
      </w:r>
    </w:p>
    <w:p w:rsidR="00BB3104" w:rsidRPr="00BB3104" w:rsidRDefault="00BB3104" w:rsidP="00BB3104">
      <w:pPr>
        <w:suppressAutoHyphens/>
        <w:spacing w:after="0" w:line="360" w:lineRule="auto"/>
        <w:ind w:left="720"/>
        <w:rPr>
          <w:rFonts w:ascii="Times New Roman" w:eastAsia="Calibri" w:hAnsi="Times New Roman" w:cs="Times New Roman"/>
          <w:b/>
          <w:sz w:val="24"/>
          <w:szCs w:val="24"/>
        </w:rPr>
      </w:pP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t xml:space="preserve">       wtorek- czwartek 7:30 – 15:30 </w:t>
      </w:r>
    </w:p>
    <w:p w:rsidR="00BB3104" w:rsidRPr="00BB3104" w:rsidRDefault="00BB3104" w:rsidP="00BB3104">
      <w:pPr>
        <w:suppressAutoHyphens/>
        <w:spacing w:after="0" w:line="360" w:lineRule="auto"/>
        <w:ind w:left="720"/>
        <w:rPr>
          <w:rFonts w:ascii="Times New Roman" w:eastAsia="Calibri" w:hAnsi="Times New Roman" w:cs="Times New Roman"/>
          <w:sz w:val="24"/>
          <w:szCs w:val="24"/>
        </w:rPr>
      </w:pP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r>
      <w:r w:rsidRPr="00BB3104">
        <w:rPr>
          <w:rFonts w:ascii="Times New Roman" w:eastAsia="Calibri" w:hAnsi="Times New Roman" w:cs="Times New Roman"/>
          <w:b/>
          <w:sz w:val="24"/>
          <w:szCs w:val="24"/>
        </w:rPr>
        <w:tab/>
        <w:t xml:space="preserve">       piątek: 7:30-14:00 </w:t>
      </w:r>
    </w:p>
    <w:p w:rsidR="00BB3104" w:rsidRPr="00BB3104" w:rsidRDefault="00BB3104" w:rsidP="00BB3104">
      <w:pPr>
        <w:tabs>
          <w:tab w:val="center" w:pos="4536"/>
          <w:tab w:val="left" w:pos="6945"/>
        </w:tabs>
        <w:spacing w:before="40"/>
        <w:jc w:val="both"/>
        <w:rPr>
          <w:rFonts w:ascii="Times New Roman" w:hAnsi="Times New Roman" w:cs="Times New Roman"/>
          <w:b/>
          <w:bCs/>
          <w:sz w:val="24"/>
          <w:szCs w:val="24"/>
        </w:rPr>
      </w:pPr>
      <w:r w:rsidRPr="00BB3104">
        <w:rPr>
          <w:rFonts w:ascii="Times New Roman" w:eastAsia="Calibri" w:hAnsi="Times New Roman" w:cs="Times New Roman"/>
          <w:sz w:val="24"/>
          <w:szCs w:val="24"/>
        </w:rPr>
        <w:t xml:space="preserve">Adres strony internetowej, na której udostępniane będą zmiany i wyjaśnienia treści Specyfikacji Warunków Zamówienia (SWZ) oraz inne dokumenty zamówienia bezpośrednio związane z postępowaniem o udzielenie zamówienia: </w:t>
      </w:r>
      <w:r w:rsidRPr="00BB3104">
        <w:rPr>
          <w:rFonts w:ascii="Times New Roman" w:hAnsi="Times New Roman" w:cs="Times New Roman"/>
          <w:b/>
          <w:bCs/>
          <w:sz w:val="24"/>
          <w:szCs w:val="24"/>
          <w:u w:val="single"/>
        </w:rPr>
        <w:t>https://ezamowienia.gov.pl</w:t>
      </w:r>
    </w:p>
    <w:p w:rsidR="00BB3104" w:rsidRPr="00BB3104" w:rsidRDefault="00BB3104" w:rsidP="00BB3104">
      <w:pPr>
        <w:rPr>
          <w:rFonts w:ascii="Times New Roman" w:hAnsi="Times New Roman" w:cs="Times New Roman"/>
          <w:sz w:val="20"/>
          <w:szCs w:val="20"/>
        </w:rPr>
      </w:pPr>
      <w:r w:rsidRPr="00BB3104">
        <w:rPr>
          <w:rFonts w:ascii="Times New Roman" w:hAnsi="Times New Roman" w:cs="Times New Roman"/>
        </w:rPr>
        <w:t>Dokładny adres strony inte</w:t>
      </w:r>
      <w:r w:rsidR="008B4C53">
        <w:rPr>
          <w:rFonts w:ascii="Times New Roman" w:hAnsi="Times New Roman" w:cs="Times New Roman"/>
        </w:rPr>
        <w:t>rnetowej zawiera załącznik nr 12</w:t>
      </w:r>
      <w:r w:rsidRPr="00BB3104">
        <w:rPr>
          <w:rFonts w:ascii="Times New Roman" w:hAnsi="Times New Roman" w:cs="Times New Roman"/>
        </w:rPr>
        <w:t xml:space="preserve"> do SWZ zatytułowany „Link do strony i identyfikator postępowania.” </w:t>
      </w:r>
    </w:p>
    <w:p w:rsidR="00BB3104" w:rsidRPr="00BB3104" w:rsidRDefault="00BB3104" w:rsidP="00BB3104">
      <w:pPr>
        <w:spacing w:after="200" w:line="276" w:lineRule="auto"/>
        <w:rPr>
          <w:rFonts w:ascii="Arial" w:hAnsi="Arial" w:cs="Arial"/>
          <w:b/>
          <w:color w:val="0563C1"/>
          <w:szCs w:val="20"/>
          <w:u w:val="single"/>
        </w:rPr>
      </w:pPr>
    </w:p>
    <w:p w:rsidR="00BB3104" w:rsidRPr="00BB3104" w:rsidRDefault="00BB3104" w:rsidP="00BB3104">
      <w:pPr>
        <w:tabs>
          <w:tab w:val="center" w:pos="4536"/>
          <w:tab w:val="left" w:pos="6945"/>
        </w:tabs>
        <w:spacing w:before="40"/>
        <w:jc w:val="both"/>
        <w:rPr>
          <w:rFonts w:ascii="Times New Roman" w:hAnsi="Times New Roman" w:cs="Times New Roman"/>
          <w:b/>
          <w:bCs/>
          <w:sz w:val="24"/>
          <w:szCs w:val="24"/>
        </w:rPr>
      </w:pPr>
      <w:r w:rsidRPr="00BB3104">
        <w:rPr>
          <w:rFonts w:ascii="Times New Roman" w:hAnsi="Times New Roman" w:cs="Times New Roman"/>
          <w:b/>
          <w:sz w:val="24"/>
          <w:szCs w:val="24"/>
        </w:rPr>
        <w:t xml:space="preserve">Przedmiotowe postępowanie prowadzone jest przy użyciu środków komunikacji elektronicznej. Składanie ofert następuje za pośrednictwem platformy zakupowej dostępnej pod adresem internetowym: </w:t>
      </w:r>
      <w:r w:rsidRPr="00BB3104">
        <w:rPr>
          <w:rFonts w:ascii="Times New Roman" w:hAnsi="Times New Roman" w:cs="Times New Roman"/>
          <w:b/>
          <w:bCs/>
          <w:sz w:val="24"/>
          <w:szCs w:val="24"/>
          <w:u w:val="single"/>
        </w:rPr>
        <w:t>https://ezamowienia.gov.pl</w:t>
      </w:r>
    </w:p>
    <w:p w:rsidR="00BB3104" w:rsidRPr="00BB3104" w:rsidRDefault="00BB3104" w:rsidP="00BB3104">
      <w:pPr>
        <w:tabs>
          <w:tab w:val="left" w:pos="7590"/>
        </w:tabs>
        <w:suppressAutoHyphens/>
        <w:spacing w:after="0" w:line="276" w:lineRule="auto"/>
        <w:rPr>
          <w:rFonts w:ascii="Cambria" w:eastAsia="Calibri" w:hAnsi="Cambria" w:cs="Times New Roman"/>
          <w:bCs/>
        </w:rPr>
      </w:pPr>
    </w:p>
    <w:p w:rsidR="00BB3104" w:rsidRPr="005F6261" w:rsidRDefault="00BB3104" w:rsidP="00BB3104">
      <w:pPr>
        <w:numPr>
          <w:ilvl w:val="0"/>
          <w:numId w:val="3"/>
        </w:numPr>
        <w:suppressAutoHyphens/>
        <w:spacing w:after="0" w:line="276" w:lineRule="auto"/>
        <w:jc w:val="both"/>
        <w:rPr>
          <w:rFonts w:ascii="Cambria" w:eastAsia="Calibri" w:hAnsi="Cambria" w:cs="Times New Roman"/>
          <w:b/>
          <w:bCs/>
        </w:rPr>
      </w:pPr>
      <w:r w:rsidRPr="00BB3104">
        <w:rPr>
          <w:rFonts w:ascii="Cambria" w:eastAsia="Calibri" w:hAnsi="Cambria" w:cs="Times New Roman"/>
          <w:bCs/>
        </w:rPr>
        <w:t>Niniejsze postępowanie oznaczone jest znakiem</w:t>
      </w:r>
      <w:r w:rsidRPr="005F6261">
        <w:rPr>
          <w:rFonts w:ascii="Cambria" w:eastAsia="Calibri" w:hAnsi="Cambria" w:cs="Times New Roman"/>
          <w:bCs/>
        </w:rPr>
        <w:t xml:space="preserve">:  </w:t>
      </w:r>
      <w:r w:rsidR="00554BD6" w:rsidRPr="005F6261">
        <w:rPr>
          <w:rFonts w:ascii="Cambria" w:eastAsia="Calibri" w:hAnsi="Cambria" w:cs="Times New Roman"/>
          <w:b/>
          <w:bCs/>
        </w:rPr>
        <w:t>ZP.271.</w:t>
      </w:r>
      <w:r w:rsidR="005F6261" w:rsidRPr="005F6261">
        <w:rPr>
          <w:rFonts w:ascii="Cambria" w:eastAsia="Calibri" w:hAnsi="Cambria" w:cs="Times New Roman"/>
          <w:b/>
          <w:bCs/>
        </w:rPr>
        <w:t>20</w:t>
      </w:r>
      <w:r w:rsidRPr="005F6261">
        <w:rPr>
          <w:rFonts w:ascii="Cambria" w:eastAsia="Calibri" w:hAnsi="Cambria" w:cs="Times New Roman"/>
          <w:b/>
          <w:bCs/>
        </w:rPr>
        <w:t>.2024</w:t>
      </w:r>
    </w:p>
    <w:p w:rsidR="00BB3104" w:rsidRPr="00BB3104" w:rsidRDefault="00BB3104" w:rsidP="00BB3104">
      <w:pPr>
        <w:suppressAutoHyphens/>
        <w:spacing w:after="0" w:line="276" w:lineRule="auto"/>
        <w:ind w:left="720"/>
        <w:jc w:val="both"/>
        <w:rPr>
          <w:rFonts w:ascii="Cambria" w:eastAsia="Calibri" w:hAnsi="Cambria" w:cs="Times New Roman"/>
          <w:b/>
          <w:bCs/>
        </w:rPr>
      </w:pPr>
    </w:p>
    <w:p w:rsidR="00BB3104" w:rsidRPr="00BB3104" w:rsidRDefault="00BB3104" w:rsidP="00BB3104">
      <w:pPr>
        <w:suppressAutoHyphens/>
        <w:spacing w:after="0" w:line="276" w:lineRule="auto"/>
        <w:jc w:val="right"/>
        <w:rPr>
          <w:rFonts w:ascii="Cambria" w:eastAsia="Calibri" w:hAnsi="Cambria" w:cs="Times New Roman"/>
          <w:bCs/>
          <w:sz w:val="16"/>
          <w:szCs w:val="16"/>
        </w:rPr>
      </w:pPr>
    </w:p>
    <w:p w:rsidR="00BB3104" w:rsidRPr="00BB3104" w:rsidRDefault="00BB3104" w:rsidP="00BB3104">
      <w:pPr>
        <w:numPr>
          <w:ilvl w:val="0"/>
          <w:numId w:val="5"/>
        </w:numPr>
        <w:suppressAutoHyphens/>
        <w:spacing w:after="0" w:line="276" w:lineRule="auto"/>
        <w:rPr>
          <w:rFonts w:ascii="Cambria" w:eastAsia="Calibri" w:hAnsi="Cambria" w:cs="Times New Roman"/>
          <w:bCs/>
        </w:rPr>
      </w:pPr>
      <w:r w:rsidRPr="00BB3104">
        <w:rPr>
          <w:rFonts w:ascii="Cambria" w:eastAsia="Calibri" w:hAnsi="Cambria" w:cs="Times New Roman"/>
          <w:bCs/>
        </w:rPr>
        <w:t xml:space="preserve"> Tryb udzielenia zamówienia </w:t>
      </w:r>
    </w:p>
    <w:p w:rsidR="00BB3104" w:rsidRPr="00BB3104" w:rsidRDefault="00BB3104" w:rsidP="00BB3104">
      <w:pPr>
        <w:numPr>
          <w:ilvl w:val="0"/>
          <w:numId w:val="1"/>
        </w:numPr>
        <w:suppressAutoHyphens/>
        <w:spacing w:after="0" w:line="276" w:lineRule="auto"/>
        <w:jc w:val="both"/>
        <w:rPr>
          <w:rFonts w:ascii="Cambria" w:eastAsia="Calibri" w:hAnsi="Cambria" w:cs="Times New Roman"/>
          <w:bCs/>
        </w:rPr>
      </w:pPr>
      <w:r w:rsidRPr="00BB3104">
        <w:rPr>
          <w:rFonts w:ascii="Cambria" w:eastAsia="Calibri" w:hAnsi="Cambria" w:cs="Times New Roman"/>
          <w:bCs/>
        </w:rPr>
        <w:t>Postępowanie prowadzone jest w trybie podstawowym na podstawie art. 275 pkt 1 ustawy z dnia 11 września 2019 r. – Prawo zamówień publicznych (</w:t>
      </w:r>
      <w:proofErr w:type="spellStart"/>
      <w:r w:rsidRPr="00BB3104">
        <w:rPr>
          <w:rFonts w:ascii="Cambria" w:eastAsia="Calibri" w:hAnsi="Cambria" w:cs="Times New Roman"/>
          <w:bCs/>
        </w:rPr>
        <w:t>t.j</w:t>
      </w:r>
      <w:proofErr w:type="spellEnd"/>
      <w:r w:rsidRPr="00BB3104">
        <w:rPr>
          <w:rFonts w:ascii="Cambria" w:eastAsia="Calibri" w:hAnsi="Cambria" w:cs="Times New Roman"/>
          <w:bCs/>
        </w:rPr>
        <w:t xml:space="preserve">.: Dz.U.  z 2022r., 1017 z </w:t>
      </w:r>
      <w:proofErr w:type="spellStart"/>
      <w:r w:rsidRPr="00BB3104">
        <w:rPr>
          <w:rFonts w:ascii="Cambria" w:eastAsia="Calibri" w:hAnsi="Cambria" w:cs="Times New Roman"/>
          <w:bCs/>
        </w:rPr>
        <w:t>późn</w:t>
      </w:r>
      <w:proofErr w:type="spellEnd"/>
      <w:r w:rsidRPr="00BB3104">
        <w:rPr>
          <w:rFonts w:ascii="Cambria" w:eastAsia="Calibri" w:hAnsi="Cambria" w:cs="Times New Roman"/>
          <w:bCs/>
        </w:rPr>
        <w:t>. zm.), zwanej dalej „PZP”, oraz aktów wykonawczych do niej, o wartości zamówienia nie przekraczającej progów unijnych.</w:t>
      </w:r>
    </w:p>
    <w:p w:rsidR="00BB3104" w:rsidRPr="00BB3104" w:rsidRDefault="00BB3104" w:rsidP="00BB3104">
      <w:pPr>
        <w:numPr>
          <w:ilvl w:val="0"/>
          <w:numId w:val="1"/>
        </w:numPr>
        <w:tabs>
          <w:tab w:val="left" w:pos="851"/>
        </w:tabs>
        <w:spacing w:after="120" w:line="276" w:lineRule="auto"/>
        <w:contextualSpacing/>
        <w:jc w:val="both"/>
        <w:rPr>
          <w:rFonts w:ascii="Cambria" w:eastAsia="Calibri" w:hAnsi="Cambria" w:cs="Times New Roman"/>
          <w:bCs/>
          <w:lang w:val="x-none"/>
        </w:rPr>
      </w:pPr>
      <w:r w:rsidRPr="00BB3104">
        <w:rPr>
          <w:rFonts w:ascii="Cambria" w:eastAsia="Calibri" w:hAnsi="Cambria" w:cs="Times New Roman"/>
          <w:bCs/>
          <w:lang w:val="x-none"/>
        </w:rPr>
        <w:t>Zamawiający nie przewiduje wyboru najkorzystniejszej oferty z możliwością prowadzenia negocjacji.</w:t>
      </w:r>
    </w:p>
    <w:p w:rsidR="00BB3104" w:rsidRPr="00BB3104" w:rsidRDefault="00BB3104" w:rsidP="00BB3104">
      <w:pPr>
        <w:numPr>
          <w:ilvl w:val="0"/>
          <w:numId w:val="1"/>
        </w:numPr>
        <w:spacing w:after="0" w:line="276" w:lineRule="auto"/>
        <w:jc w:val="both"/>
        <w:rPr>
          <w:rFonts w:ascii="Cambria" w:eastAsia="Times New Roman" w:hAnsi="Cambria" w:cs="Times New Roman"/>
          <w:bCs/>
          <w:lang w:eastAsia="pl-PL"/>
        </w:rPr>
      </w:pPr>
      <w:r w:rsidRPr="00BB3104">
        <w:rPr>
          <w:rFonts w:ascii="Cambria" w:eastAsia="Times New Roman" w:hAnsi="Cambria" w:cs="Times New Roman"/>
          <w:bCs/>
          <w:lang w:eastAsia="pl-PL"/>
        </w:rPr>
        <w:t>Zamawiający nie przewiduje aukcji elektronicznej.</w:t>
      </w:r>
    </w:p>
    <w:p w:rsidR="00BB3104" w:rsidRPr="00BB3104" w:rsidRDefault="00BB3104" w:rsidP="00BB3104">
      <w:pPr>
        <w:numPr>
          <w:ilvl w:val="0"/>
          <w:numId w:val="1"/>
        </w:numPr>
        <w:spacing w:after="0" w:line="276" w:lineRule="auto"/>
        <w:jc w:val="both"/>
        <w:rPr>
          <w:rFonts w:ascii="Cambria" w:eastAsia="Times New Roman" w:hAnsi="Cambria" w:cs="Times New Roman"/>
          <w:bCs/>
          <w:lang w:eastAsia="pl-PL"/>
        </w:rPr>
      </w:pPr>
      <w:r w:rsidRPr="00BB3104">
        <w:rPr>
          <w:rFonts w:ascii="Cambria" w:eastAsia="Times New Roman" w:hAnsi="Cambria" w:cs="Times New Roman"/>
          <w:bCs/>
          <w:lang w:eastAsia="pl-PL"/>
        </w:rPr>
        <w:t>Zamawiający nie przewiduje złożenia oferty w postaci katalogów elektronicznych.</w:t>
      </w:r>
    </w:p>
    <w:p w:rsidR="00BB3104" w:rsidRPr="00BB3104" w:rsidRDefault="00BB3104" w:rsidP="00BB3104">
      <w:pPr>
        <w:numPr>
          <w:ilvl w:val="0"/>
          <w:numId w:val="1"/>
        </w:numPr>
        <w:spacing w:after="0" w:line="276" w:lineRule="auto"/>
        <w:jc w:val="both"/>
        <w:rPr>
          <w:rFonts w:ascii="Cambria" w:eastAsia="Times New Roman" w:hAnsi="Cambria" w:cs="Times New Roman"/>
          <w:bCs/>
          <w:lang w:eastAsia="pl-PL"/>
        </w:rPr>
      </w:pPr>
      <w:r w:rsidRPr="00BB3104">
        <w:rPr>
          <w:rFonts w:ascii="Cambria" w:eastAsia="Times New Roman" w:hAnsi="Cambria" w:cs="Times New Roman"/>
          <w:bCs/>
          <w:lang w:eastAsia="pl-PL"/>
        </w:rPr>
        <w:t>Zamawiający nie prowadzi postępowania w celu zawarcia umowy ramowej.</w:t>
      </w:r>
    </w:p>
    <w:p w:rsidR="00BB3104" w:rsidRPr="00BB3104" w:rsidRDefault="00BB3104" w:rsidP="00BB3104">
      <w:pPr>
        <w:numPr>
          <w:ilvl w:val="0"/>
          <w:numId w:val="1"/>
        </w:numPr>
        <w:spacing w:after="0" w:line="276" w:lineRule="auto"/>
        <w:jc w:val="both"/>
        <w:rPr>
          <w:rFonts w:ascii="Cambria" w:eastAsia="Times New Roman" w:hAnsi="Cambria" w:cs="Times New Roman"/>
          <w:bCs/>
          <w:lang w:eastAsia="pl-PL"/>
        </w:rPr>
      </w:pPr>
      <w:r w:rsidRPr="00BB3104">
        <w:rPr>
          <w:rFonts w:ascii="Cambria" w:eastAsia="Times New Roman" w:hAnsi="Cambria" w:cs="Times New Roman"/>
          <w:bCs/>
          <w:lang w:eastAsia="pl-PL"/>
        </w:rPr>
        <w:t>Zamawiający nie zastrzega możliwości ubiegania się o udzielenie zamówienia wyłącznie przez wykonawców, o których mowa w art. 94 PZP.</w:t>
      </w:r>
    </w:p>
    <w:p w:rsidR="00BB3104" w:rsidRPr="00BB3104" w:rsidRDefault="00BB3104" w:rsidP="00BB3104">
      <w:pPr>
        <w:numPr>
          <w:ilvl w:val="0"/>
          <w:numId w:val="1"/>
        </w:numPr>
        <w:spacing w:after="0" w:line="276" w:lineRule="auto"/>
        <w:jc w:val="both"/>
        <w:rPr>
          <w:rFonts w:ascii="Cambria" w:eastAsia="Times New Roman" w:hAnsi="Cambria" w:cs="Times New Roman"/>
          <w:bCs/>
          <w:lang w:eastAsia="pl-PL"/>
        </w:rPr>
      </w:pPr>
      <w:r w:rsidRPr="00BB3104">
        <w:rPr>
          <w:rFonts w:ascii="Cambria" w:eastAsia="Times New Roman" w:hAnsi="Cambria" w:cs="Times New Roman"/>
          <w:bCs/>
          <w:lang w:eastAsia="pl-PL"/>
        </w:rPr>
        <w:t>Zamawiający nie określa dodatkowych wymagań związanych z zatrudnianiem osób, o których mowa w art. 96 ust. 2 pkt 2 PZP.</w:t>
      </w:r>
    </w:p>
    <w:p w:rsidR="00BB3104" w:rsidRPr="00BB3104" w:rsidRDefault="00BB3104" w:rsidP="00BB3104">
      <w:pPr>
        <w:tabs>
          <w:tab w:val="left" w:pos="851"/>
        </w:tabs>
        <w:spacing w:after="120" w:line="276" w:lineRule="auto"/>
        <w:ind w:left="720"/>
        <w:contextualSpacing/>
        <w:jc w:val="both"/>
        <w:rPr>
          <w:rFonts w:ascii="Cambria" w:eastAsia="Calibri" w:hAnsi="Cambria" w:cs="Times New Roman"/>
          <w:bCs/>
          <w:sz w:val="16"/>
          <w:szCs w:val="16"/>
          <w:lang w:val="x-none"/>
        </w:rPr>
      </w:pPr>
    </w:p>
    <w:p w:rsidR="00BB3104" w:rsidRPr="00BB3104" w:rsidRDefault="00BB3104" w:rsidP="00BB3104">
      <w:pPr>
        <w:numPr>
          <w:ilvl w:val="0"/>
          <w:numId w:val="5"/>
        </w:numPr>
        <w:suppressAutoHyphens/>
        <w:spacing w:after="0" w:line="276"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Opis przedmiotu zamówienia</w:t>
      </w:r>
    </w:p>
    <w:p w:rsidR="00554BD6" w:rsidRPr="00554BD6" w:rsidRDefault="00554BD6" w:rsidP="00554BD6">
      <w:pPr>
        <w:spacing w:line="360" w:lineRule="auto"/>
        <w:contextualSpacing/>
        <w:jc w:val="both"/>
        <w:rPr>
          <w:rFonts w:ascii="Times New Roman" w:eastAsia="Calibri" w:hAnsi="Times New Roman" w:cs="Times New Roman"/>
          <w:lang w:eastAsia="pl-PL"/>
        </w:rPr>
      </w:pPr>
    </w:p>
    <w:p w:rsidR="00554BD6" w:rsidRPr="00554BD6" w:rsidRDefault="00554BD6" w:rsidP="00554BD6">
      <w:pPr>
        <w:spacing w:line="360" w:lineRule="auto"/>
        <w:jc w:val="both"/>
        <w:rPr>
          <w:rFonts w:ascii="Times New Roman" w:hAnsi="Times New Roman" w:cs="Times New Roman"/>
          <w:b/>
        </w:rPr>
      </w:pPr>
      <w:r w:rsidRPr="00554BD6">
        <w:rPr>
          <w:rFonts w:ascii="Times New Roman" w:hAnsi="Times New Roman" w:cs="Times New Roman"/>
        </w:rPr>
        <w:t xml:space="preserve">1.Przedmiotem zamówienia jest </w:t>
      </w:r>
      <w:r w:rsidR="00A26188">
        <w:rPr>
          <w:rFonts w:ascii="Times New Roman" w:hAnsi="Times New Roman" w:cs="Times New Roman"/>
          <w:b/>
          <w:i/>
          <w:sz w:val="24"/>
          <w:szCs w:val="24"/>
        </w:rPr>
        <w:t>„Zagospodarowanie terenu rekreacyjnego na dz. nr 980, 981</w:t>
      </w:r>
      <w:r w:rsidR="00A26188" w:rsidRPr="00554BD6">
        <w:rPr>
          <w:rFonts w:ascii="Times New Roman" w:hAnsi="Times New Roman" w:cs="Times New Roman"/>
          <w:b/>
          <w:i/>
        </w:rPr>
        <w:t xml:space="preserve"> </w:t>
      </w:r>
      <w:r w:rsidR="00A26188">
        <w:rPr>
          <w:rFonts w:ascii="Times New Roman" w:hAnsi="Times New Roman" w:cs="Times New Roman"/>
          <w:b/>
          <w:i/>
        </w:rPr>
        <w:br/>
        <w:t xml:space="preserve">w m. Modlnica, Gmina Wielka Wieś – Etap I” </w:t>
      </w:r>
    </w:p>
    <w:p w:rsidR="00554BD6" w:rsidRPr="00554BD6" w:rsidRDefault="00554BD6" w:rsidP="00554BD6">
      <w:pPr>
        <w:spacing w:line="360" w:lineRule="auto"/>
        <w:contextualSpacing/>
        <w:jc w:val="both"/>
        <w:rPr>
          <w:rFonts w:ascii="Times New Roman" w:hAnsi="Times New Roman" w:cs="Times New Roman"/>
          <w:b/>
        </w:rPr>
      </w:pPr>
      <w:r w:rsidRPr="00554BD6">
        <w:rPr>
          <w:rFonts w:ascii="Times New Roman" w:hAnsi="Times New Roman" w:cs="Times New Roman"/>
          <w:b/>
        </w:rPr>
        <w:t xml:space="preserve">1.1.W ramach </w:t>
      </w:r>
      <w:r w:rsidR="00A26188">
        <w:rPr>
          <w:rFonts w:ascii="Times New Roman" w:hAnsi="Times New Roman" w:cs="Times New Roman"/>
          <w:b/>
        </w:rPr>
        <w:t>pierwszego</w:t>
      </w:r>
      <w:r w:rsidRPr="00554BD6">
        <w:rPr>
          <w:rFonts w:ascii="Times New Roman" w:hAnsi="Times New Roman" w:cs="Times New Roman"/>
          <w:b/>
        </w:rPr>
        <w:t xml:space="preserve"> etapu inwestycji planuje się: realizację alej</w:t>
      </w:r>
      <w:r w:rsidR="00E036CA">
        <w:rPr>
          <w:rFonts w:ascii="Times New Roman" w:hAnsi="Times New Roman" w:cs="Times New Roman"/>
          <w:b/>
        </w:rPr>
        <w:t>e</w:t>
      </w:r>
      <w:r w:rsidRPr="00554BD6">
        <w:rPr>
          <w:rFonts w:ascii="Times New Roman" w:hAnsi="Times New Roman" w:cs="Times New Roman"/>
          <w:b/>
        </w:rPr>
        <w:t>k</w:t>
      </w:r>
      <w:r w:rsidR="00A26188">
        <w:rPr>
          <w:rFonts w:ascii="Times New Roman" w:hAnsi="Times New Roman" w:cs="Times New Roman"/>
          <w:b/>
        </w:rPr>
        <w:t xml:space="preserve"> </w:t>
      </w:r>
      <w:r w:rsidRPr="00554BD6">
        <w:rPr>
          <w:rFonts w:ascii="Times New Roman" w:hAnsi="Times New Roman" w:cs="Times New Roman"/>
          <w:b/>
        </w:rPr>
        <w:t>zagospodarowania terenu</w:t>
      </w:r>
      <w:r w:rsidR="00E036CA">
        <w:rPr>
          <w:rFonts w:ascii="Times New Roman" w:hAnsi="Times New Roman" w:cs="Times New Roman"/>
          <w:b/>
        </w:rPr>
        <w:t xml:space="preserve"> (w zakresie zgodnym z plikiem „Zakres do realizacji w ramach 1 etapu”)</w:t>
      </w:r>
      <w:r w:rsidRPr="00554BD6">
        <w:rPr>
          <w:rFonts w:ascii="Times New Roman" w:hAnsi="Times New Roman" w:cs="Times New Roman"/>
          <w:b/>
        </w:rPr>
        <w:t xml:space="preserve"> oraz całej instalacji oświetleniowej i CCTV (z wyłączeniem kamer oraz wyposażenia skrzynki RACK</w:t>
      </w:r>
      <w:r w:rsidR="00E036CA">
        <w:rPr>
          <w:rFonts w:ascii="Times New Roman" w:hAnsi="Times New Roman" w:cs="Times New Roman"/>
          <w:b/>
        </w:rPr>
        <w:t>).</w:t>
      </w:r>
      <w:r w:rsidRPr="00554BD6">
        <w:rPr>
          <w:rFonts w:ascii="Times New Roman" w:hAnsi="Times New Roman" w:cs="Times New Roman"/>
          <w:b/>
        </w:rPr>
        <w:t xml:space="preserve"> </w:t>
      </w:r>
    </w:p>
    <w:p w:rsidR="00554BD6" w:rsidRPr="00554BD6" w:rsidRDefault="00554BD6" w:rsidP="00F7448A">
      <w:pPr>
        <w:numPr>
          <w:ilvl w:val="0"/>
          <w:numId w:val="29"/>
        </w:numPr>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 xml:space="preserve">Roboty ziemne (ścieżka </w:t>
      </w:r>
      <w:r w:rsidR="00E036CA">
        <w:rPr>
          <w:rFonts w:ascii="Times New Roman" w:eastAsia="Times New Roman" w:hAnsi="Times New Roman" w:cs="Times New Roman"/>
          <w:sz w:val="24"/>
          <w:szCs w:val="24"/>
          <w:lang w:eastAsia="ar-SA"/>
        </w:rPr>
        <w:t>asfaltowa</w:t>
      </w:r>
      <w:r w:rsidRPr="00554BD6">
        <w:rPr>
          <w:rFonts w:ascii="Times New Roman" w:eastAsia="Times New Roman" w:hAnsi="Times New Roman" w:cs="Times New Roman"/>
          <w:sz w:val="24"/>
          <w:szCs w:val="24"/>
          <w:lang w:eastAsia="ar-SA"/>
        </w:rPr>
        <w:t>):</w:t>
      </w:r>
    </w:p>
    <w:p w:rsidR="00554BD6" w:rsidRPr="00554BD6" w:rsidRDefault="00554BD6" w:rsidP="00F7448A">
      <w:pPr>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 xml:space="preserve">usunięcie humusu (ok. </w:t>
      </w:r>
      <w:r w:rsidR="00E036CA">
        <w:rPr>
          <w:rFonts w:ascii="Times New Roman" w:eastAsia="Times New Roman" w:hAnsi="Times New Roman" w:cs="Times New Roman"/>
          <w:sz w:val="24"/>
          <w:szCs w:val="24"/>
          <w:lang w:eastAsia="ar-SA"/>
        </w:rPr>
        <w:t>155</w:t>
      </w:r>
      <w:r w:rsidRPr="00554BD6">
        <w:rPr>
          <w:rFonts w:ascii="Times New Roman" w:eastAsia="Times New Roman" w:hAnsi="Times New Roman" w:cs="Times New Roman"/>
          <w:sz w:val="24"/>
          <w:szCs w:val="24"/>
          <w:lang w:eastAsia="ar-SA"/>
        </w:rPr>
        <w:t xml:space="preserve">m2) – odkład w miejsce wskazane przez Gminę </w:t>
      </w:r>
      <w:r w:rsidRPr="00554BD6">
        <w:rPr>
          <w:rFonts w:ascii="Times New Roman" w:eastAsia="Times New Roman" w:hAnsi="Times New Roman" w:cs="Times New Roman"/>
          <w:sz w:val="24"/>
          <w:szCs w:val="24"/>
          <w:lang w:eastAsia="ar-SA"/>
        </w:rPr>
        <w:br/>
        <w:t>Wielka Wieś,</w:t>
      </w:r>
    </w:p>
    <w:p w:rsidR="00554BD6" w:rsidRPr="00554BD6" w:rsidRDefault="00554BD6" w:rsidP="00F7448A">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korytowanie do głębokości 3</w:t>
      </w:r>
      <w:r w:rsidR="00E036CA">
        <w:rPr>
          <w:rFonts w:ascii="Times New Roman" w:eastAsia="Times New Roman" w:hAnsi="Times New Roman" w:cs="Times New Roman"/>
          <w:sz w:val="24"/>
          <w:szCs w:val="24"/>
          <w:lang w:eastAsia="ar-SA"/>
        </w:rPr>
        <w:t>9</w:t>
      </w:r>
      <w:r w:rsidRPr="00554BD6">
        <w:rPr>
          <w:rFonts w:ascii="Times New Roman" w:eastAsia="Times New Roman" w:hAnsi="Times New Roman" w:cs="Times New Roman"/>
          <w:sz w:val="24"/>
          <w:szCs w:val="24"/>
          <w:lang w:eastAsia="ar-SA"/>
        </w:rPr>
        <w:t>cm – utylizacja ziemi z wykopu przez wykonawcę,</w:t>
      </w:r>
    </w:p>
    <w:p w:rsidR="00554BD6" w:rsidRPr="00554BD6" w:rsidRDefault="00554BD6" w:rsidP="00F7448A">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montaż obrzeży t</w:t>
      </w:r>
      <w:r w:rsidR="00E036CA">
        <w:rPr>
          <w:rFonts w:ascii="Times New Roman" w:eastAsia="Times New Roman" w:hAnsi="Times New Roman" w:cs="Times New Roman"/>
          <w:sz w:val="24"/>
          <w:szCs w:val="24"/>
          <w:lang w:eastAsia="ar-SA"/>
        </w:rPr>
        <w:t>rawnikowych</w:t>
      </w:r>
      <w:r w:rsidRPr="00554BD6">
        <w:rPr>
          <w:rFonts w:ascii="Times New Roman" w:eastAsia="Times New Roman" w:hAnsi="Times New Roman" w:cs="Times New Roman"/>
          <w:sz w:val="24"/>
          <w:szCs w:val="24"/>
          <w:lang w:eastAsia="ar-SA"/>
        </w:rPr>
        <w:t xml:space="preserve"> na podsypce cementowo-piaskowej, </w:t>
      </w:r>
    </w:p>
    <w:p w:rsidR="00554BD6" w:rsidRPr="00554BD6" w:rsidRDefault="00554BD6" w:rsidP="00F7448A">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utwardzenie terenu zgodnie z dokumentacją projektową (</w:t>
      </w:r>
      <w:r w:rsidR="00E036CA">
        <w:rPr>
          <w:rFonts w:ascii="Times New Roman" w:eastAsia="Times New Roman" w:hAnsi="Times New Roman" w:cs="Times New Roman"/>
          <w:sz w:val="24"/>
          <w:szCs w:val="24"/>
          <w:lang w:eastAsia="ar-SA"/>
        </w:rPr>
        <w:t>podłoże gruntowe klasy G1, warstwa filtracyjna z piasku 0,5/2mm, podbudowa pomocnicza z kruszywa łamanego stabilizowanego mechanicznie0/63, podbudowa zasadnicza z kruszywa łamanego stabilizowanego mechanicznie 10/31,5, warstwa ścieralna z asfaltu lanego lub asfaltu piaskowanego</w:t>
      </w:r>
      <w:r w:rsidRPr="00554BD6">
        <w:rPr>
          <w:rFonts w:ascii="Times New Roman" w:eastAsia="Times New Roman" w:hAnsi="Times New Roman" w:cs="Times New Roman"/>
          <w:sz w:val="24"/>
          <w:szCs w:val="24"/>
          <w:lang w:eastAsia="ar-SA"/>
        </w:rPr>
        <w:t xml:space="preserve">). </w:t>
      </w:r>
    </w:p>
    <w:p w:rsidR="000B6F25" w:rsidRPr="000B6F25" w:rsidRDefault="000B6F25" w:rsidP="000B6F25">
      <w:pPr>
        <w:numPr>
          <w:ilvl w:val="0"/>
          <w:numId w:val="29"/>
        </w:numPr>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 xml:space="preserve">Roboty ziemne (ścieżka </w:t>
      </w:r>
      <w:r>
        <w:rPr>
          <w:rFonts w:ascii="Times New Roman" w:eastAsia="Times New Roman" w:hAnsi="Times New Roman" w:cs="Times New Roman"/>
          <w:sz w:val="24"/>
          <w:szCs w:val="24"/>
          <w:lang w:eastAsia="ar-SA"/>
        </w:rPr>
        <w:t xml:space="preserve">z kostki betonowej NA1 – zakres zgodnie </w:t>
      </w:r>
      <w:r w:rsidRPr="000B6F25">
        <w:rPr>
          <w:rFonts w:ascii="Times New Roman" w:eastAsia="Times New Roman" w:hAnsi="Times New Roman" w:cs="Times New Roman"/>
          <w:sz w:val="24"/>
          <w:szCs w:val="24"/>
          <w:lang w:eastAsia="ar-SA"/>
        </w:rPr>
        <w:t xml:space="preserve">z </w:t>
      </w:r>
      <w:r w:rsidRPr="000B6F25">
        <w:rPr>
          <w:rFonts w:ascii="Times New Roman" w:hAnsi="Times New Roman" w:cs="Times New Roman"/>
        </w:rPr>
        <w:t xml:space="preserve">plikiem „Zakres </w:t>
      </w:r>
      <w:r>
        <w:rPr>
          <w:rFonts w:ascii="Times New Roman" w:hAnsi="Times New Roman" w:cs="Times New Roman"/>
        </w:rPr>
        <w:br/>
      </w:r>
      <w:r w:rsidRPr="000B6F25">
        <w:rPr>
          <w:rFonts w:ascii="Times New Roman" w:hAnsi="Times New Roman" w:cs="Times New Roman"/>
        </w:rPr>
        <w:t>do realizacji w ramach 1 etapu”</w:t>
      </w:r>
      <w:r w:rsidRPr="000B6F25">
        <w:rPr>
          <w:rFonts w:ascii="Times New Roman" w:eastAsia="Times New Roman" w:hAnsi="Times New Roman" w:cs="Times New Roman"/>
          <w:sz w:val="24"/>
          <w:szCs w:val="24"/>
          <w:lang w:eastAsia="ar-SA"/>
        </w:rPr>
        <w:t>):</w:t>
      </w:r>
    </w:p>
    <w:p w:rsidR="000B6F25" w:rsidRPr="00554BD6" w:rsidRDefault="000B6F25" w:rsidP="000B6F25">
      <w:pPr>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 xml:space="preserve">usunięcie humusu (ok. </w:t>
      </w:r>
      <w:r>
        <w:rPr>
          <w:rFonts w:ascii="Times New Roman" w:eastAsia="Times New Roman" w:hAnsi="Times New Roman" w:cs="Times New Roman"/>
          <w:sz w:val="24"/>
          <w:szCs w:val="24"/>
          <w:lang w:eastAsia="ar-SA"/>
        </w:rPr>
        <w:t>291</w:t>
      </w:r>
      <w:r w:rsidRPr="00554BD6">
        <w:rPr>
          <w:rFonts w:ascii="Times New Roman" w:eastAsia="Times New Roman" w:hAnsi="Times New Roman" w:cs="Times New Roman"/>
          <w:sz w:val="24"/>
          <w:szCs w:val="24"/>
          <w:lang w:eastAsia="ar-SA"/>
        </w:rPr>
        <w:t xml:space="preserve">m2) – odkład w miejsce wskazane przez Gminę </w:t>
      </w:r>
      <w:r w:rsidRPr="00554BD6">
        <w:rPr>
          <w:rFonts w:ascii="Times New Roman" w:eastAsia="Times New Roman" w:hAnsi="Times New Roman" w:cs="Times New Roman"/>
          <w:sz w:val="24"/>
          <w:szCs w:val="24"/>
          <w:lang w:eastAsia="ar-SA"/>
        </w:rPr>
        <w:br/>
        <w:t>Wielka Wieś,</w:t>
      </w:r>
    </w:p>
    <w:p w:rsidR="000B6F25" w:rsidRPr="00554BD6" w:rsidRDefault="000B6F25" w:rsidP="000B6F25">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korytowanie do głębokości 3</w:t>
      </w:r>
      <w:r>
        <w:rPr>
          <w:rFonts w:ascii="Times New Roman" w:eastAsia="Times New Roman" w:hAnsi="Times New Roman" w:cs="Times New Roman"/>
          <w:sz w:val="24"/>
          <w:szCs w:val="24"/>
          <w:lang w:eastAsia="ar-SA"/>
        </w:rPr>
        <w:t>9</w:t>
      </w:r>
      <w:r w:rsidRPr="00554BD6">
        <w:rPr>
          <w:rFonts w:ascii="Times New Roman" w:eastAsia="Times New Roman" w:hAnsi="Times New Roman" w:cs="Times New Roman"/>
          <w:sz w:val="24"/>
          <w:szCs w:val="24"/>
          <w:lang w:eastAsia="ar-SA"/>
        </w:rPr>
        <w:t>cm – utylizacja ziemi z wykopu przez wykonawcę,</w:t>
      </w:r>
    </w:p>
    <w:p w:rsidR="000B6F25" w:rsidRPr="00554BD6" w:rsidRDefault="000B6F25" w:rsidP="000B6F25">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lastRenderedPageBreak/>
        <w:t>montaż obrzeży t</w:t>
      </w:r>
      <w:r>
        <w:rPr>
          <w:rFonts w:ascii="Times New Roman" w:eastAsia="Times New Roman" w:hAnsi="Times New Roman" w:cs="Times New Roman"/>
          <w:sz w:val="24"/>
          <w:szCs w:val="24"/>
          <w:lang w:eastAsia="ar-SA"/>
        </w:rPr>
        <w:t>rawnikowych</w:t>
      </w:r>
      <w:r w:rsidRPr="00554BD6">
        <w:rPr>
          <w:rFonts w:ascii="Times New Roman" w:eastAsia="Times New Roman" w:hAnsi="Times New Roman" w:cs="Times New Roman"/>
          <w:sz w:val="24"/>
          <w:szCs w:val="24"/>
          <w:lang w:eastAsia="ar-SA"/>
        </w:rPr>
        <w:t xml:space="preserve"> na podsypce cementowo-piaskowej, </w:t>
      </w:r>
    </w:p>
    <w:p w:rsidR="000B6F25" w:rsidRPr="00554BD6" w:rsidRDefault="000B6F25" w:rsidP="000B6F25">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utwardzenie terenu zgodnie z dokumentacją projektową (</w:t>
      </w:r>
      <w:r>
        <w:rPr>
          <w:rFonts w:ascii="Times New Roman" w:eastAsia="Times New Roman" w:hAnsi="Times New Roman" w:cs="Times New Roman"/>
          <w:sz w:val="24"/>
          <w:szCs w:val="24"/>
          <w:lang w:eastAsia="ar-SA"/>
        </w:rPr>
        <w:t xml:space="preserve">podłoże gruntowe klasy G1, warstwa filtracyjna z piasku 0,5/2mm, podbudowa zasadnicza z kruszywa </w:t>
      </w:r>
      <w:r w:rsidR="00D27DAD">
        <w:rPr>
          <w:rFonts w:ascii="Times New Roman" w:eastAsia="Times New Roman" w:hAnsi="Times New Roman" w:cs="Times New Roman"/>
          <w:sz w:val="24"/>
          <w:szCs w:val="24"/>
          <w:lang w:eastAsia="ar-SA"/>
        </w:rPr>
        <w:t>kamiennego łamanego 0/32mm stabilizowana mechanicznie</w:t>
      </w:r>
      <w:r>
        <w:rPr>
          <w:rFonts w:ascii="Times New Roman" w:eastAsia="Times New Roman" w:hAnsi="Times New Roman" w:cs="Times New Roman"/>
          <w:sz w:val="24"/>
          <w:szCs w:val="24"/>
          <w:lang w:eastAsia="ar-SA"/>
        </w:rPr>
        <w:t xml:space="preserve">, </w:t>
      </w:r>
      <w:r w:rsidR="00D27DAD">
        <w:rPr>
          <w:rFonts w:ascii="Times New Roman" w:eastAsia="Times New Roman" w:hAnsi="Times New Roman" w:cs="Times New Roman"/>
          <w:sz w:val="24"/>
          <w:szCs w:val="24"/>
          <w:lang w:eastAsia="ar-SA"/>
        </w:rPr>
        <w:t xml:space="preserve">membrana zapobiegająca porostowi traw z folii ochronnej PE, podbudowa pośrednia z zaprawy cementowo-piaskowej 1:10 w stanie półsuchym, </w:t>
      </w:r>
      <w:proofErr w:type="spellStart"/>
      <w:r w:rsidR="00D27DAD">
        <w:rPr>
          <w:rFonts w:ascii="Times New Roman" w:eastAsia="Times New Roman" w:hAnsi="Times New Roman" w:cs="Times New Roman"/>
          <w:sz w:val="24"/>
          <w:szCs w:val="24"/>
          <w:lang w:eastAsia="ar-SA"/>
        </w:rPr>
        <w:t>dylatowana</w:t>
      </w:r>
      <w:proofErr w:type="spellEnd"/>
      <w:r w:rsidR="00D27DAD">
        <w:rPr>
          <w:rFonts w:ascii="Times New Roman" w:eastAsia="Times New Roman" w:hAnsi="Times New Roman" w:cs="Times New Roman"/>
          <w:sz w:val="24"/>
          <w:szCs w:val="24"/>
          <w:lang w:eastAsia="ar-SA"/>
        </w:rPr>
        <w:t xml:space="preserve"> poprzecznie co 5m</w:t>
      </w:r>
      <w:r w:rsidRPr="00554BD6">
        <w:rPr>
          <w:rFonts w:ascii="Times New Roman" w:eastAsia="Times New Roman" w:hAnsi="Times New Roman" w:cs="Times New Roman"/>
          <w:sz w:val="24"/>
          <w:szCs w:val="24"/>
          <w:lang w:eastAsia="ar-SA"/>
        </w:rPr>
        <w:t xml:space="preserve">). </w:t>
      </w:r>
    </w:p>
    <w:p w:rsidR="00554BD6" w:rsidRPr="00554BD6" w:rsidRDefault="00554BD6" w:rsidP="00554BD6">
      <w:pPr>
        <w:spacing w:line="360" w:lineRule="auto"/>
        <w:jc w:val="both"/>
        <w:rPr>
          <w:rFonts w:ascii="Times New Roman" w:hAnsi="Times New Roman" w:cs="Times New Roman"/>
          <w:sz w:val="24"/>
          <w:szCs w:val="24"/>
        </w:rPr>
      </w:pPr>
      <w:r w:rsidRPr="00554BD6">
        <w:rPr>
          <w:rFonts w:ascii="Times New Roman" w:hAnsi="Times New Roman" w:cs="Times New Roman"/>
          <w:sz w:val="24"/>
          <w:szCs w:val="24"/>
        </w:rPr>
        <w:t>c)  Instalacja oświetleniowa i CCTV</w:t>
      </w:r>
      <w:r w:rsidRPr="00554BD6">
        <w:rPr>
          <w:rFonts w:ascii="Times New Roman" w:hAnsi="Times New Roman" w:cs="Times New Roman"/>
          <w:sz w:val="24"/>
          <w:szCs w:val="24"/>
        </w:rPr>
        <w:tab/>
      </w:r>
    </w:p>
    <w:p w:rsidR="00554BD6" w:rsidRPr="00554BD6" w:rsidRDefault="00554BD6" w:rsidP="00F7448A">
      <w:pPr>
        <w:numPr>
          <w:ilvl w:val="3"/>
          <w:numId w:val="30"/>
        </w:numPr>
        <w:suppressAutoHyphens/>
        <w:spacing w:after="0" w:line="360" w:lineRule="auto"/>
        <w:ind w:left="641"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ułożenie kabli w rurach osłonowych zgodnie z dokumentacją projektową,</w:t>
      </w:r>
    </w:p>
    <w:p w:rsidR="00554BD6" w:rsidRPr="00554BD6" w:rsidRDefault="00554BD6" w:rsidP="00F7448A">
      <w:pPr>
        <w:numPr>
          <w:ilvl w:val="3"/>
          <w:numId w:val="30"/>
        </w:numPr>
        <w:suppressAutoHyphens/>
        <w:spacing w:after="0" w:line="360" w:lineRule="auto"/>
        <w:ind w:left="641"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montaż zewnętrznej szafy RACK na fundamencie betonowym,</w:t>
      </w:r>
    </w:p>
    <w:p w:rsidR="00554BD6" w:rsidRDefault="00554BD6" w:rsidP="00F7448A">
      <w:pPr>
        <w:numPr>
          <w:ilvl w:val="3"/>
          <w:numId w:val="30"/>
        </w:numPr>
        <w:suppressAutoHyphens/>
        <w:spacing w:after="0" w:line="360" w:lineRule="auto"/>
        <w:ind w:left="641"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montaż słupów oraz opraw oświetleniowych</w:t>
      </w:r>
      <w:r w:rsidR="00D27DAD">
        <w:rPr>
          <w:rFonts w:ascii="Times New Roman" w:eastAsia="Times New Roman" w:hAnsi="Times New Roman" w:cs="Times New Roman"/>
          <w:sz w:val="24"/>
          <w:szCs w:val="24"/>
          <w:lang w:eastAsia="ar-SA"/>
        </w:rPr>
        <w:t xml:space="preserve"> napowietrznych</w:t>
      </w:r>
      <w:r w:rsidRPr="00554BD6">
        <w:rPr>
          <w:rFonts w:ascii="Times New Roman" w:eastAsia="Times New Roman" w:hAnsi="Times New Roman" w:cs="Times New Roman"/>
          <w:sz w:val="24"/>
          <w:szCs w:val="24"/>
          <w:lang w:eastAsia="ar-SA"/>
        </w:rPr>
        <w:t xml:space="preserve"> – 1</w:t>
      </w:r>
      <w:r w:rsidR="00D27DAD">
        <w:rPr>
          <w:rFonts w:ascii="Times New Roman" w:eastAsia="Times New Roman" w:hAnsi="Times New Roman" w:cs="Times New Roman"/>
          <w:sz w:val="24"/>
          <w:szCs w:val="24"/>
          <w:lang w:eastAsia="ar-SA"/>
        </w:rPr>
        <w:t>1</w:t>
      </w:r>
      <w:r w:rsidRPr="00554BD6">
        <w:rPr>
          <w:rFonts w:ascii="Times New Roman" w:eastAsia="Times New Roman" w:hAnsi="Times New Roman" w:cs="Times New Roman"/>
          <w:sz w:val="24"/>
          <w:szCs w:val="24"/>
          <w:lang w:eastAsia="ar-SA"/>
        </w:rPr>
        <w:t xml:space="preserve"> </w:t>
      </w:r>
      <w:proofErr w:type="spellStart"/>
      <w:r w:rsidRPr="00554BD6">
        <w:rPr>
          <w:rFonts w:ascii="Times New Roman" w:eastAsia="Times New Roman" w:hAnsi="Times New Roman" w:cs="Times New Roman"/>
          <w:sz w:val="24"/>
          <w:szCs w:val="24"/>
          <w:lang w:eastAsia="ar-SA"/>
        </w:rPr>
        <w:t>szt</w:t>
      </w:r>
      <w:proofErr w:type="spellEnd"/>
      <w:r w:rsidRPr="00554BD6">
        <w:rPr>
          <w:rFonts w:ascii="Times New Roman" w:eastAsia="Times New Roman" w:hAnsi="Times New Roman" w:cs="Times New Roman"/>
          <w:sz w:val="24"/>
          <w:szCs w:val="24"/>
          <w:lang w:eastAsia="ar-SA"/>
        </w:rPr>
        <w:t>,</w:t>
      </w:r>
    </w:p>
    <w:p w:rsidR="00D27DAD" w:rsidRPr="00554BD6" w:rsidRDefault="00D27DAD" w:rsidP="00F7448A">
      <w:pPr>
        <w:numPr>
          <w:ilvl w:val="3"/>
          <w:numId w:val="30"/>
        </w:numPr>
        <w:suppressAutoHyphens/>
        <w:spacing w:after="0" w:line="360" w:lineRule="auto"/>
        <w:ind w:left="641" w:hanging="284"/>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montaż opraw oświetleniowych ziemnych – 4 </w:t>
      </w:r>
      <w:proofErr w:type="spellStart"/>
      <w:r>
        <w:rPr>
          <w:rFonts w:ascii="Times New Roman" w:eastAsia="Times New Roman" w:hAnsi="Times New Roman" w:cs="Times New Roman"/>
          <w:sz w:val="24"/>
          <w:szCs w:val="24"/>
          <w:lang w:eastAsia="ar-SA"/>
        </w:rPr>
        <w:t>szt</w:t>
      </w:r>
      <w:proofErr w:type="spellEnd"/>
      <w:r>
        <w:rPr>
          <w:rFonts w:ascii="Times New Roman" w:eastAsia="Times New Roman" w:hAnsi="Times New Roman" w:cs="Times New Roman"/>
          <w:sz w:val="24"/>
          <w:szCs w:val="24"/>
          <w:lang w:eastAsia="ar-SA"/>
        </w:rPr>
        <w:t>,</w:t>
      </w:r>
    </w:p>
    <w:p w:rsidR="00554BD6" w:rsidRPr="00554BD6" w:rsidRDefault="00554BD6" w:rsidP="00F7448A">
      <w:pPr>
        <w:numPr>
          <w:ilvl w:val="3"/>
          <w:numId w:val="30"/>
        </w:numPr>
        <w:suppressAutoHyphens/>
        <w:spacing w:after="0" w:line="360" w:lineRule="auto"/>
        <w:ind w:left="641" w:hanging="284"/>
        <w:contextualSpacing/>
        <w:jc w:val="both"/>
        <w:rPr>
          <w:rFonts w:ascii="Times New Roman" w:eastAsia="Times New Roman" w:hAnsi="Times New Roman" w:cs="Times New Roman"/>
          <w:sz w:val="24"/>
          <w:szCs w:val="24"/>
          <w:lang w:eastAsia="ar-SA"/>
        </w:rPr>
      </w:pPr>
      <w:r w:rsidRPr="00554BD6">
        <w:rPr>
          <w:rFonts w:ascii="Times New Roman" w:eastAsia="Times New Roman" w:hAnsi="Times New Roman" w:cs="Times New Roman"/>
          <w:sz w:val="24"/>
          <w:szCs w:val="24"/>
          <w:lang w:eastAsia="ar-SA"/>
        </w:rPr>
        <w:t xml:space="preserve">wykonanie wszelkich badań oraz inwentaryzacji powykonawczej,  </w:t>
      </w:r>
    </w:p>
    <w:p w:rsidR="00554BD6" w:rsidRPr="00554BD6" w:rsidRDefault="00554BD6" w:rsidP="00554BD6">
      <w:pPr>
        <w:jc w:val="both"/>
        <w:rPr>
          <w:rFonts w:ascii="Times New Roman" w:hAnsi="Times New Roman" w:cs="Times New Roman"/>
          <w:sz w:val="24"/>
          <w:szCs w:val="24"/>
        </w:rPr>
      </w:pPr>
      <w:r w:rsidRPr="00554BD6">
        <w:rPr>
          <w:rFonts w:ascii="Times New Roman" w:hAnsi="Times New Roman" w:cs="Times New Roman"/>
          <w:sz w:val="24"/>
          <w:szCs w:val="24"/>
        </w:rPr>
        <w:t>d)  Uporządkowanie terenu – po wykonanych pracach wykonawca ma uporządkować zajęty teren do stanu pierwotnego</w:t>
      </w:r>
    </w:p>
    <w:p w:rsidR="00D27DAD" w:rsidRDefault="00D27DAD" w:rsidP="00554BD6">
      <w:pPr>
        <w:spacing w:line="360" w:lineRule="auto"/>
        <w:jc w:val="both"/>
        <w:rPr>
          <w:rFonts w:ascii="Times New Roman" w:hAnsi="Times New Roman" w:cs="Times New Roman"/>
          <w:sz w:val="24"/>
          <w:szCs w:val="24"/>
        </w:rPr>
      </w:pPr>
    </w:p>
    <w:p w:rsidR="00BB3104" w:rsidRPr="00554BD6" w:rsidRDefault="00554BD6" w:rsidP="00554BD6">
      <w:pPr>
        <w:spacing w:line="360" w:lineRule="auto"/>
        <w:jc w:val="both"/>
        <w:rPr>
          <w:rFonts w:ascii="Times New Roman" w:hAnsi="Times New Roman"/>
        </w:rPr>
      </w:pPr>
      <w:r>
        <w:rPr>
          <w:rFonts w:ascii="Times New Roman" w:hAnsi="Times New Roman"/>
        </w:rPr>
        <w:t>2.</w:t>
      </w:r>
      <w:r w:rsidR="00BB3104" w:rsidRPr="00554BD6">
        <w:rPr>
          <w:rFonts w:ascii="Times New Roman" w:hAnsi="Times New Roman"/>
        </w:rPr>
        <w:t>Szczegółowy zakres przedmiotu zamówienia określony jest w dokumentacji projekt</w:t>
      </w:r>
      <w:r w:rsidR="008B4C53">
        <w:rPr>
          <w:rFonts w:ascii="Times New Roman" w:hAnsi="Times New Roman"/>
        </w:rPr>
        <w:t>owej stanowiącej załącznik nr 9</w:t>
      </w:r>
      <w:r w:rsidR="00BB3104" w:rsidRPr="00554BD6">
        <w:rPr>
          <w:rFonts w:ascii="Times New Roman" w:hAnsi="Times New Roman"/>
        </w:rPr>
        <w:t xml:space="preserve"> do SWZ  oraz w przedmiarze r</w:t>
      </w:r>
      <w:r w:rsidR="008B4C53">
        <w:rPr>
          <w:rFonts w:ascii="Times New Roman" w:hAnsi="Times New Roman"/>
        </w:rPr>
        <w:t>obót stanowiącym załącznik nr 10</w:t>
      </w:r>
      <w:r w:rsidR="00BB3104" w:rsidRPr="00554BD6">
        <w:rPr>
          <w:rFonts w:ascii="Times New Roman" w:hAnsi="Times New Roman"/>
        </w:rPr>
        <w:t xml:space="preserve"> do SWZ. Przedmiar robót należy traktować jako element pomocniczy do określenia przedmiotu zamówienia.</w:t>
      </w:r>
      <w:r w:rsidR="00D27DAD">
        <w:rPr>
          <w:rFonts w:ascii="Times New Roman" w:hAnsi="Times New Roman"/>
        </w:rPr>
        <w:t xml:space="preserve"> </w:t>
      </w:r>
    </w:p>
    <w:p w:rsidR="00554BD6" w:rsidRPr="00554BD6" w:rsidRDefault="00554BD6" w:rsidP="00554BD6">
      <w:pPr>
        <w:tabs>
          <w:tab w:val="center" w:pos="709"/>
          <w:tab w:val="right" w:pos="5472"/>
        </w:tabs>
        <w:contextualSpacing/>
        <w:jc w:val="both"/>
        <w:rPr>
          <w:rFonts w:ascii="Times New Roman" w:hAnsi="Times New Roman" w:cs="Times New Roman"/>
        </w:rPr>
      </w:pPr>
      <w:r>
        <w:rPr>
          <w:rFonts w:ascii="Times New Roman" w:hAnsi="Times New Roman" w:cs="Times New Roman"/>
        </w:rPr>
        <w:t>3.</w:t>
      </w:r>
      <w:r w:rsidRPr="00554BD6">
        <w:rPr>
          <w:rFonts w:ascii="Times New Roman" w:hAnsi="Times New Roman" w:cs="Times New Roman"/>
        </w:rPr>
        <w:t>W cenie ofertowej Wykonawca winien ująć wszelkie koszty związane z zagospodarowaniem placu budowy oraz koszty zużycia mediów w tym wody i energii.</w:t>
      </w:r>
    </w:p>
    <w:p w:rsidR="00554BD6" w:rsidRDefault="00554BD6" w:rsidP="00554BD6">
      <w:pPr>
        <w:contextualSpacing/>
        <w:jc w:val="both"/>
        <w:rPr>
          <w:rFonts w:ascii="Times New Roman" w:hAnsi="Times New Roman" w:cs="Times New Roman"/>
        </w:rPr>
      </w:pPr>
    </w:p>
    <w:p w:rsidR="00554BD6" w:rsidRPr="00554BD6" w:rsidRDefault="00554BD6" w:rsidP="00554BD6">
      <w:pPr>
        <w:contextualSpacing/>
        <w:jc w:val="both"/>
        <w:rPr>
          <w:rFonts w:ascii="Times New Roman" w:hAnsi="Times New Roman" w:cs="Times New Roman"/>
        </w:rPr>
      </w:pPr>
      <w:r>
        <w:rPr>
          <w:rFonts w:ascii="Times New Roman" w:hAnsi="Times New Roman" w:cs="Times New Roman"/>
        </w:rPr>
        <w:t>4.</w:t>
      </w:r>
      <w:r w:rsidRPr="00554BD6">
        <w:rPr>
          <w:rFonts w:ascii="Times New Roman" w:hAnsi="Times New Roman" w:cs="Times New Roman"/>
        </w:rPr>
        <w:t xml:space="preserve">Ponieważ prace prowadzone będą w obrębie terenu rekreacyjnego, Wykonawca zobowiązany jest </w:t>
      </w:r>
      <w:r w:rsidR="00D27DAD">
        <w:rPr>
          <w:rFonts w:ascii="Times New Roman" w:hAnsi="Times New Roman" w:cs="Times New Roman"/>
        </w:rPr>
        <w:br/>
      </w:r>
      <w:r w:rsidRPr="00554BD6">
        <w:rPr>
          <w:rFonts w:ascii="Times New Roman" w:hAnsi="Times New Roman" w:cs="Times New Roman"/>
        </w:rPr>
        <w:t>do szczelnego wygrodzenia terenu placu budowy oraz do szczególnego przestrzegania przepisów BHP.</w:t>
      </w:r>
    </w:p>
    <w:p w:rsidR="00BB3104" w:rsidRPr="00BB3104" w:rsidRDefault="00D27DAD" w:rsidP="00BB3104">
      <w:pPr>
        <w:tabs>
          <w:tab w:val="center" w:pos="0"/>
          <w:tab w:val="right" w:pos="5472"/>
        </w:tabs>
        <w:spacing w:after="0" w:line="276"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br/>
      </w:r>
      <w:r w:rsidR="00554BD6">
        <w:rPr>
          <w:rFonts w:ascii="Times New Roman" w:eastAsia="Times New Roman" w:hAnsi="Times New Roman" w:cs="Times New Roman"/>
          <w:b/>
          <w:lang w:eastAsia="pl-PL"/>
        </w:rPr>
        <w:t>5</w:t>
      </w:r>
      <w:r w:rsidR="00BB3104" w:rsidRPr="00BB3104">
        <w:rPr>
          <w:rFonts w:ascii="Times New Roman" w:eastAsia="Times New Roman" w:hAnsi="Times New Roman" w:cs="Times New Roman"/>
          <w:b/>
          <w:lang w:eastAsia="pl-PL"/>
        </w:rPr>
        <w:t>.</w:t>
      </w:r>
      <w:r w:rsidR="00BB3104" w:rsidRPr="00BB3104">
        <w:rPr>
          <w:rFonts w:ascii="Times New Roman" w:eastAsia="Times New Roman" w:hAnsi="Times New Roman" w:cs="Times New Roman"/>
          <w:lang w:eastAsia="pl-PL"/>
        </w:rPr>
        <w:t xml:space="preserve"> </w:t>
      </w:r>
      <w:r w:rsidR="00BB3104" w:rsidRPr="00BB3104">
        <w:rPr>
          <w:rFonts w:ascii="Times New Roman" w:eastAsia="Times New Roman" w:hAnsi="Times New Roman" w:cs="Times New Roman"/>
          <w:b/>
          <w:lang w:eastAsia="pl-PL"/>
        </w:rPr>
        <w:t xml:space="preserve">Określenie przedmiotu zamówienia jak w załączonych przedmiarach robót i specyfikacji nie zwalnia wykonawcy od dokładnego zapoznania się z dokumentacją techniczną, celem opracowania własnego przedmiaru robót, bowiem przedmiar ten ma stanowić podstawę  </w:t>
      </w:r>
      <w:r>
        <w:rPr>
          <w:rFonts w:ascii="Times New Roman" w:eastAsia="Times New Roman" w:hAnsi="Times New Roman" w:cs="Times New Roman"/>
          <w:b/>
          <w:lang w:eastAsia="pl-PL"/>
        </w:rPr>
        <w:br/>
      </w:r>
      <w:r w:rsidR="00BB3104" w:rsidRPr="00BB3104">
        <w:rPr>
          <w:rFonts w:ascii="Times New Roman" w:eastAsia="Times New Roman" w:hAnsi="Times New Roman" w:cs="Times New Roman"/>
          <w:b/>
          <w:lang w:eastAsia="pl-PL"/>
        </w:rPr>
        <w:t>do sporządzenia kosztorysu ofertowego. Wykonawca zdając sobie sprawę z prac jakie należy wykonać, ich znaczenia oraz ich rodzaju zobowiązany jest przez wiedzę zawodową w swojej specjalności uzupełnić szczegóły, które mogły być pominięte w dokumentacji, załączonym przedmiarze oraz specyfikacji i uwzględnić je w kosztach.</w:t>
      </w:r>
    </w:p>
    <w:p w:rsidR="00BB3104" w:rsidRPr="00BB3104" w:rsidRDefault="00BB3104" w:rsidP="00BB3104">
      <w:pPr>
        <w:suppressAutoHyphens/>
        <w:spacing w:after="0" w:line="276" w:lineRule="auto"/>
        <w:ind w:left="284" w:hanging="284"/>
        <w:jc w:val="both"/>
        <w:rPr>
          <w:rFonts w:ascii="Times New Roman" w:eastAsia="Times New Roman" w:hAnsi="Times New Roman" w:cs="Times New Roman"/>
          <w:b/>
          <w:bCs/>
          <w:lang w:eastAsia="ar-SA"/>
        </w:rPr>
      </w:pPr>
    </w:p>
    <w:p w:rsidR="00BB3104" w:rsidRPr="00BB3104" w:rsidRDefault="004D2253" w:rsidP="00BB3104">
      <w:pPr>
        <w:suppressAutoHyphens/>
        <w:spacing w:after="0" w:line="276" w:lineRule="auto"/>
        <w:ind w:left="284" w:hanging="284"/>
        <w:jc w:val="both"/>
        <w:rPr>
          <w:rFonts w:ascii="Times New Roman" w:eastAsia="Times New Roman" w:hAnsi="Times New Roman" w:cs="Times New Roman"/>
          <w:b/>
          <w:bCs/>
          <w:lang w:eastAsia="ar-SA"/>
        </w:rPr>
      </w:pPr>
      <w:r>
        <w:rPr>
          <w:rFonts w:ascii="Times New Roman" w:eastAsia="Times New Roman" w:hAnsi="Times New Roman" w:cs="Times New Roman"/>
          <w:b/>
          <w:bCs/>
          <w:lang w:eastAsia="ar-SA"/>
        </w:rPr>
        <w:t>6</w:t>
      </w:r>
      <w:r w:rsidR="00BB3104" w:rsidRPr="00BB3104">
        <w:rPr>
          <w:rFonts w:ascii="Times New Roman" w:eastAsia="Times New Roman" w:hAnsi="Times New Roman" w:cs="Times New Roman"/>
          <w:b/>
          <w:bCs/>
          <w:lang w:eastAsia="ar-SA"/>
        </w:rPr>
        <w:t>. PRZEDMIARY ROBÓT NALEŻY TRAKTOWAĆ JAKO MATERIAŁ POMOCNICZY DO</w:t>
      </w:r>
    </w:p>
    <w:p w:rsidR="00BB3104" w:rsidRPr="00BB3104" w:rsidRDefault="00BB3104" w:rsidP="00BB3104">
      <w:pPr>
        <w:suppressAutoHyphens/>
        <w:spacing w:after="0" w:line="276" w:lineRule="auto"/>
        <w:ind w:left="284" w:hanging="284"/>
        <w:jc w:val="both"/>
        <w:rPr>
          <w:rFonts w:ascii="Times New Roman" w:eastAsia="Times New Roman" w:hAnsi="Times New Roman" w:cs="Times New Roman"/>
          <w:b/>
          <w:bCs/>
          <w:lang w:eastAsia="ar-SA"/>
        </w:rPr>
      </w:pPr>
      <w:r w:rsidRPr="00BB3104">
        <w:rPr>
          <w:rFonts w:ascii="Times New Roman" w:eastAsia="Times New Roman" w:hAnsi="Times New Roman" w:cs="Times New Roman"/>
          <w:b/>
          <w:bCs/>
          <w:lang w:eastAsia="ar-SA"/>
        </w:rPr>
        <w:t>OKREŚLENIAPRZEDMIOTU ZAMÓWIENIA.PRZEDMIARY TE NIE MOGĄ STANOWIĆ</w:t>
      </w:r>
    </w:p>
    <w:p w:rsidR="00BB3104" w:rsidRPr="00BB3104" w:rsidRDefault="00BB3104" w:rsidP="00BB3104">
      <w:pPr>
        <w:suppressAutoHyphens/>
        <w:spacing w:after="0" w:line="276" w:lineRule="auto"/>
        <w:ind w:left="284" w:hanging="284"/>
        <w:jc w:val="both"/>
        <w:rPr>
          <w:rFonts w:ascii="Times New Roman" w:eastAsia="Times New Roman" w:hAnsi="Times New Roman" w:cs="Times New Roman"/>
          <w:b/>
          <w:bCs/>
          <w:lang w:eastAsia="ar-SA"/>
        </w:rPr>
      </w:pPr>
      <w:r w:rsidRPr="00BB3104">
        <w:rPr>
          <w:rFonts w:ascii="Times New Roman" w:eastAsia="Times New Roman" w:hAnsi="Times New Roman" w:cs="Times New Roman"/>
          <w:b/>
          <w:bCs/>
          <w:lang w:eastAsia="ar-SA"/>
        </w:rPr>
        <w:t>PODSTAWY DO WYCENY.</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
          <w:bCs/>
          <w:lang w:eastAsia="ar-SA"/>
        </w:rPr>
      </w:pPr>
    </w:p>
    <w:p w:rsidR="00BB3104" w:rsidRPr="00BB3104" w:rsidRDefault="004D2253" w:rsidP="00D27DAD">
      <w:pPr>
        <w:tabs>
          <w:tab w:val="center" w:pos="284"/>
          <w:tab w:val="right" w:pos="5472"/>
        </w:tabs>
        <w:spacing w:after="0" w:line="276" w:lineRule="auto"/>
        <w:ind w:left="284" w:hanging="284"/>
        <w:jc w:val="both"/>
        <w:rPr>
          <w:rFonts w:ascii="Times New Roman" w:eastAsia="Times New Roman" w:hAnsi="Times New Roman" w:cs="Times New Roman"/>
          <w:b/>
          <w:bCs/>
          <w:lang w:eastAsia="ar-SA"/>
        </w:rPr>
      </w:pPr>
      <w:r>
        <w:rPr>
          <w:rFonts w:ascii="Times New Roman" w:eastAsia="Times New Roman" w:hAnsi="Times New Roman" w:cs="Times New Roman"/>
          <w:b/>
          <w:bCs/>
          <w:lang w:eastAsia="ar-SA"/>
        </w:rPr>
        <w:t>7</w:t>
      </w:r>
      <w:r w:rsidR="00BB3104" w:rsidRPr="00BB3104">
        <w:rPr>
          <w:rFonts w:ascii="Times New Roman" w:eastAsia="Times New Roman" w:hAnsi="Times New Roman" w:cs="Times New Roman"/>
          <w:b/>
          <w:bCs/>
          <w:lang w:eastAsia="ar-SA"/>
        </w:rPr>
        <w:t>. W CENIE RYCZAŁTOWEJ NALEŻY UWZGLEDNIĆ WSZELKIE KOSZTY NIEZBĘDNE</w:t>
      </w:r>
    </w:p>
    <w:p w:rsidR="00BB3104" w:rsidRPr="00BB3104" w:rsidRDefault="00BB3104" w:rsidP="00D27DAD">
      <w:pPr>
        <w:tabs>
          <w:tab w:val="center" w:pos="0"/>
          <w:tab w:val="right" w:pos="5472"/>
        </w:tabs>
        <w:spacing w:after="0" w:line="276" w:lineRule="auto"/>
        <w:jc w:val="both"/>
        <w:rPr>
          <w:rFonts w:ascii="Times New Roman" w:eastAsia="Times New Roman" w:hAnsi="Times New Roman" w:cs="Times New Roman"/>
          <w:b/>
          <w:bCs/>
          <w:lang w:eastAsia="ar-SA"/>
        </w:rPr>
      </w:pPr>
      <w:r w:rsidRPr="00BB3104">
        <w:rPr>
          <w:rFonts w:ascii="Times New Roman" w:eastAsia="Times New Roman" w:hAnsi="Times New Roman" w:cs="Times New Roman"/>
          <w:b/>
          <w:bCs/>
          <w:lang w:eastAsia="ar-SA"/>
        </w:rPr>
        <w:lastRenderedPageBreak/>
        <w:t>DO</w:t>
      </w:r>
      <w:r w:rsidR="00554BD6">
        <w:rPr>
          <w:rFonts w:ascii="Times New Roman" w:eastAsia="Times New Roman" w:hAnsi="Times New Roman" w:cs="Times New Roman"/>
          <w:b/>
          <w:bCs/>
          <w:lang w:eastAsia="ar-SA"/>
        </w:rPr>
        <w:t xml:space="preserve"> </w:t>
      </w:r>
      <w:r w:rsidRPr="00BB3104">
        <w:rPr>
          <w:rFonts w:ascii="Times New Roman" w:eastAsia="Times New Roman" w:hAnsi="Times New Roman" w:cs="Times New Roman"/>
          <w:b/>
          <w:bCs/>
          <w:lang w:eastAsia="ar-SA"/>
        </w:rPr>
        <w:t>ZREALIZOWANIA ZAMÓWIENIA WYNIKAJĄCE WPROST Z DOKUMENTACJI</w:t>
      </w:r>
      <w:r w:rsidR="00D27DAD">
        <w:rPr>
          <w:rFonts w:ascii="Times New Roman" w:eastAsia="Times New Roman" w:hAnsi="Times New Roman" w:cs="Times New Roman"/>
          <w:b/>
          <w:bCs/>
          <w:lang w:eastAsia="ar-SA"/>
        </w:rPr>
        <w:t xml:space="preserve"> </w:t>
      </w:r>
      <w:r w:rsidRPr="00BB3104">
        <w:rPr>
          <w:rFonts w:ascii="Times New Roman" w:eastAsia="Times New Roman" w:hAnsi="Times New Roman" w:cs="Times New Roman"/>
          <w:b/>
          <w:bCs/>
          <w:lang w:eastAsia="ar-SA"/>
        </w:rPr>
        <w:t>PROJEKTOWEJ,</w:t>
      </w:r>
      <w:r w:rsidR="00554BD6">
        <w:rPr>
          <w:rFonts w:ascii="Times New Roman" w:eastAsia="Times New Roman" w:hAnsi="Times New Roman" w:cs="Times New Roman"/>
          <w:b/>
          <w:bCs/>
          <w:lang w:eastAsia="ar-SA"/>
        </w:rPr>
        <w:t xml:space="preserve"> </w:t>
      </w:r>
      <w:r w:rsidRPr="00BB3104">
        <w:rPr>
          <w:rFonts w:ascii="Times New Roman" w:eastAsia="Times New Roman" w:hAnsi="Times New Roman" w:cs="Times New Roman"/>
          <w:b/>
          <w:bCs/>
          <w:lang w:eastAsia="ar-SA"/>
        </w:rPr>
        <w:t>JAK RÓWNIEŻ W NIEJ NIE UJĘTE, A BEZ KTÓRYCH NIE MOŻNA</w:t>
      </w:r>
      <w:r w:rsidR="00D27DAD">
        <w:rPr>
          <w:rFonts w:ascii="Times New Roman" w:eastAsia="Times New Roman" w:hAnsi="Times New Roman" w:cs="Times New Roman"/>
          <w:b/>
          <w:bCs/>
          <w:lang w:eastAsia="ar-SA"/>
        </w:rPr>
        <w:t xml:space="preserve"> </w:t>
      </w:r>
      <w:r w:rsidR="00554BD6">
        <w:rPr>
          <w:rFonts w:ascii="Times New Roman" w:eastAsia="Times New Roman" w:hAnsi="Times New Roman" w:cs="Times New Roman"/>
          <w:b/>
          <w:bCs/>
          <w:lang w:eastAsia="ar-SA"/>
        </w:rPr>
        <w:t>WYKONAĆ ZAMÓ</w:t>
      </w:r>
      <w:r w:rsidRPr="00BB3104">
        <w:rPr>
          <w:rFonts w:ascii="Times New Roman" w:eastAsia="Times New Roman" w:hAnsi="Times New Roman" w:cs="Times New Roman"/>
          <w:b/>
          <w:bCs/>
          <w:lang w:eastAsia="ar-SA"/>
        </w:rPr>
        <w:t xml:space="preserve">WIENIA </w:t>
      </w:r>
    </w:p>
    <w:p w:rsidR="00BB3104" w:rsidRPr="00BB3104" w:rsidRDefault="00BB3104" w:rsidP="00D27DAD">
      <w:pPr>
        <w:suppressAutoHyphens/>
        <w:spacing w:after="0" w:line="276" w:lineRule="auto"/>
        <w:ind w:left="705" w:hanging="705"/>
        <w:jc w:val="both"/>
        <w:rPr>
          <w:rFonts w:ascii="Times New Roman" w:eastAsia="Times New Roman" w:hAnsi="Times New Roman" w:cs="Times New Roman"/>
          <w:bCs/>
          <w:lang w:eastAsia="ar-SA"/>
        </w:rPr>
      </w:pPr>
    </w:p>
    <w:p w:rsidR="00BB3104" w:rsidRPr="00BB3104" w:rsidRDefault="004D2253" w:rsidP="00D27DAD">
      <w:pPr>
        <w:suppressAutoHyphens/>
        <w:spacing w:after="0" w:line="276" w:lineRule="auto"/>
        <w:jc w:val="both"/>
        <w:rPr>
          <w:rFonts w:ascii="Times New Roman" w:eastAsia="Times New Roman" w:hAnsi="Times New Roman" w:cs="Times New Roman"/>
          <w:b/>
          <w:bCs/>
          <w:lang w:eastAsia="ar-SA"/>
        </w:rPr>
      </w:pPr>
      <w:r>
        <w:rPr>
          <w:rFonts w:ascii="Times New Roman" w:eastAsia="Times New Roman" w:hAnsi="Times New Roman" w:cs="Times New Roman"/>
          <w:b/>
          <w:bCs/>
          <w:lang w:eastAsia="ar-SA"/>
        </w:rPr>
        <w:t>8</w:t>
      </w:r>
      <w:r w:rsidR="00BB3104" w:rsidRPr="00BB3104">
        <w:rPr>
          <w:rFonts w:ascii="Times New Roman" w:eastAsia="Times New Roman" w:hAnsi="Times New Roman" w:cs="Times New Roman"/>
          <w:b/>
          <w:bCs/>
          <w:lang w:eastAsia="ar-SA"/>
        </w:rPr>
        <w:t>. KOSZTORYS OFERTOWY NALEŻY DOŁĄCZYC D</w:t>
      </w:r>
      <w:r w:rsidR="00D27DAD">
        <w:rPr>
          <w:rFonts w:ascii="Times New Roman" w:eastAsia="Times New Roman" w:hAnsi="Times New Roman" w:cs="Times New Roman"/>
          <w:b/>
          <w:bCs/>
          <w:lang w:eastAsia="ar-SA"/>
        </w:rPr>
        <w:t xml:space="preserve">O OFERTY. Z uwagi na ryczałtowy </w:t>
      </w:r>
      <w:r w:rsidR="00BB3104" w:rsidRPr="00BB3104">
        <w:rPr>
          <w:rFonts w:ascii="Times New Roman" w:eastAsia="Times New Roman" w:hAnsi="Times New Roman" w:cs="Times New Roman"/>
          <w:b/>
          <w:bCs/>
          <w:lang w:eastAsia="ar-SA"/>
        </w:rPr>
        <w:t xml:space="preserve">charakter wynagrodzenia, kosztorys ten będzie stanowił materiał poglądowy, informacyjny </w:t>
      </w:r>
      <w:r w:rsidR="00D27DAD">
        <w:rPr>
          <w:rFonts w:ascii="Times New Roman" w:eastAsia="Times New Roman" w:hAnsi="Times New Roman" w:cs="Times New Roman"/>
          <w:b/>
          <w:bCs/>
          <w:lang w:eastAsia="ar-SA"/>
        </w:rPr>
        <w:br/>
      </w:r>
      <w:r w:rsidR="00BB3104" w:rsidRPr="00BB3104">
        <w:rPr>
          <w:rFonts w:ascii="Times New Roman" w:eastAsia="Times New Roman" w:hAnsi="Times New Roman" w:cs="Times New Roman"/>
          <w:b/>
          <w:bCs/>
          <w:lang w:eastAsia="ar-SA"/>
        </w:rPr>
        <w:t>dla</w:t>
      </w:r>
      <w:r w:rsidR="00D27DAD">
        <w:rPr>
          <w:rFonts w:ascii="Times New Roman" w:eastAsia="Times New Roman" w:hAnsi="Times New Roman" w:cs="Times New Roman"/>
          <w:b/>
          <w:bCs/>
          <w:lang w:eastAsia="ar-SA"/>
        </w:rPr>
        <w:t xml:space="preserve"> </w:t>
      </w:r>
      <w:r w:rsidR="00BB3104" w:rsidRPr="00BB3104">
        <w:rPr>
          <w:rFonts w:ascii="Times New Roman" w:eastAsia="Times New Roman" w:hAnsi="Times New Roman" w:cs="Times New Roman"/>
          <w:b/>
          <w:bCs/>
          <w:lang w:eastAsia="ar-SA"/>
        </w:rPr>
        <w:t xml:space="preserve">Zamawiającego. </w:t>
      </w:r>
      <w:r w:rsidR="00BB3104" w:rsidRPr="00BB3104">
        <w:rPr>
          <w:rFonts w:ascii="Times New Roman" w:eastAsia="Times New Roman" w:hAnsi="Times New Roman" w:cs="Times New Roman"/>
          <w:b/>
          <w:bCs/>
          <w:u w:val="single"/>
          <w:lang w:eastAsia="ar-SA"/>
        </w:rPr>
        <w:t>Nie będzie stanowił podstawy do oceny ofert.</w:t>
      </w:r>
      <w:r w:rsidR="00BB3104" w:rsidRPr="00BB3104">
        <w:rPr>
          <w:rFonts w:ascii="Times New Roman" w:eastAsia="Times New Roman" w:hAnsi="Times New Roman" w:cs="Times New Roman"/>
          <w:b/>
          <w:bCs/>
          <w:lang w:eastAsia="ar-SA"/>
        </w:rPr>
        <w:t xml:space="preserve"> </w:t>
      </w:r>
    </w:p>
    <w:p w:rsidR="00BB3104" w:rsidRPr="00BB3104" w:rsidRDefault="00BB3104" w:rsidP="00BB3104">
      <w:pPr>
        <w:spacing w:after="0" w:line="276" w:lineRule="auto"/>
        <w:ind w:right="23"/>
        <w:jc w:val="both"/>
        <w:rPr>
          <w:rFonts w:ascii="Times New Roman" w:eastAsia="Calibri" w:hAnsi="Times New Roman" w:cs="Times New Roman"/>
          <w:b/>
          <w:bCs/>
        </w:rPr>
      </w:pPr>
    </w:p>
    <w:p w:rsidR="00BB3104" w:rsidRPr="00BB3104" w:rsidRDefault="00BB3104" w:rsidP="00BB3104">
      <w:pPr>
        <w:spacing w:after="0" w:line="276" w:lineRule="auto"/>
        <w:ind w:right="23"/>
        <w:jc w:val="both"/>
        <w:rPr>
          <w:rFonts w:ascii="Times New Roman" w:eastAsia="Verdana" w:hAnsi="Times New Roman" w:cs="Times New Roman"/>
          <w:bCs/>
        </w:rPr>
      </w:pPr>
      <w:r w:rsidRPr="00BB3104">
        <w:rPr>
          <w:rFonts w:ascii="Times New Roman" w:eastAsia="Calibri" w:hAnsi="Times New Roman" w:cs="Times New Roman"/>
          <w:bCs/>
        </w:rPr>
        <w:t xml:space="preserve">Kosztorys ofertowy składa się wraz z ofertą, pod rygorem nieważności, w formie elektronicznej </w:t>
      </w:r>
      <w:r w:rsidRPr="00BB3104">
        <w:rPr>
          <w:rFonts w:ascii="Times New Roman" w:eastAsia="Calibri" w:hAnsi="Times New Roman" w:cs="Times New Roman"/>
          <w:bCs/>
          <w:lang w:eastAsia="pl-PL"/>
        </w:rPr>
        <w:t xml:space="preserve">(opatrzonej kwalifikowanym podpisem elektronicznym) </w:t>
      </w:r>
      <w:r w:rsidRPr="00BB3104">
        <w:rPr>
          <w:rFonts w:ascii="Times New Roman" w:eastAsia="Calibri" w:hAnsi="Times New Roman" w:cs="Times New Roman"/>
          <w:bCs/>
        </w:rPr>
        <w:t xml:space="preserve">lub w postaci elektronicznej opatrzonej podpisem zaufanym </w:t>
      </w:r>
      <w:r w:rsidRPr="00BB3104">
        <w:rPr>
          <w:rFonts w:ascii="Times New Roman" w:eastAsia="Calibri" w:hAnsi="Times New Roman" w:cs="Times New Roman"/>
          <w:bCs/>
          <w:lang w:eastAsia="pl-PL"/>
        </w:rPr>
        <w:t>(</w:t>
      </w:r>
      <w:r w:rsidRPr="00BB3104">
        <w:rPr>
          <w:rFonts w:ascii="Times New Roman" w:hAnsi="Times New Roman" w:cs="Times New Roman"/>
          <w:bCs/>
        </w:rPr>
        <w:t>podpis zaufany - składany za pomocą profilu zaufanego)</w:t>
      </w:r>
      <w:r w:rsidRPr="00BB3104">
        <w:rPr>
          <w:rFonts w:ascii="Times New Roman" w:eastAsia="Calibri" w:hAnsi="Times New Roman" w:cs="Times New Roman"/>
          <w:bCs/>
          <w:lang w:eastAsia="pl-PL"/>
        </w:rPr>
        <w:t xml:space="preserve"> </w:t>
      </w:r>
      <w:r w:rsidRPr="00BB3104">
        <w:rPr>
          <w:rFonts w:ascii="Times New Roman" w:eastAsia="Calibri" w:hAnsi="Times New Roman" w:cs="Times New Roman"/>
          <w:bCs/>
        </w:rPr>
        <w:t xml:space="preserve">lub podpisem osobistym </w:t>
      </w:r>
      <w:r w:rsidRPr="00BB3104">
        <w:rPr>
          <w:rFonts w:ascii="Times New Roman" w:hAnsi="Times New Roman" w:cs="Times New Roman"/>
          <w:bCs/>
        </w:rPr>
        <w:t>(podpis osobisty składany za pomocą dowodu osobistego- e- dowód).</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Cs/>
          <w:lang w:eastAsia="ar-SA"/>
        </w:rPr>
      </w:pPr>
    </w:p>
    <w:p w:rsidR="00BB3104" w:rsidRPr="00BB3104" w:rsidRDefault="004D2253" w:rsidP="00D27DAD">
      <w:pPr>
        <w:suppressAutoHyphens/>
        <w:spacing w:after="0" w:line="276"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9</w:t>
      </w:r>
      <w:r w:rsidR="00BB3104" w:rsidRPr="00BB3104">
        <w:rPr>
          <w:rFonts w:ascii="Times New Roman" w:eastAsia="Times New Roman" w:hAnsi="Times New Roman" w:cs="Times New Roman"/>
          <w:bCs/>
          <w:lang w:eastAsia="ar-SA"/>
        </w:rPr>
        <w:t>. Dane z kosztorysu będą np. podstawą do obliczenia wy</w:t>
      </w:r>
      <w:r w:rsidR="00D27DAD">
        <w:rPr>
          <w:rFonts w:ascii="Times New Roman" w:eastAsia="Times New Roman" w:hAnsi="Times New Roman" w:cs="Times New Roman"/>
          <w:bCs/>
          <w:lang w:eastAsia="ar-SA"/>
        </w:rPr>
        <w:t xml:space="preserve">nagrodzenia Wykonawcy należnego </w:t>
      </w:r>
      <w:r w:rsidR="00BB3104" w:rsidRPr="00BB3104">
        <w:rPr>
          <w:rFonts w:ascii="Times New Roman" w:eastAsia="Times New Roman" w:hAnsi="Times New Roman" w:cs="Times New Roman"/>
          <w:bCs/>
          <w:lang w:eastAsia="ar-SA"/>
        </w:rPr>
        <w:t xml:space="preserve">mu </w:t>
      </w:r>
      <w:r w:rsidR="008021DA">
        <w:rPr>
          <w:rFonts w:ascii="Times New Roman" w:eastAsia="Times New Roman" w:hAnsi="Times New Roman" w:cs="Times New Roman"/>
          <w:bCs/>
          <w:lang w:eastAsia="ar-SA"/>
        </w:rPr>
        <w:br/>
      </w:r>
      <w:r w:rsidR="00BB3104" w:rsidRPr="00BB3104">
        <w:rPr>
          <w:rFonts w:ascii="Times New Roman" w:eastAsia="Times New Roman" w:hAnsi="Times New Roman" w:cs="Times New Roman"/>
          <w:bCs/>
          <w:lang w:eastAsia="ar-SA"/>
        </w:rPr>
        <w:t>z tytułu wykonania części przedmiotu zamówienia w sytuacji ewentualnego odstąpienia od</w:t>
      </w:r>
      <w:r w:rsidR="00D27DAD">
        <w:rPr>
          <w:rFonts w:ascii="Times New Roman" w:eastAsia="Times New Roman" w:hAnsi="Times New Roman" w:cs="Times New Roman"/>
          <w:bCs/>
          <w:lang w:eastAsia="ar-SA"/>
        </w:rPr>
        <w:t xml:space="preserve"> </w:t>
      </w:r>
      <w:r w:rsidR="00BB3104" w:rsidRPr="00BB3104">
        <w:rPr>
          <w:rFonts w:ascii="Times New Roman" w:eastAsia="Times New Roman" w:hAnsi="Times New Roman" w:cs="Times New Roman"/>
          <w:bCs/>
          <w:lang w:eastAsia="ar-SA"/>
        </w:rPr>
        <w:t xml:space="preserve">umowy, </w:t>
      </w:r>
      <w:r w:rsidR="008021DA">
        <w:rPr>
          <w:rFonts w:ascii="Times New Roman" w:eastAsia="Times New Roman" w:hAnsi="Times New Roman" w:cs="Times New Roman"/>
          <w:bCs/>
          <w:lang w:eastAsia="ar-SA"/>
        </w:rPr>
        <w:br/>
      </w:r>
      <w:r w:rsidR="00BB3104" w:rsidRPr="00BB3104">
        <w:rPr>
          <w:rFonts w:ascii="Times New Roman" w:eastAsia="Times New Roman" w:hAnsi="Times New Roman" w:cs="Times New Roman"/>
          <w:bCs/>
          <w:lang w:eastAsia="ar-SA"/>
        </w:rPr>
        <w:t>jak również wynagrodzenia za ewentualne zabezpiecz</w:t>
      </w:r>
      <w:r w:rsidR="00D27DAD">
        <w:rPr>
          <w:rFonts w:ascii="Times New Roman" w:eastAsia="Times New Roman" w:hAnsi="Times New Roman" w:cs="Times New Roman"/>
          <w:bCs/>
          <w:lang w:eastAsia="ar-SA"/>
        </w:rPr>
        <w:t xml:space="preserve">enie przerwanych robót, czy też </w:t>
      </w:r>
      <w:r w:rsidR="00BB3104" w:rsidRPr="00BB3104">
        <w:rPr>
          <w:rFonts w:ascii="Times New Roman" w:eastAsia="Times New Roman" w:hAnsi="Times New Roman" w:cs="Times New Roman"/>
          <w:bCs/>
          <w:lang w:eastAsia="ar-SA"/>
        </w:rPr>
        <w:t>wyliczeniu wartości robót zaniechanych.</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Cs/>
          <w:lang w:eastAsia="ar-SA"/>
        </w:rPr>
      </w:pPr>
    </w:p>
    <w:p w:rsidR="00BB3104" w:rsidRPr="00BB3104" w:rsidRDefault="004D2253" w:rsidP="00BB3104">
      <w:pPr>
        <w:tabs>
          <w:tab w:val="center" w:pos="720"/>
          <w:tab w:val="right" w:pos="5472"/>
        </w:tabs>
        <w:spacing w:after="0" w:line="276"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10</w:t>
      </w:r>
      <w:r w:rsidR="00BB3104" w:rsidRPr="00BB3104">
        <w:rPr>
          <w:rFonts w:ascii="Times New Roman" w:eastAsia="Times New Roman" w:hAnsi="Times New Roman" w:cs="Times New Roman"/>
          <w:bCs/>
          <w:lang w:eastAsia="ar-SA"/>
        </w:rPr>
        <w:t xml:space="preserve">. </w:t>
      </w:r>
      <w:r w:rsidR="00BB3104" w:rsidRPr="00BB3104">
        <w:rPr>
          <w:rFonts w:ascii="Times New Roman" w:eastAsia="Times New Roman" w:hAnsi="Times New Roman" w:cs="Times New Roman"/>
          <w:bCs/>
          <w:lang w:eastAsia="ar-SA"/>
        </w:rPr>
        <w:tab/>
        <w:t>Podstawą do określenia kwoty ofertowej są w równej mierze opis techniczny dokumentacji, rysunki dokumentacji wszystkich branż, specyfikacje techniczne, SWZ, wiedza zawodowa wykonawcy oraz obowiązujące normy i przepisy.</w:t>
      </w:r>
    </w:p>
    <w:p w:rsidR="00BB3104" w:rsidRPr="00BB3104" w:rsidRDefault="00BB3104" w:rsidP="00BB3104">
      <w:pPr>
        <w:tabs>
          <w:tab w:val="center" w:pos="720"/>
          <w:tab w:val="right" w:pos="5472"/>
        </w:tabs>
        <w:spacing w:after="0" w:line="276" w:lineRule="auto"/>
        <w:ind w:left="708" w:hanging="708"/>
        <w:jc w:val="both"/>
        <w:rPr>
          <w:rFonts w:ascii="Times New Roman" w:eastAsia="Times New Roman" w:hAnsi="Times New Roman" w:cs="Times New Roman"/>
          <w:bCs/>
          <w:lang w:eastAsia="ar-SA"/>
        </w:rPr>
      </w:pPr>
    </w:p>
    <w:p w:rsidR="00BB3104" w:rsidRPr="008021DA" w:rsidRDefault="004D2253" w:rsidP="008021DA">
      <w:pPr>
        <w:tabs>
          <w:tab w:val="center" w:pos="0"/>
          <w:tab w:val="right" w:pos="5472"/>
        </w:tabs>
        <w:spacing w:after="0" w:line="276"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11</w:t>
      </w:r>
      <w:r w:rsidR="00BB3104" w:rsidRPr="00BB3104">
        <w:rPr>
          <w:rFonts w:ascii="Times New Roman" w:eastAsia="Times New Roman" w:hAnsi="Times New Roman" w:cs="Times New Roman"/>
          <w:bCs/>
          <w:lang w:eastAsia="ar-SA"/>
        </w:rPr>
        <w:t>. Zamawiający dopuszcza zastosowanie innych materiałów i urzą</w:t>
      </w:r>
      <w:r w:rsidR="008021DA">
        <w:rPr>
          <w:rFonts w:ascii="Times New Roman" w:eastAsia="Times New Roman" w:hAnsi="Times New Roman" w:cs="Times New Roman"/>
          <w:bCs/>
          <w:lang w:eastAsia="ar-SA"/>
        </w:rPr>
        <w:t xml:space="preserve">dzeń niż podane  w dokumentacji </w:t>
      </w:r>
      <w:r w:rsidR="00BB3104" w:rsidRPr="00BB3104">
        <w:rPr>
          <w:rFonts w:ascii="Times New Roman" w:eastAsia="Times New Roman" w:hAnsi="Times New Roman" w:cs="Times New Roman"/>
          <w:bCs/>
          <w:lang w:eastAsia="ar-SA"/>
        </w:rPr>
        <w:t>projektowej pod warunkiem, że użyte przez wykonawcę m</w:t>
      </w:r>
      <w:r w:rsidR="008021DA">
        <w:rPr>
          <w:rFonts w:ascii="Times New Roman" w:eastAsia="Times New Roman" w:hAnsi="Times New Roman" w:cs="Times New Roman"/>
          <w:bCs/>
          <w:lang w:eastAsia="ar-SA"/>
        </w:rPr>
        <w:t xml:space="preserve">ateriały będą odpowiadać normom </w:t>
      </w:r>
      <w:r w:rsidR="00BB3104" w:rsidRPr="00BB3104">
        <w:rPr>
          <w:rFonts w:ascii="Times New Roman" w:eastAsia="Times New Roman" w:hAnsi="Times New Roman" w:cs="Times New Roman"/>
          <w:bCs/>
          <w:lang w:eastAsia="ar-SA"/>
        </w:rPr>
        <w:t>jakościowym wymaganym przez odpowiednie w tym względzie przepisy oraz zapewniać stand</w:t>
      </w:r>
      <w:r w:rsidR="008021DA">
        <w:rPr>
          <w:rFonts w:ascii="Times New Roman" w:eastAsia="Times New Roman" w:hAnsi="Times New Roman" w:cs="Times New Roman"/>
          <w:bCs/>
          <w:lang w:eastAsia="ar-SA"/>
        </w:rPr>
        <w:t xml:space="preserve">ard </w:t>
      </w:r>
      <w:r w:rsidR="00BB3104" w:rsidRPr="00BB3104">
        <w:rPr>
          <w:rFonts w:ascii="Times New Roman" w:eastAsia="Times New Roman" w:hAnsi="Times New Roman" w:cs="Times New Roman"/>
          <w:bCs/>
          <w:lang w:eastAsia="ar-SA"/>
        </w:rPr>
        <w:t>narzucony w dokumentacji. W takiej sytuacji Zamawiający wymaga</w:t>
      </w:r>
      <w:r w:rsidR="008021DA">
        <w:rPr>
          <w:rFonts w:ascii="Times New Roman" w:eastAsia="Times New Roman" w:hAnsi="Times New Roman" w:cs="Times New Roman"/>
          <w:bCs/>
          <w:lang w:eastAsia="ar-SA"/>
        </w:rPr>
        <w:t xml:space="preserve"> złożenia stosownych dokumentów </w:t>
      </w:r>
      <w:r w:rsidR="00BB3104" w:rsidRPr="00BB3104">
        <w:rPr>
          <w:rFonts w:ascii="Times New Roman" w:eastAsia="Times New Roman" w:hAnsi="Times New Roman" w:cs="Times New Roman"/>
          <w:bCs/>
          <w:lang w:eastAsia="ar-SA"/>
        </w:rPr>
        <w:t>uwiarygodniających te materiały i urządzenia. Operowanie przyk</w:t>
      </w:r>
      <w:r w:rsidR="008021DA">
        <w:rPr>
          <w:rFonts w:ascii="Times New Roman" w:eastAsia="Times New Roman" w:hAnsi="Times New Roman" w:cs="Times New Roman"/>
          <w:bCs/>
          <w:lang w:eastAsia="ar-SA"/>
        </w:rPr>
        <w:t xml:space="preserve">ładowymi nazwami producenta, ma </w:t>
      </w:r>
      <w:r w:rsidR="00BB3104" w:rsidRPr="00BB3104">
        <w:rPr>
          <w:rFonts w:ascii="Times New Roman" w:eastAsia="Times New Roman" w:hAnsi="Times New Roman" w:cs="Times New Roman"/>
          <w:bCs/>
          <w:lang w:eastAsia="ar-SA"/>
        </w:rPr>
        <w:t>jedynie na celu doprecyzowanie poziomu oczekiwań Zamawiającego w</w:t>
      </w:r>
      <w:r w:rsidR="008021DA">
        <w:rPr>
          <w:rFonts w:ascii="Times New Roman" w:eastAsia="Times New Roman" w:hAnsi="Times New Roman" w:cs="Times New Roman"/>
          <w:bCs/>
          <w:lang w:eastAsia="ar-SA"/>
        </w:rPr>
        <w:t xml:space="preserve"> stosunku do określonego </w:t>
      </w:r>
      <w:r w:rsidR="00BB3104" w:rsidRPr="00BB3104">
        <w:rPr>
          <w:rFonts w:ascii="Times New Roman" w:eastAsia="Times New Roman" w:hAnsi="Times New Roman" w:cs="Times New Roman"/>
          <w:bCs/>
          <w:lang w:eastAsia="ar-SA"/>
        </w:rPr>
        <w:t>rozwiązania. Posługiwanie się nazwami  producentów, /pr</w:t>
      </w:r>
      <w:r w:rsidR="008021DA">
        <w:rPr>
          <w:rFonts w:ascii="Times New Roman" w:eastAsia="Times New Roman" w:hAnsi="Times New Roman" w:cs="Times New Roman"/>
          <w:bCs/>
          <w:lang w:eastAsia="ar-SA"/>
        </w:rPr>
        <w:t xml:space="preserve">oduktów/ ma wyłącznie charakter </w:t>
      </w:r>
      <w:r w:rsidR="00BB3104" w:rsidRPr="00BB3104">
        <w:rPr>
          <w:rFonts w:ascii="Times New Roman" w:eastAsia="Times New Roman" w:hAnsi="Times New Roman" w:cs="Times New Roman"/>
          <w:bCs/>
          <w:lang w:eastAsia="ar-SA"/>
        </w:rPr>
        <w:t xml:space="preserve">przykładowy. </w:t>
      </w:r>
      <w:r w:rsidR="00BB3104" w:rsidRPr="00BB3104">
        <w:rPr>
          <w:rFonts w:ascii="Times New Roman" w:hAnsi="Times New Roman" w:cs="Times New Roman"/>
          <w:bCs/>
        </w:rPr>
        <w:t>Ciężar udowodnienia, że materiał (wyrób) lub urządzenie, lub zaproponowane</w:t>
      </w:r>
      <w:r w:rsidR="008021DA">
        <w:rPr>
          <w:rFonts w:ascii="Times New Roman" w:eastAsia="Times New Roman" w:hAnsi="Times New Roman" w:cs="Times New Roman"/>
          <w:bCs/>
          <w:lang w:eastAsia="ar-SA"/>
        </w:rPr>
        <w:t xml:space="preserve"> </w:t>
      </w:r>
      <w:r w:rsidR="00BB3104" w:rsidRPr="00BB3104">
        <w:rPr>
          <w:rFonts w:ascii="Times New Roman" w:hAnsi="Times New Roman" w:cs="Times New Roman"/>
          <w:bCs/>
        </w:rPr>
        <w:t>rozwiązanie jest równoważne w stosunku do wymogu określonego przez Zamawiającego spoczywa na</w:t>
      </w:r>
      <w:r w:rsidR="008021DA">
        <w:rPr>
          <w:rFonts w:ascii="Times New Roman" w:eastAsia="Times New Roman" w:hAnsi="Times New Roman" w:cs="Times New Roman"/>
          <w:bCs/>
          <w:lang w:eastAsia="ar-SA"/>
        </w:rPr>
        <w:t xml:space="preserve"> </w:t>
      </w:r>
      <w:r w:rsidR="00BB3104" w:rsidRPr="00BB3104">
        <w:rPr>
          <w:rFonts w:ascii="Times New Roman" w:hAnsi="Times New Roman" w:cs="Times New Roman"/>
          <w:bCs/>
        </w:rPr>
        <w:t>Wykonawcy składającym ofertę.  W takim przypadku musi złożyć odpowiednie dokumenty opisujące</w:t>
      </w:r>
      <w:r w:rsidR="008021DA">
        <w:rPr>
          <w:rFonts w:ascii="Times New Roman" w:eastAsia="Times New Roman" w:hAnsi="Times New Roman" w:cs="Times New Roman"/>
          <w:bCs/>
          <w:lang w:eastAsia="ar-SA"/>
        </w:rPr>
        <w:t xml:space="preserve"> </w:t>
      </w:r>
      <w:r w:rsidR="00BB3104" w:rsidRPr="00BB3104">
        <w:rPr>
          <w:rFonts w:ascii="Times New Roman" w:hAnsi="Times New Roman" w:cs="Times New Roman"/>
          <w:bCs/>
        </w:rPr>
        <w:t>parametry techniczne, wymagane prawem certyfikaty i inne dokumenty dopuszczające dane materiały</w:t>
      </w:r>
      <w:r w:rsidR="008021DA">
        <w:rPr>
          <w:rFonts w:ascii="Times New Roman" w:eastAsia="Times New Roman" w:hAnsi="Times New Roman" w:cs="Times New Roman"/>
          <w:bCs/>
          <w:lang w:eastAsia="ar-SA"/>
        </w:rPr>
        <w:t xml:space="preserve"> </w:t>
      </w:r>
      <w:r w:rsidR="00BB3104" w:rsidRPr="00BB3104">
        <w:rPr>
          <w:rFonts w:ascii="Times New Roman" w:hAnsi="Times New Roman" w:cs="Times New Roman"/>
          <w:bCs/>
        </w:rPr>
        <w:t>(wyroby) lub urządzenia, lub zaproponowane rozwiązania do użytkowania, oraz pozwalające</w:t>
      </w:r>
      <w:r w:rsidR="008021DA">
        <w:rPr>
          <w:rFonts w:ascii="Times New Roman" w:eastAsia="Times New Roman" w:hAnsi="Times New Roman" w:cs="Times New Roman"/>
          <w:bCs/>
          <w:lang w:eastAsia="ar-SA"/>
        </w:rPr>
        <w:t xml:space="preserve"> </w:t>
      </w:r>
      <w:r w:rsidR="00BB3104" w:rsidRPr="00BB3104">
        <w:rPr>
          <w:rFonts w:ascii="Times New Roman" w:hAnsi="Times New Roman" w:cs="Times New Roman"/>
          <w:bCs/>
        </w:rPr>
        <w:t>jednoznacznie stwierdzić, że są one rzeczywiście równoważne.</w:t>
      </w:r>
    </w:p>
    <w:p w:rsidR="00BB3104" w:rsidRPr="00BB3104" w:rsidRDefault="00BB3104" w:rsidP="00BB3104">
      <w:pPr>
        <w:tabs>
          <w:tab w:val="center" w:pos="720"/>
          <w:tab w:val="right" w:pos="5472"/>
        </w:tabs>
        <w:suppressAutoHyphens/>
        <w:spacing w:after="0" w:line="276" w:lineRule="auto"/>
        <w:jc w:val="both"/>
        <w:rPr>
          <w:rFonts w:ascii="Times New Roman" w:eastAsia="Times New Roman" w:hAnsi="Times New Roman" w:cs="Times New Roman"/>
          <w:bCs/>
          <w:lang w:eastAsia="ar-SA"/>
        </w:rPr>
      </w:pPr>
    </w:p>
    <w:p w:rsidR="00BB3104" w:rsidRPr="00BB3104" w:rsidRDefault="004D2253" w:rsidP="00BB3104">
      <w:pPr>
        <w:tabs>
          <w:tab w:val="center" w:pos="720"/>
          <w:tab w:val="right" w:pos="5472"/>
        </w:tabs>
        <w:suppressAutoHyphens/>
        <w:spacing w:after="0" w:line="276"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12</w:t>
      </w:r>
      <w:r w:rsidR="00BB3104" w:rsidRPr="00BB3104">
        <w:rPr>
          <w:rFonts w:ascii="Times New Roman" w:eastAsia="Times New Roman" w:hAnsi="Times New Roman" w:cs="Times New Roman"/>
          <w:bCs/>
          <w:lang w:eastAsia="ar-SA"/>
        </w:rPr>
        <w:t> </w:t>
      </w:r>
      <w:r w:rsidR="00BB3104" w:rsidRPr="00BB3104">
        <w:rPr>
          <w:rFonts w:ascii="Times New Roman" w:eastAsia="Times New Roman" w:hAnsi="Times New Roman" w:cs="Times New Roman"/>
          <w:b/>
          <w:bCs/>
          <w:lang w:eastAsia="ar-SA"/>
        </w:rPr>
        <w:t>Inne wytyczne do obliczenia ceny oferty:</w:t>
      </w:r>
    </w:p>
    <w:p w:rsidR="00BB3104" w:rsidRPr="00BB3104" w:rsidRDefault="00BB3104" w:rsidP="00BB3104">
      <w:pPr>
        <w:numPr>
          <w:ilvl w:val="0"/>
          <w:numId w:val="17"/>
        </w:numPr>
        <w:tabs>
          <w:tab w:val="center" w:pos="936"/>
          <w:tab w:val="right" w:pos="5472"/>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Realizacja robót odbywać się będzie wyłącznie z materiałów dostarczanych przez Wykonawcę.</w:t>
      </w:r>
    </w:p>
    <w:p w:rsidR="00BB3104" w:rsidRPr="00BB3104" w:rsidRDefault="00BB3104" w:rsidP="00BB3104">
      <w:pPr>
        <w:numPr>
          <w:ilvl w:val="0"/>
          <w:numId w:val="17"/>
        </w:numPr>
        <w:tabs>
          <w:tab w:val="center" w:pos="936"/>
          <w:tab w:val="right" w:pos="5472"/>
        </w:tabs>
        <w:suppressAutoHyphens/>
        <w:spacing w:after="0" w:line="276" w:lineRule="auto"/>
        <w:jc w:val="both"/>
        <w:rPr>
          <w:rFonts w:ascii="Times New Roman" w:hAnsi="Times New Roman" w:cs="Times New Roman"/>
          <w:b/>
          <w:bCs/>
        </w:rPr>
      </w:pPr>
      <w:r w:rsidRPr="00BB3104">
        <w:rPr>
          <w:rFonts w:ascii="Times New Roman" w:eastAsia="Times New Roman" w:hAnsi="Times New Roman" w:cs="Times New Roman"/>
          <w:bCs/>
          <w:lang w:eastAsia="ar-SA"/>
        </w:rPr>
        <w:t xml:space="preserve">Integralną częścią  Specyfikacji Warunków Zamówienia jest część opisowa do projektu wykonawczego składająca się z opisu technicznego, </w:t>
      </w:r>
    </w:p>
    <w:p w:rsidR="00BB3104" w:rsidRPr="00BB3104" w:rsidRDefault="00BB3104" w:rsidP="00BB3104">
      <w:pPr>
        <w:tabs>
          <w:tab w:val="center" w:pos="936"/>
          <w:tab w:val="right" w:pos="5472"/>
        </w:tabs>
        <w:suppressAutoHyphens/>
        <w:spacing w:after="0" w:line="276" w:lineRule="auto"/>
        <w:jc w:val="both"/>
        <w:rPr>
          <w:rFonts w:ascii="Times New Roman" w:hAnsi="Times New Roman" w:cs="Times New Roman"/>
          <w:bCs/>
        </w:rPr>
      </w:pPr>
    </w:p>
    <w:p w:rsidR="00BB3104" w:rsidRPr="00BB3104" w:rsidRDefault="004D2253" w:rsidP="00BB3104">
      <w:pPr>
        <w:tabs>
          <w:tab w:val="center" w:pos="936"/>
          <w:tab w:val="right" w:pos="5472"/>
        </w:tabs>
        <w:suppressAutoHyphens/>
        <w:spacing w:after="0" w:line="276" w:lineRule="auto"/>
        <w:jc w:val="both"/>
        <w:rPr>
          <w:rFonts w:ascii="Times New Roman" w:hAnsi="Times New Roman" w:cs="Times New Roman"/>
          <w:b/>
          <w:bCs/>
        </w:rPr>
      </w:pPr>
      <w:r>
        <w:rPr>
          <w:rFonts w:ascii="Times New Roman" w:hAnsi="Times New Roman" w:cs="Times New Roman"/>
          <w:bCs/>
        </w:rPr>
        <w:t>13</w:t>
      </w:r>
      <w:r w:rsidR="00BB3104" w:rsidRPr="00BB3104">
        <w:rPr>
          <w:rFonts w:ascii="Times New Roman" w:hAnsi="Times New Roman" w:cs="Times New Roman"/>
          <w:bCs/>
        </w:rPr>
        <w:t xml:space="preserve">. </w:t>
      </w:r>
      <w:r w:rsidR="00BB3104" w:rsidRPr="00BB3104">
        <w:rPr>
          <w:rFonts w:ascii="Times New Roman" w:hAnsi="Times New Roman" w:cs="Times New Roman"/>
          <w:b/>
          <w:bCs/>
        </w:rPr>
        <w:t xml:space="preserve">Wspólny Słownik Zamówień CPV: </w:t>
      </w:r>
    </w:p>
    <w:p w:rsidR="00BB3104" w:rsidRPr="00BB3104" w:rsidRDefault="00BB3104" w:rsidP="00BB3104">
      <w:pPr>
        <w:suppressAutoHyphens/>
        <w:spacing w:after="0" w:line="360" w:lineRule="auto"/>
        <w:ind w:left="705" w:hanging="705"/>
        <w:jc w:val="both"/>
        <w:rPr>
          <w:rFonts w:ascii="Times New Roman" w:eastAsia="Times New Roman" w:hAnsi="Times New Roman" w:cs="Times New Roman"/>
          <w:bCs/>
          <w:lang w:eastAsia="ar-SA"/>
        </w:rPr>
      </w:pPr>
    </w:p>
    <w:p w:rsidR="00BB3104" w:rsidRPr="00BB3104" w:rsidRDefault="00BB3104" w:rsidP="00BB3104">
      <w:pPr>
        <w:suppressAutoHyphens/>
        <w:spacing w:after="0" w:line="240" w:lineRule="auto"/>
        <w:ind w:left="705" w:hanging="705"/>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45111291-4 Roboty w zakresie zagospodarowania terenu </w:t>
      </w:r>
    </w:p>
    <w:p w:rsidR="00BB3104" w:rsidRPr="00BB3104" w:rsidRDefault="008021DA" w:rsidP="00BB3104">
      <w:pPr>
        <w:suppressAutoHyphens/>
        <w:spacing w:after="0" w:line="360" w:lineRule="auto"/>
        <w:ind w:left="705" w:hanging="705"/>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45231400-9 Roboty w zakresie budowy linii energetycznych</w:t>
      </w:r>
    </w:p>
    <w:p w:rsidR="00BB3104" w:rsidRPr="00BB3104" w:rsidRDefault="004D2253" w:rsidP="00BB3104">
      <w:pPr>
        <w:spacing w:line="276" w:lineRule="auto"/>
        <w:jc w:val="both"/>
        <w:rPr>
          <w:rFonts w:ascii="Times New Roman" w:hAnsi="Times New Roman" w:cs="Times New Roman"/>
          <w:bCs/>
        </w:rPr>
      </w:pPr>
      <w:r>
        <w:rPr>
          <w:rFonts w:ascii="Times New Roman" w:eastAsia="Times New Roman" w:hAnsi="Times New Roman" w:cs="Times New Roman"/>
          <w:bCs/>
          <w:lang w:eastAsia="pl-PL"/>
        </w:rPr>
        <w:t>14</w:t>
      </w:r>
      <w:r w:rsidR="00BB3104" w:rsidRPr="00BB3104">
        <w:rPr>
          <w:rFonts w:ascii="Times New Roman" w:eastAsia="Times New Roman" w:hAnsi="Times New Roman" w:cs="Times New Roman"/>
          <w:bCs/>
          <w:lang w:eastAsia="pl-PL"/>
        </w:rPr>
        <w:t xml:space="preserve">. Stosownie do treści art. 95 ust. 1 i 2 PZP Zamawiający wymaga zatrudnienia przez Wykonawcę lub Podwykonawcę na podstawie umowy o pracę </w:t>
      </w:r>
      <w:r w:rsidR="00BB3104" w:rsidRPr="00BB3104">
        <w:rPr>
          <w:rFonts w:ascii="Times New Roman" w:hAnsi="Times New Roman" w:cs="Times New Roman"/>
          <w:bCs/>
        </w:rPr>
        <w:t xml:space="preserve">osób, wykonujących czynności wchodzące w tzw. koszty </w:t>
      </w:r>
      <w:r w:rsidR="00BB3104" w:rsidRPr="00BB3104">
        <w:rPr>
          <w:rFonts w:ascii="Times New Roman" w:hAnsi="Times New Roman" w:cs="Times New Roman"/>
          <w:bCs/>
        </w:rPr>
        <w:lastRenderedPageBreak/>
        <w:t>bezpośrednie na podstawie stosunku pracy. Wymóg ten dotyczy osób, które wykonują czynności bezpośrednio związane z wykonywaniem robót budowlanych objętych przedmiotem zamówienia, czyli tzw. pracowników fizycznych, w szczególności:</w:t>
      </w:r>
    </w:p>
    <w:p w:rsidR="00BB3104" w:rsidRPr="00BB3104" w:rsidRDefault="00BB3104" w:rsidP="00BB3104">
      <w:pPr>
        <w:spacing w:after="0" w:line="240" w:lineRule="auto"/>
        <w:contextualSpacing/>
        <w:jc w:val="both"/>
        <w:rPr>
          <w:rFonts w:ascii="Times New Roman" w:eastAsia="Times New Roman" w:hAnsi="Times New Roman" w:cs="Times New Roman"/>
          <w:bCs/>
          <w:lang w:eastAsia="pl-PL"/>
        </w:rPr>
      </w:pPr>
      <w:r w:rsidRPr="00BB3104">
        <w:rPr>
          <w:rFonts w:ascii="Times New Roman" w:hAnsi="Times New Roman" w:cs="Times New Roman"/>
          <w:bCs/>
        </w:rPr>
        <w:t xml:space="preserve">1) czynności  dot. </w:t>
      </w:r>
      <w:r w:rsidRPr="00BB3104">
        <w:rPr>
          <w:rFonts w:ascii="Times New Roman" w:eastAsia="Times New Roman" w:hAnsi="Times New Roman" w:cs="Times New Roman"/>
          <w:bCs/>
          <w:lang w:eastAsia="pl-PL"/>
        </w:rPr>
        <w:t xml:space="preserve">wykonania robót ziemnych </w:t>
      </w:r>
    </w:p>
    <w:p w:rsidR="00BB3104" w:rsidRPr="00BB3104" w:rsidRDefault="00BB3104" w:rsidP="00BB3104">
      <w:pPr>
        <w:spacing w:after="0" w:line="240" w:lineRule="auto"/>
        <w:contextualSpacing/>
        <w:jc w:val="both"/>
        <w:rPr>
          <w:rFonts w:ascii="Times New Roman" w:eastAsia="Times New Roman" w:hAnsi="Times New Roman" w:cs="Times New Roman"/>
          <w:bCs/>
          <w:lang w:eastAsia="pl-PL"/>
        </w:rPr>
      </w:pPr>
    </w:p>
    <w:p w:rsidR="00BB3104" w:rsidRPr="00BB3104" w:rsidRDefault="00BB3104" w:rsidP="00BB3104">
      <w:pPr>
        <w:spacing w:after="0" w:line="240" w:lineRule="auto"/>
        <w:contextualSpacing/>
        <w:jc w:val="both"/>
        <w:rPr>
          <w:rFonts w:ascii="Times New Roman" w:eastAsia="Times New Roman" w:hAnsi="Times New Roman" w:cs="Times New Roman"/>
          <w:bCs/>
          <w:lang w:eastAsia="pl-PL"/>
        </w:rPr>
      </w:pPr>
      <w:r w:rsidRPr="00BB3104">
        <w:rPr>
          <w:rFonts w:ascii="Times New Roman" w:eastAsia="Times New Roman" w:hAnsi="Times New Roman" w:cs="Times New Roman"/>
          <w:bCs/>
          <w:lang w:eastAsia="pl-PL"/>
        </w:rPr>
        <w:t>2) cz</w:t>
      </w:r>
      <w:r w:rsidR="004D2253">
        <w:rPr>
          <w:rFonts w:ascii="Times New Roman" w:eastAsia="Times New Roman" w:hAnsi="Times New Roman" w:cs="Times New Roman"/>
          <w:bCs/>
          <w:lang w:eastAsia="pl-PL"/>
        </w:rPr>
        <w:t xml:space="preserve">ynności dot. robót elektrycznych i elektrotechnicznych </w:t>
      </w:r>
    </w:p>
    <w:p w:rsidR="00BB3104" w:rsidRPr="00BB3104" w:rsidRDefault="00BB3104" w:rsidP="00BB3104">
      <w:pPr>
        <w:spacing w:after="120" w:line="276" w:lineRule="auto"/>
        <w:jc w:val="both"/>
        <w:rPr>
          <w:rFonts w:ascii="Times New Roman" w:hAnsi="Times New Roman" w:cs="Times New Roman"/>
          <w:bCs/>
        </w:rPr>
      </w:pPr>
    </w:p>
    <w:p w:rsidR="00BB3104" w:rsidRPr="00BB3104" w:rsidRDefault="004D2253" w:rsidP="00BB3104">
      <w:pPr>
        <w:spacing w:after="120" w:line="276" w:lineRule="auto"/>
        <w:jc w:val="both"/>
        <w:rPr>
          <w:rFonts w:ascii="Times New Roman" w:hAnsi="Times New Roman" w:cs="Times New Roman"/>
          <w:bCs/>
        </w:rPr>
      </w:pPr>
      <w:r>
        <w:rPr>
          <w:rFonts w:ascii="Times New Roman" w:hAnsi="Times New Roman" w:cs="Times New Roman"/>
          <w:bCs/>
        </w:rPr>
        <w:t>14</w:t>
      </w:r>
      <w:r w:rsidR="00BB3104" w:rsidRPr="00BB3104">
        <w:rPr>
          <w:rFonts w:ascii="Times New Roman" w:hAnsi="Times New Roman" w:cs="Times New Roman"/>
          <w:bCs/>
        </w:rPr>
        <w:t>.1. 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rsidR="00BB3104" w:rsidRPr="00BB3104" w:rsidRDefault="00BB3104" w:rsidP="00BB3104">
      <w:pPr>
        <w:tabs>
          <w:tab w:val="center"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w:t>
      </w:r>
      <w:r w:rsidR="004D2253">
        <w:rPr>
          <w:rFonts w:ascii="Times New Roman" w:eastAsia="Calibri" w:hAnsi="Times New Roman" w:cs="Times New Roman"/>
          <w:bCs/>
        </w:rPr>
        <w:t>4</w:t>
      </w:r>
      <w:r w:rsidRPr="00BB3104">
        <w:rPr>
          <w:rFonts w:ascii="Times New Roman" w:eastAsia="Calibri" w:hAnsi="Times New Roman" w:cs="Times New Roman"/>
          <w:bCs/>
        </w:rPr>
        <w:t>.2. W trakcie realizacji zamówienia Zamawiający uprawniony jest do wykonywania czynności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kontrolnych Wobec wykonawcy odnośnie spełniania przez Wykonawcę lub Podwykonawcę</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wymogu zatrudnienia na podstawie umowy o pracę osób</w:t>
      </w:r>
      <w:r w:rsidR="004D2253">
        <w:rPr>
          <w:rFonts w:ascii="Times New Roman" w:eastAsia="Calibri" w:hAnsi="Times New Roman" w:cs="Times New Roman"/>
          <w:bCs/>
        </w:rPr>
        <w:t xml:space="preserve"> wykonujących wskazane w ust. 14</w:t>
      </w:r>
      <w:r w:rsidRPr="00BB3104">
        <w:rPr>
          <w:rFonts w:ascii="Times New Roman" w:eastAsia="Calibri" w:hAnsi="Times New Roman" w:cs="Times New Roman"/>
          <w:bCs/>
        </w:rPr>
        <w:t xml:space="preserve"> </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czynności.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 xml:space="preserve">Zamawiający uprawniony jest w szczególności do: </w:t>
      </w:r>
    </w:p>
    <w:p w:rsidR="00BB3104" w:rsidRPr="00BB3104" w:rsidRDefault="00BB3104" w:rsidP="00F7448A">
      <w:pPr>
        <w:numPr>
          <w:ilvl w:val="0"/>
          <w:numId w:val="20"/>
        </w:numPr>
        <w:tabs>
          <w:tab w:val="center" w:pos="284"/>
        </w:tabs>
        <w:spacing w:after="0" w:line="276" w:lineRule="auto"/>
        <w:contextualSpacing/>
        <w:jc w:val="both"/>
        <w:rPr>
          <w:rFonts w:ascii="Times New Roman" w:eastAsia="Calibri" w:hAnsi="Times New Roman" w:cs="Times New Roman"/>
          <w:bCs/>
          <w:lang w:val="x-none"/>
        </w:rPr>
      </w:pPr>
      <w:r w:rsidRPr="00BB3104">
        <w:rPr>
          <w:rFonts w:ascii="Times New Roman" w:eastAsia="Calibri" w:hAnsi="Times New Roman" w:cs="Times New Roman"/>
          <w:bCs/>
          <w:lang w:val="x-none"/>
        </w:rPr>
        <w:t xml:space="preserve">żądania oświadczeń i dokumentów w zakresie potwierdzenia spełniania ww. wymogów </w:t>
      </w:r>
    </w:p>
    <w:p w:rsidR="00BB3104" w:rsidRPr="00BB3104" w:rsidRDefault="00BB3104" w:rsidP="00BB3104">
      <w:pPr>
        <w:tabs>
          <w:tab w:val="center" w:pos="284"/>
        </w:tabs>
        <w:spacing w:after="0" w:line="276" w:lineRule="auto"/>
        <w:ind w:left="705"/>
        <w:contextualSpacing/>
        <w:jc w:val="both"/>
        <w:rPr>
          <w:rFonts w:ascii="Times New Roman" w:eastAsia="Calibri" w:hAnsi="Times New Roman" w:cs="Times New Roman"/>
          <w:bCs/>
          <w:lang w:val="x-none"/>
        </w:rPr>
      </w:pPr>
      <w:r w:rsidRPr="00BB3104">
        <w:rPr>
          <w:rFonts w:ascii="Times New Roman" w:eastAsia="Calibri" w:hAnsi="Times New Roman" w:cs="Times New Roman"/>
          <w:bCs/>
          <w:lang w:val="x-none"/>
        </w:rPr>
        <w:t>i dokonywania ich oceny,</w:t>
      </w:r>
    </w:p>
    <w:p w:rsidR="00BB3104" w:rsidRPr="00BB3104" w:rsidRDefault="00BB3104" w:rsidP="00F7448A">
      <w:pPr>
        <w:numPr>
          <w:ilvl w:val="0"/>
          <w:numId w:val="20"/>
        </w:numPr>
        <w:tabs>
          <w:tab w:val="center" w:pos="284"/>
        </w:tabs>
        <w:spacing w:after="0" w:line="276" w:lineRule="auto"/>
        <w:contextualSpacing/>
        <w:jc w:val="both"/>
        <w:rPr>
          <w:rFonts w:ascii="Times New Roman" w:eastAsia="Calibri" w:hAnsi="Times New Roman" w:cs="Times New Roman"/>
          <w:bCs/>
          <w:lang w:val="x-none"/>
        </w:rPr>
      </w:pPr>
      <w:r w:rsidRPr="00BB3104">
        <w:rPr>
          <w:rFonts w:ascii="Times New Roman" w:eastAsia="Calibri" w:hAnsi="Times New Roman" w:cs="Times New Roman"/>
          <w:bCs/>
          <w:lang w:val="x-none"/>
        </w:rPr>
        <w:t xml:space="preserve">żądania wyjaśnień w przypadku wątpliwości w zakresie potwierdzenia spełniania ww. </w:t>
      </w:r>
    </w:p>
    <w:p w:rsidR="00BB3104" w:rsidRPr="00BB3104" w:rsidRDefault="00BB3104" w:rsidP="00BB3104">
      <w:pPr>
        <w:tabs>
          <w:tab w:val="center" w:pos="284"/>
        </w:tabs>
        <w:spacing w:after="0" w:line="276" w:lineRule="auto"/>
        <w:ind w:left="705"/>
        <w:contextualSpacing/>
        <w:jc w:val="both"/>
        <w:rPr>
          <w:rFonts w:ascii="Times New Roman" w:eastAsia="Calibri" w:hAnsi="Times New Roman" w:cs="Times New Roman"/>
          <w:bCs/>
          <w:lang w:val="x-none"/>
        </w:rPr>
      </w:pPr>
      <w:r w:rsidRPr="00BB3104">
        <w:rPr>
          <w:rFonts w:ascii="Times New Roman" w:eastAsia="Calibri" w:hAnsi="Times New Roman" w:cs="Times New Roman"/>
          <w:bCs/>
          <w:lang w:val="x-none"/>
        </w:rPr>
        <w:t>wymogów,</w:t>
      </w:r>
    </w:p>
    <w:p w:rsidR="00BB3104" w:rsidRPr="00BB3104" w:rsidRDefault="00BB3104" w:rsidP="00BB3104">
      <w:pPr>
        <w:tabs>
          <w:tab w:val="center"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c)</w:t>
      </w:r>
      <w:r w:rsidRPr="00BB3104">
        <w:rPr>
          <w:rFonts w:ascii="Times New Roman" w:eastAsia="Calibri" w:hAnsi="Times New Roman" w:cs="Times New Roman"/>
          <w:bCs/>
        </w:rPr>
        <w:tab/>
        <w:t>przeprowadzania kontroli na miejscu wykonywania świadczenia.</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1</w:t>
      </w:r>
      <w:r w:rsidR="004D2253">
        <w:rPr>
          <w:rFonts w:ascii="Times New Roman" w:eastAsia="Calibri" w:hAnsi="Times New Roman" w:cs="Times New Roman"/>
          <w:bCs/>
        </w:rPr>
        <w:t>4</w:t>
      </w:r>
      <w:r w:rsidRPr="00BB3104">
        <w:rPr>
          <w:rFonts w:ascii="Times New Roman" w:eastAsia="Calibri" w:hAnsi="Times New Roman" w:cs="Times New Roman"/>
          <w:bCs/>
        </w:rPr>
        <w:t>.3. W trakcie realizacji zamówienia na każde wezwanie Zamawiającego w wyznaczonym w tym</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wezwaniu terminie Wykonawca przedłoży Zamawiającemu wskazane poniżej dowody w celu</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potwierdzenia spełnienia wymogu zatrudnienia na podstawie umowy o pracę przez Wykonawcę</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lub Podwykonawcę osób wykonujących wskazane w ust. 1</w:t>
      </w:r>
      <w:r w:rsidR="004D2253">
        <w:rPr>
          <w:rFonts w:ascii="Times New Roman" w:eastAsia="Calibri" w:hAnsi="Times New Roman" w:cs="Times New Roman"/>
          <w:bCs/>
        </w:rPr>
        <w:t>4</w:t>
      </w:r>
      <w:r w:rsidRPr="00BB3104">
        <w:rPr>
          <w:rFonts w:ascii="Times New Roman" w:eastAsia="Calibri" w:hAnsi="Times New Roman" w:cs="Times New Roman"/>
          <w:bCs/>
        </w:rPr>
        <w:t xml:space="preserve"> czynności w trakcie realizacji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zamówienia:</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 xml:space="preserve"> 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BB3104">
        <w:rPr>
          <w:rFonts w:ascii="Times New Roman" w:eastAsia="Calibri" w:hAnsi="Times New Roman" w:cs="Times New Roman"/>
          <w:bCs/>
        </w:rPr>
        <w:t>anonimizacji</w:t>
      </w:r>
      <w:proofErr w:type="spellEnd"/>
      <w:r w:rsidRPr="00BB3104">
        <w:rPr>
          <w:rFonts w:ascii="Times New Roman" w:eastAsia="Calibri" w:hAnsi="Times New Roman" w:cs="Times New Roman"/>
          <w:bCs/>
        </w:rPr>
        <w:t xml:space="preserve">. Informacje takie jak: data zawarcia umowy, rodzaj umowy o pracę i zakres obowiązków,  powinny być możliwe </w:t>
      </w:r>
    </w:p>
    <w:p w:rsidR="00BB3104" w:rsidRPr="00BB3104" w:rsidRDefault="00BB3104" w:rsidP="00BB3104">
      <w:pPr>
        <w:tabs>
          <w:tab w:val="center" w:pos="284"/>
        </w:tabs>
        <w:spacing w:after="0" w:line="276" w:lineRule="auto"/>
        <w:jc w:val="both"/>
        <w:rPr>
          <w:rFonts w:ascii="Times New Roman" w:eastAsia="Calibri" w:hAnsi="Times New Roman" w:cs="Times New Roman"/>
          <w:bCs/>
          <w:i/>
        </w:rPr>
      </w:pPr>
      <w:r w:rsidRPr="00BB3104">
        <w:rPr>
          <w:rFonts w:ascii="Times New Roman" w:eastAsia="Calibri" w:hAnsi="Times New Roman" w:cs="Times New Roman"/>
          <w:bCs/>
        </w:rPr>
        <w:tab/>
        <w:t xml:space="preserve">     do zidentyfikowania;</w:t>
      </w:r>
    </w:p>
    <w:p w:rsidR="00BB3104" w:rsidRPr="00BB3104" w:rsidRDefault="00BB3104" w:rsidP="00BB3104">
      <w:pPr>
        <w:tabs>
          <w:tab w:val="center"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lastRenderedPageBreak/>
        <w:t xml:space="preserve">   c) zaświadczenie właściwego oddziału ZUS, potwierdzające opłacanie przez Wykonawcę lub Podwykonawcę składek na ubezpieczenia społeczne i zdrowotne z tytułu zatrudnienia na podstawie umów o pracę za ostatni okres rozliczeniowy;</w:t>
      </w:r>
    </w:p>
    <w:p w:rsidR="00BB3104" w:rsidRPr="00BB3104" w:rsidRDefault="00BB3104" w:rsidP="00BB3104">
      <w:pPr>
        <w:tabs>
          <w:tab w:val="center"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29.Z tytułu niespełnienia przez Wykonawcę lub Podwykonawcę wymogu zatrudnienia na</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 xml:space="preserve">podstawie umowy o pracę osób wykonujących wskazane w ust. </w:t>
      </w:r>
      <w:r w:rsidR="004D2253">
        <w:rPr>
          <w:rFonts w:ascii="Times New Roman" w:eastAsia="Calibri" w:hAnsi="Times New Roman" w:cs="Times New Roman"/>
          <w:bCs/>
        </w:rPr>
        <w:t>14</w:t>
      </w:r>
      <w:r w:rsidRPr="00BB3104">
        <w:rPr>
          <w:rFonts w:ascii="Times New Roman" w:eastAsia="Calibri" w:hAnsi="Times New Roman" w:cs="Times New Roman"/>
          <w:bCs/>
        </w:rPr>
        <w:t xml:space="preserve"> czynności Zamawiający</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przewiduje sankcję w postaci obowiązku zapłaty przez Wykonawcę kary umownej w wysokości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określonej w istotnych postanowieniach umowy w sprawie zamówienia publicznego. Niezłożenie</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przez Wykonawcę w wyznaczonym przez Zamawiającego terminie żądanych przez</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Zamawiającego dowodów w celu potwierdzenia spełnienia przez Wykonawcę lub Podwykonawcę</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wymogu zatrudnienia na podstawie umowy o pracę traktowane będzie jako niespełnienie przez</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Wykonawcę lub Podwykonawcę wymogu zatrudnienia na podstawie umowy o pracę osób</w:t>
      </w:r>
    </w:p>
    <w:p w:rsidR="00BB3104" w:rsidRPr="00BB3104" w:rsidRDefault="004D2253" w:rsidP="00BB3104">
      <w:pPr>
        <w:tabs>
          <w:tab w:val="center" w:pos="284"/>
        </w:tabs>
        <w:spacing w:after="0" w:line="276" w:lineRule="auto"/>
        <w:ind w:left="284" w:hanging="284"/>
        <w:jc w:val="both"/>
        <w:rPr>
          <w:rFonts w:ascii="Times New Roman" w:eastAsia="Calibri" w:hAnsi="Times New Roman" w:cs="Times New Roman"/>
          <w:bCs/>
        </w:rPr>
      </w:pPr>
      <w:r>
        <w:rPr>
          <w:rFonts w:ascii="Times New Roman" w:eastAsia="Calibri" w:hAnsi="Times New Roman" w:cs="Times New Roman"/>
          <w:bCs/>
        </w:rPr>
        <w:t>wykonujących wskazane w ust. 14</w:t>
      </w:r>
      <w:r w:rsidR="00BB3104" w:rsidRPr="00BB3104">
        <w:rPr>
          <w:rFonts w:ascii="Times New Roman" w:eastAsia="Calibri" w:hAnsi="Times New Roman" w:cs="Times New Roman"/>
          <w:bCs/>
        </w:rPr>
        <w:t xml:space="preserve"> czynności. </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1</w:t>
      </w:r>
      <w:r w:rsidR="004D2253">
        <w:rPr>
          <w:rFonts w:ascii="Times New Roman" w:eastAsia="Calibri" w:hAnsi="Times New Roman" w:cs="Times New Roman"/>
          <w:bCs/>
        </w:rPr>
        <w:t>4</w:t>
      </w:r>
      <w:r w:rsidRPr="00BB3104">
        <w:rPr>
          <w:rFonts w:ascii="Times New Roman" w:eastAsia="Calibri" w:hAnsi="Times New Roman" w:cs="Times New Roman"/>
          <w:bCs/>
        </w:rPr>
        <w:t>.4.W przypadku uzasadnionych wątpliwości co do przestrzegania prawa pracy przez</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Wykonawcę lub Podwykonawcę, Zamawiający może zwrócić się o przeprowadzenie kontroli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bCs/>
        </w:rPr>
      </w:pPr>
      <w:r w:rsidRPr="00BB3104">
        <w:rPr>
          <w:rFonts w:ascii="Times New Roman" w:eastAsia="Calibri" w:hAnsi="Times New Roman" w:cs="Times New Roman"/>
          <w:bCs/>
        </w:rPr>
        <w:t>przez Państwową Inspekcję Pracy.</w:t>
      </w:r>
    </w:p>
    <w:p w:rsidR="00BB3104" w:rsidRPr="00BB3104" w:rsidRDefault="004D2253" w:rsidP="00BB3104">
      <w:pPr>
        <w:suppressAutoHyphens/>
        <w:spacing w:after="0" w:line="276" w:lineRule="auto"/>
        <w:jc w:val="both"/>
        <w:rPr>
          <w:rFonts w:ascii="Times New Roman" w:eastAsia="Times New Roman" w:hAnsi="Times New Roman" w:cs="Times New Roman"/>
          <w:bCs/>
          <w:lang w:eastAsia="pl-PL"/>
        </w:rPr>
      </w:pPr>
      <w:r>
        <w:rPr>
          <w:rFonts w:ascii="Times New Roman" w:eastAsia="Calibri" w:hAnsi="Times New Roman" w:cs="Times New Roman"/>
          <w:bCs/>
        </w:rPr>
        <w:t>15</w:t>
      </w:r>
      <w:r w:rsidR="00BB3104" w:rsidRPr="00BB3104">
        <w:rPr>
          <w:rFonts w:ascii="Times New Roman" w:eastAsia="Calibri" w:hAnsi="Times New Roman" w:cs="Times New Roman"/>
          <w:bCs/>
        </w:rPr>
        <w:t xml:space="preserve">. Zamawiający nie dopuszcza składania ofert częściowych. Zamawiający nie dokonuje podziału zamówienia na części, ponieważ </w:t>
      </w:r>
      <w:r w:rsidR="00BB3104" w:rsidRPr="00BB3104">
        <w:rPr>
          <w:rFonts w:ascii="Times New Roman" w:eastAsia="Times New Roman" w:hAnsi="Times New Roman" w:cs="Times New Roman"/>
          <w:bCs/>
          <w:lang w:eastAsia="pl-PL"/>
        </w:rPr>
        <w:t xml:space="preserve">w postępowaniu stosuje się przepisy dotyczące jednego rodzaju zamówienia, przedmiot zamówienia nie jest podzielony ze względu na wystąpienie problemów  z koordynacją działań wykonawców, ze względów celowościowych, ze względu na zagrożenie związane z dochodzeniem roszczeń z tytułu gwarancji.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w:t>
      </w:r>
      <w:r w:rsidR="004D2253">
        <w:rPr>
          <w:rFonts w:ascii="Times New Roman" w:eastAsia="Calibri" w:hAnsi="Times New Roman" w:cs="Times New Roman"/>
          <w:bCs/>
        </w:rPr>
        <w:t>6</w:t>
      </w:r>
      <w:r w:rsidRPr="00BB3104">
        <w:rPr>
          <w:rFonts w:ascii="Times New Roman" w:eastAsia="Calibri" w:hAnsi="Times New Roman" w:cs="Times New Roman"/>
          <w:bCs/>
        </w:rPr>
        <w:t>. Zamawiający nie dopuszcza składania ofert wariantowych.</w:t>
      </w:r>
    </w:p>
    <w:p w:rsidR="00BB3104" w:rsidRPr="00BB3104" w:rsidRDefault="004D2253" w:rsidP="00BB3104">
      <w:pPr>
        <w:suppressAutoHyphens/>
        <w:spacing w:after="0" w:line="276" w:lineRule="auto"/>
        <w:jc w:val="both"/>
        <w:rPr>
          <w:rFonts w:ascii="Times New Roman" w:eastAsia="Calibri" w:hAnsi="Times New Roman" w:cs="Times New Roman"/>
          <w:b/>
          <w:bCs/>
        </w:rPr>
      </w:pPr>
      <w:r>
        <w:rPr>
          <w:rFonts w:ascii="Times New Roman" w:eastAsia="Calibri" w:hAnsi="Times New Roman" w:cs="Times New Roman"/>
          <w:bCs/>
        </w:rPr>
        <w:t>17</w:t>
      </w:r>
      <w:r w:rsidR="00BB3104" w:rsidRPr="00BB3104">
        <w:rPr>
          <w:rFonts w:ascii="Times New Roman" w:eastAsia="Calibri" w:hAnsi="Times New Roman" w:cs="Times New Roman"/>
          <w:bCs/>
        </w:rPr>
        <w:t xml:space="preserve">. </w:t>
      </w:r>
      <w:r w:rsidR="00BB3104" w:rsidRPr="00BB3104">
        <w:rPr>
          <w:rFonts w:ascii="Times New Roman" w:eastAsia="Calibri" w:hAnsi="Times New Roman" w:cs="Times New Roman"/>
          <w:b/>
          <w:bCs/>
        </w:rPr>
        <w:t>Zamawiający informuje, że przewiduje udzielenie zamówień, o których mowa w art. 214 ust. 1 pkt 7 PZP do równowartości 20 % zamówienia podstawowego.</w:t>
      </w:r>
    </w:p>
    <w:p w:rsidR="00BB3104" w:rsidRPr="00BB3104" w:rsidRDefault="004D22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18</w:t>
      </w:r>
      <w:r w:rsidR="00BB3104" w:rsidRPr="00BB3104">
        <w:rPr>
          <w:rFonts w:ascii="Times New Roman" w:eastAsia="Calibri" w:hAnsi="Times New Roman" w:cs="Times New Roman"/>
          <w:bCs/>
        </w:rPr>
        <w:t>. Zamawiający dopuszcza powierzenie</w:t>
      </w:r>
      <w:r w:rsidR="00BB3104" w:rsidRPr="00BB3104">
        <w:rPr>
          <w:rFonts w:ascii="Times New Roman" w:eastAsia="Calibri" w:hAnsi="Times New Roman" w:cs="Times New Roman"/>
          <w:bCs/>
          <w:vertAlign w:val="superscript"/>
        </w:rPr>
        <w:t xml:space="preserve"> </w:t>
      </w:r>
      <w:r w:rsidR="00BB3104" w:rsidRPr="00BB3104">
        <w:rPr>
          <w:rFonts w:ascii="Times New Roman" w:eastAsia="Calibri" w:hAnsi="Times New Roman" w:cs="Times New Roman"/>
          <w:bCs/>
        </w:rPr>
        <w:t>wykonania części zamówienia podwykonawcom.</w:t>
      </w:r>
    </w:p>
    <w:p w:rsidR="00BB3104" w:rsidRPr="00BB3104" w:rsidRDefault="004D22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19</w:t>
      </w:r>
      <w:r w:rsidR="00BB3104" w:rsidRPr="00BB3104">
        <w:rPr>
          <w:rFonts w:ascii="Times New Roman" w:eastAsia="Calibri" w:hAnsi="Times New Roman" w:cs="Times New Roman"/>
          <w:bCs/>
        </w:rPr>
        <w:t>. Zamawiający nie zastrzega obowiązku osobistego wykonania przez Wykonawcę kluczowych części zamówienia.</w:t>
      </w:r>
    </w:p>
    <w:p w:rsidR="00BB3104" w:rsidRPr="00BB3104" w:rsidRDefault="004D22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20</w:t>
      </w:r>
      <w:r w:rsidR="00BB3104" w:rsidRPr="00BB3104">
        <w:rPr>
          <w:rFonts w:ascii="Times New Roman" w:eastAsia="Calibri" w:hAnsi="Times New Roman" w:cs="Times New Roman"/>
          <w:bCs/>
        </w:rPr>
        <w:t>. Zamawiający żąda wskazania przez Wykonawcę w ofercie części zamówienia, których wykonanie zamierza powierzyć podwykonawcom oraz podania nazw ewentualnych podwykonawców, jeżeli są już znani.</w:t>
      </w:r>
      <w:r w:rsidR="00BB3104" w:rsidRPr="00BB3104">
        <w:rPr>
          <w:rFonts w:ascii="Times New Roman" w:eastAsia="Calibri" w:hAnsi="Times New Roman" w:cs="Times New Roman"/>
          <w:bCs/>
          <w:i/>
        </w:rPr>
        <w:t xml:space="preserve"> </w:t>
      </w:r>
    </w:p>
    <w:p w:rsidR="00BB3104" w:rsidRPr="00BB3104" w:rsidRDefault="004D22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21</w:t>
      </w:r>
      <w:r w:rsidR="00BB3104" w:rsidRPr="00BB3104">
        <w:rPr>
          <w:rFonts w:ascii="Times New Roman" w:eastAsia="Calibri" w:hAnsi="Times New Roman" w:cs="Times New Roman"/>
          <w:bCs/>
        </w:rPr>
        <w:t xml:space="preserve">. Zamawiający zaleca przed sporządzeniem oferty przeprowadzenie wizji lokalnej na terenie Inwestycji z zastrzeżeniem, że sporządzenie oferty jest możliwe bez odbycia wizji lokalnej i tym samym Zamawiający nie narusza art. 131 ust. 2 ustawy PZP, ustalając termin składania ofert tożsamy z minimalnym terminem składania ofert określonym w ustawie PZP. </w:t>
      </w:r>
    </w:p>
    <w:p w:rsidR="00BB3104" w:rsidRPr="00BB3104" w:rsidRDefault="004D22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22</w:t>
      </w:r>
      <w:r w:rsidR="00BB3104" w:rsidRPr="00BB3104">
        <w:rPr>
          <w:rFonts w:ascii="Times New Roman" w:eastAsia="Calibri" w:hAnsi="Times New Roman" w:cs="Times New Roman"/>
          <w:bCs/>
        </w:rPr>
        <w:t>. Wykonawcy mogą wspólnie ubiegać się o udzielenie zamówienia. W takim przypadku Wykonawcy ustanawiają pełnomocnika do reprezentowania ich w postępowaniu albo do reprezentowania i zawarcia umowy w sprawie zamówienia publicznego.</w:t>
      </w: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
          <w:bCs/>
        </w:rPr>
        <w:t>Termin wykonania zamówienia</w:t>
      </w:r>
    </w:p>
    <w:p w:rsidR="00BB3104" w:rsidRPr="00BB3104" w:rsidRDefault="00BB3104" w:rsidP="00BB3104">
      <w:pPr>
        <w:spacing w:after="0" w:line="276" w:lineRule="auto"/>
        <w:ind w:left="284" w:hanging="284"/>
        <w:jc w:val="both"/>
        <w:rPr>
          <w:rFonts w:ascii="Cambria" w:eastAsia="Calibri" w:hAnsi="Cambria" w:cs="Times New Roman"/>
          <w:bCs/>
        </w:rPr>
      </w:pPr>
      <w:r w:rsidRPr="00BB3104">
        <w:rPr>
          <w:rFonts w:ascii="Cambria" w:eastAsia="Calibri" w:hAnsi="Cambria" w:cs="Times New Roman"/>
          <w:bCs/>
        </w:rPr>
        <w:t xml:space="preserve">Wymagany termin wykonania zamówienia: </w:t>
      </w:r>
    </w:p>
    <w:p w:rsidR="00BB3104" w:rsidRPr="00BB3104" w:rsidRDefault="00BB3104" w:rsidP="00BB3104">
      <w:pPr>
        <w:spacing w:after="0" w:line="276" w:lineRule="auto"/>
        <w:ind w:left="284" w:hanging="284"/>
        <w:jc w:val="both"/>
        <w:rPr>
          <w:rFonts w:ascii="Cambria" w:eastAsia="Calibri" w:hAnsi="Cambria" w:cs="Times New Roman"/>
          <w:b/>
          <w:bCs/>
        </w:rPr>
      </w:pPr>
      <w:r w:rsidRPr="00BB3104">
        <w:rPr>
          <w:rFonts w:ascii="Cambria" w:eastAsia="Calibri" w:hAnsi="Cambria" w:cs="Times New Roman"/>
          <w:bCs/>
        </w:rPr>
        <w:t xml:space="preserve">1. Wymagany termin realizacji zamówienia: </w:t>
      </w:r>
      <w:r w:rsidRPr="00BB3104">
        <w:rPr>
          <w:rFonts w:ascii="Cambria" w:eastAsia="Calibri" w:hAnsi="Cambria" w:cs="Times New Roman"/>
          <w:b/>
          <w:bCs/>
        </w:rPr>
        <w:t>do</w:t>
      </w:r>
      <w:r w:rsidRPr="00BB3104">
        <w:rPr>
          <w:rFonts w:ascii="Cambria" w:eastAsia="Calibri" w:hAnsi="Cambria" w:cs="Times New Roman"/>
          <w:bCs/>
        </w:rPr>
        <w:t xml:space="preserve"> </w:t>
      </w:r>
      <w:r w:rsidR="003B496A">
        <w:rPr>
          <w:rFonts w:ascii="Cambria" w:eastAsia="Calibri" w:hAnsi="Cambria" w:cs="Times New Roman"/>
          <w:b/>
          <w:bCs/>
        </w:rPr>
        <w:t>2</w:t>
      </w:r>
      <w:r w:rsidRPr="00BB3104">
        <w:rPr>
          <w:rFonts w:ascii="Cambria" w:eastAsia="Calibri" w:hAnsi="Cambria" w:cs="Times New Roman"/>
          <w:b/>
          <w:bCs/>
        </w:rPr>
        <w:t xml:space="preserve"> miesięcy  od dnia podpisania umowy. </w:t>
      </w:r>
    </w:p>
    <w:p w:rsidR="00BB3104" w:rsidRPr="00BB3104" w:rsidRDefault="00BB3104" w:rsidP="00BB3104">
      <w:pPr>
        <w:tabs>
          <w:tab w:val="left" w:pos="1410"/>
        </w:tabs>
        <w:suppressAutoHyphens/>
        <w:spacing w:after="0" w:line="276" w:lineRule="auto"/>
        <w:jc w:val="both"/>
        <w:rPr>
          <w:rFonts w:ascii="Cambria" w:eastAsia="Times New Roman" w:hAnsi="Cambria" w:cs="Times New Roman"/>
          <w:b/>
          <w:bCs/>
          <w:lang w:eastAsia="ar-SA"/>
        </w:rPr>
      </w:pPr>
      <w:r w:rsidRPr="00BB3104">
        <w:rPr>
          <w:rFonts w:ascii="Cambria" w:eastAsia="Calibri" w:hAnsi="Cambria" w:cs="Times New Roman"/>
          <w:bCs/>
          <w:lang w:eastAsia="ar-SA"/>
        </w:rPr>
        <w:t xml:space="preserve">2. Przewidywany termin rozpoczęcia realizacji inwestycji: </w:t>
      </w:r>
      <w:r w:rsidRPr="00BB3104">
        <w:rPr>
          <w:rFonts w:ascii="Cambria" w:eastAsia="Times New Roman" w:hAnsi="Cambria" w:cs="Times New Roman"/>
          <w:b/>
          <w:bCs/>
          <w:lang w:eastAsia="ar-SA"/>
        </w:rPr>
        <w:t>do 5 dni od podpisania umowy.</w:t>
      </w:r>
    </w:p>
    <w:p w:rsidR="00BB3104" w:rsidRPr="00BB3104" w:rsidRDefault="00BB3104" w:rsidP="00BB3104">
      <w:pPr>
        <w:spacing w:after="0" w:line="276" w:lineRule="auto"/>
        <w:ind w:left="284" w:hanging="284"/>
        <w:jc w:val="both"/>
        <w:rPr>
          <w:rFonts w:ascii="Times New Roman" w:eastAsia="Calibri" w:hAnsi="Times New Roman" w:cs="Times New Roman"/>
          <w:b/>
          <w:bCs/>
        </w:rPr>
      </w:pPr>
    </w:p>
    <w:p w:rsidR="00BB3104" w:rsidRPr="00BB3104" w:rsidRDefault="00BB3104" w:rsidP="00BB3104">
      <w:pPr>
        <w:numPr>
          <w:ilvl w:val="0"/>
          <w:numId w:val="5"/>
        </w:numPr>
        <w:suppressAutoHyphens/>
        <w:spacing w:after="0" w:line="276" w:lineRule="auto"/>
        <w:jc w:val="both"/>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Informacja o środkach komunikacji elektronicznej, przy użyciu których Zamawiający</w:t>
      </w:r>
    </w:p>
    <w:p w:rsidR="00BB3104" w:rsidRPr="00BB3104" w:rsidRDefault="00BB3104" w:rsidP="00BB3104">
      <w:pPr>
        <w:suppressAutoHyphens/>
        <w:spacing w:after="0" w:line="276" w:lineRule="auto"/>
        <w:jc w:val="both"/>
        <w:rPr>
          <w:rFonts w:ascii="Cambria" w:eastAsia="Calibri" w:hAnsi="Cambria" w:cs="Times New Roman"/>
          <w:b/>
          <w:bCs/>
        </w:rPr>
      </w:pPr>
      <w:r w:rsidRPr="00BB3104">
        <w:rPr>
          <w:rFonts w:ascii="Cambria" w:eastAsia="Calibri" w:hAnsi="Cambria" w:cs="Times New Roman"/>
          <w:b/>
          <w:bCs/>
        </w:rPr>
        <w:t>będzie komunikował się z Wykonawcami, oraz informacje o wymaganiach technicznych i organizacyjnych sporządzania, wysyłania i odbierania korespondencji elektronicznej</w:t>
      </w:r>
    </w:p>
    <w:p w:rsidR="00BB3104" w:rsidRPr="00BB3104" w:rsidRDefault="00BB3104" w:rsidP="00BB3104">
      <w:pPr>
        <w:suppressAutoHyphens/>
        <w:spacing w:after="0" w:line="276" w:lineRule="auto"/>
        <w:jc w:val="both"/>
        <w:rPr>
          <w:rFonts w:ascii="Cambria" w:eastAsia="Calibri" w:hAnsi="Cambria" w:cs="Times New Roman"/>
          <w:bCs/>
          <w:sz w:val="16"/>
          <w:szCs w:val="16"/>
          <w:lang w:eastAsia="pl-PL"/>
        </w:rPr>
      </w:pPr>
    </w:p>
    <w:p w:rsidR="00BB3104" w:rsidRPr="00BB3104" w:rsidRDefault="00BB3104" w:rsidP="00BB3104">
      <w:pPr>
        <w:suppressAutoHyphens/>
        <w:spacing w:after="0" w:line="276" w:lineRule="auto"/>
        <w:jc w:val="both"/>
        <w:rPr>
          <w:rFonts w:ascii="Times New Roman" w:eastAsia="Calibri" w:hAnsi="Times New Roman" w:cs="Times New Roman"/>
          <w:color w:val="000000"/>
          <w:lang w:eastAsia="pl-PL"/>
        </w:rPr>
      </w:pPr>
      <w:r w:rsidRPr="00BB3104">
        <w:rPr>
          <w:rFonts w:ascii="Times New Roman" w:eastAsia="Calibri" w:hAnsi="Times New Roman" w:cs="Times New Roman"/>
          <w:color w:val="000000"/>
          <w:lang w:eastAsia="pl-PL"/>
        </w:rPr>
        <w:t xml:space="preserve">1.Postępowanie prowadzone jest w języku polskim. </w:t>
      </w: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2. W postępowaniu o udzielenie zamówienia publicznego komunikacja między Zamawiającym a wykonawcami odbywa się przy użyciu Platformy e-Zamówienia, która jest dostępna pod adresem https://ezamowienia.gov.pl. oraz poczty elektronicznej z zastrzeżeniem że złożenie oferty następuje wyłącznie przy użyciu Platformy.</w:t>
      </w: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2. Korzystanie z Platformy e-Zamówienia jest bezpłatne. </w:t>
      </w:r>
    </w:p>
    <w:p w:rsidR="00BB3104" w:rsidRPr="00BB3104" w:rsidRDefault="00BB3104" w:rsidP="00BB3104">
      <w:pPr>
        <w:tabs>
          <w:tab w:val="center" w:pos="4536"/>
          <w:tab w:val="left" w:pos="6945"/>
        </w:tabs>
        <w:spacing w:before="40"/>
        <w:jc w:val="both"/>
        <w:rPr>
          <w:rFonts w:ascii="Times New Roman" w:hAnsi="Times New Roman" w:cs="Times New Roman"/>
          <w:b/>
          <w:bCs/>
          <w:u w:val="single"/>
        </w:rPr>
      </w:pPr>
      <w:r w:rsidRPr="00BB3104">
        <w:rPr>
          <w:rFonts w:ascii="Times New Roman" w:hAnsi="Times New Roman" w:cs="Times New Roman"/>
          <w:color w:val="000000"/>
        </w:rPr>
        <w:t xml:space="preserve">3.Adres strony internetowej prowadzonego postępowania (link prowadzący bezpośrednio do widoku postępowania na Platformie e-Zamówienia): </w:t>
      </w:r>
      <w:r w:rsidRPr="00BB3104">
        <w:rPr>
          <w:rFonts w:ascii="Times New Roman" w:hAnsi="Times New Roman" w:cs="Times New Roman"/>
          <w:b/>
          <w:bCs/>
          <w:u w:val="single"/>
        </w:rPr>
        <w:t xml:space="preserve"> </w:t>
      </w:r>
      <w:hyperlink r:id="rId10" w:history="1">
        <w:r w:rsidRPr="00BB3104">
          <w:rPr>
            <w:rFonts w:ascii="Times New Roman" w:hAnsi="Times New Roman" w:cs="Times New Roman"/>
            <w:b/>
            <w:bCs/>
            <w:color w:val="0563C1"/>
            <w:u w:val="single"/>
          </w:rPr>
          <w:t>https://ezamowienia.gov.pl</w:t>
        </w:r>
      </w:hyperlink>
    </w:p>
    <w:p w:rsidR="00BB3104" w:rsidRPr="00BB3104" w:rsidRDefault="00BB3104" w:rsidP="00BB3104">
      <w:pPr>
        <w:tabs>
          <w:tab w:val="center" w:pos="4536"/>
          <w:tab w:val="left" w:pos="6945"/>
        </w:tabs>
        <w:spacing w:before="40"/>
        <w:jc w:val="both"/>
        <w:rPr>
          <w:rFonts w:ascii="Times New Roman" w:hAnsi="Times New Roman" w:cs="Times New Roman"/>
          <w:b/>
          <w:bCs/>
        </w:rPr>
      </w:pPr>
      <w:r w:rsidRPr="00BB3104">
        <w:rPr>
          <w:rFonts w:ascii="Times New Roman" w:hAnsi="Times New Roman" w:cs="Times New Roman"/>
        </w:rPr>
        <w:t>Dokładny adres strony inte</w:t>
      </w:r>
      <w:r w:rsidR="008B4C53">
        <w:rPr>
          <w:rFonts w:ascii="Times New Roman" w:hAnsi="Times New Roman" w:cs="Times New Roman"/>
        </w:rPr>
        <w:t>rnetowej zawiera załącznik nr 12</w:t>
      </w:r>
      <w:r w:rsidRPr="00BB3104">
        <w:rPr>
          <w:rFonts w:ascii="Times New Roman" w:hAnsi="Times New Roman" w:cs="Times New Roman"/>
        </w:rPr>
        <w:t xml:space="preserve"> do SWZ zatytułowany „Link do strony i identyfikator postępowania.” </w:t>
      </w:r>
    </w:p>
    <w:p w:rsidR="00BB3104" w:rsidRPr="00BB3104" w:rsidRDefault="00BB3104" w:rsidP="00BB3104">
      <w:pPr>
        <w:tabs>
          <w:tab w:val="center" w:pos="4536"/>
          <w:tab w:val="left" w:pos="6945"/>
        </w:tabs>
        <w:spacing w:before="40"/>
        <w:jc w:val="both"/>
        <w:rPr>
          <w:rFonts w:ascii="Times New Roman" w:hAnsi="Times New Roman" w:cs="Times New Roman"/>
          <w:color w:val="000000"/>
        </w:rPr>
      </w:pPr>
      <w:r w:rsidRPr="00BB3104">
        <w:rPr>
          <w:rFonts w:ascii="Times New Roman" w:hAnsi="Times New Roman" w:cs="Times New Roman"/>
          <w:color w:val="000000"/>
        </w:rPr>
        <w:t xml:space="preserve">Postępowanie można wyszukać również ze strony głównej Platformy e-Zamówienia (przycisk „Przeglądaj postępowania/konkursy”). </w:t>
      </w:r>
    </w:p>
    <w:p w:rsidR="00BB3104" w:rsidRPr="004D2253" w:rsidRDefault="00BB3104" w:rsidP="00BB3104">
      <w:pPr>
        <w:autoSpaceDE w:val="0"/>
        <w:autoSpaceDN w:val="0"/>
        <w:adjustRightInd w:val="0"/>
        <w:spacing w:after="0" w:line="276" w:lineRule="auto"/>
        <w:jc w:val="both"/>
        <w:rPr>
          <w:rFonts w:ascii="Times New Roman" w:hAnsi="Times New Roman" w:cs="Times New Roman"/>
          <w:color w:val="000000"/>
          <w:highlight w:val="yellow"/>
        </w:rPr>
      </w:pPr>
      <w:r w:rsidRPr="00BB3104">
        <w:rPr>
          <w:rFonts w:ascii="Times New Roman" w:hAnsi="Times New Roman" w:cs="Times New Roman"/>
          <w:color w:val="000000"/>
        </w:rPr>
        <w:t>4. Identyfikator (ID) postępowania na Platformie e-Zamówienia:</w:t>
      </w:r>
      <w:r w:rsidRPr="00BB3104">
        <w:t xml:space="preserve"> </w:t>
      </w:r>
      <w:r w:rsidR="007E6738">
        <w:t>ocds-148610-5eb664af-fa0c-4632-a0a6-bc180436be6e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BB3104" w:rsidRPr="00BB3104" w:rsidTr="00BB3104">
        <w:trPr>
          <w:tblCellSpacing w:w="15" w:type="dxa"/>
        </w:trPr>
        <w:tc>
          <w:tcPr>
            <w:tcW w:w="0" w:type="auto"/>
            <w:vAlign w:val="center"/>
            <w:hideMark/>
          </w:tcPr>
          <w:p w:rsidR="00BB3104" w:rsidRPr="00BB3104" w:rsidRDefault="00BB3104" w:rsidP="00BB3104">
            <w:pPr>
              <w:spacing w:after="0" w:line="240" w:lineRule="auto"/>
              <w:rPr>
                <w:rFonts w:ascii="Times New Roman" w:eastAsia="Times New Roman" w:hAnsi="Times New Roman" w:cs="Times New Roman"/>
                <w:highlight w:val="yellow"/>
                <w:lang w:eastAsia="pl-PL"/>
              </w:rPr>
            </w:pPr>
          </w:p>
        </w:tc>
        <w:tc>
          <w:tcPr>
            <w:tcW w:w="0" w:type="auto"/>
            <w:vAlign w:val="center"/>
            <w:hideMark/>
          </w:tcPr>
          <w:p w:rsidR="00BB3104" w:rsidRPr="00BB3104" w:rsidRDefault="00BB3104" w:rsidP="00BB3104">
            <w:pPr>
              <w:spacing w:after="0" w:line="240" w:lineRule="auto"/>
              <w:rPr>
                <w:rFonts w:ascii="Times New Roman" w:eastAsia="Times New Roman" w:hAnsi="Times New Roman" w:cs="Times New Roman"/>
                <w:highlight w:val="yellow"/>
                <w:lang w:eastAsia="pl-PL"/>
              </w:rPr>
            </w:pPr>
          </w:p>
        </w:tc>
      </w:tr>
      <w:tr w:rsidR="00BB3104" w:rsidRPr="00BB3104" w:rsidTr="00BB3104">
        <w:trPr>
          <w:tblCellSpacing w:w="15" w:type="dxa"/>
        </w:trPr>
        <w:tc>
          <w:tcPr>
            <w:tcW w:w="0" w:type="auto"/>
            <w:vAlign w:val="center"/>
          </w:tcPr>
          <w:p w:rsidR="00BB3104" w:rsidRPr="00BB3104" w:rsidRDefault="00BB3104" w:rsidP="00BB3104">
            <w:pPr>
              <w:spacing w:after="0" w:line="240" w:lineRule="auto"/>
              <w:rPr>
                <w:rFonts w:ascii="Times New Roman" w:eastAsia="Times New Roman" w:hAnsi="Times New Roman" w:cs="Times New Roman"/>
                <w:lang w:eastAsia="pl-PL"/>
              </w:rPr>
            </w:pPr>
          </w:p>
        </w:tc>
        <w:tc>
          <w:tcPr>
            <w:tcW w:w="0" w:type="auto"/>
            <w:vAlign w:val="center"/>
          </w:tcPr>
          <w:p w:rsidR="00BB3104" w:rsidRPr="00BB3104" w:rsidRDefault="00BB3104" w:rsidP="00BB3104">
            <w:pPr>
              <w:spacing w:after="0" w:line="240" w:lineRule="auto"/>
              <w:rPr>
                <w:rFonts w:ascii="Times New Roman" w:eastAsia="Times New Roman" w:hAnsi="Times New Roman" w:cs="Times New Roman"/>
                <w:lang w:eastAsia="pl-PL"/>
              </w:rPr>
            </w:pPr>
          </w:p>
        </w:tc>
      </w:tr>
    </w:tbl>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B3104">
        <w:rPr>
          <w:rFonts w:ascii="Times New Roman" w:hAnsi="Times New Roman" w:cs="Times New Roman"/>
          <w:i/>
          <w:iCs/>
          <w:color w:val="000000"/>
        </w:rPr>
        <w:t xml:space="preserve">Regulamin Platformy e-Zamówienia, </w:t>
      </w:r>
      <w:r w:rsidRPr="00BB3104">
        <w:rPr>
          <w:rFonts w:ascii="Times New Roman" w:hAnsi="Times New Roman" w:cs="Times New Roman"/>
          <w:color w:val="000000"/>
        </w:rPr>
        <w:t xml:space="preserve">dostępny na stronie internetowej https://ezamowienia.gov.pl oraz informacje zamieszczone w zakładce „Centrum Pomocy”. </w:t>
      </w:r>
    </w:p>
    <w:p w:rsidR="00BB3104" w:rsidRPr="00BB3104" w:rsidRDefault="00BB3104" w:rsidP="00BB3104">
      <w:pPr>
        <w:autoSpaceDE w:val="0"/>
        <w:autoSpaceDN w:val="0"/>
        <w:adjustRightInd w:val="0"/>
        <w:spacing w:after="66" w:line="276" w:lineRule="auto"/>
        <w:rPr>
          <w:rFonts w:ascii="Times New Roman" w:hAnsi="Times New Roman" w:cs="Times New Roman"/>
          <w:color w:val="000000"/>
        </w:rPr>
      </w:pPr>
      <w:r w:rsidRPr="00BB3104">
        <w:rPr>
          <w:rFonts w:ascii="Times New Roman" w:hAnsi="Times New Roman" w:cs="Times New Roman"/>
          <w:color w:val="000000"/>
        </w:rPr>
        <w:t xml:space="preserve">6. Przeglądanie i pobieranie publicznej treści dokumentacji postępowania nie wymaga posiadania konta na Platformie e-Zamówienia ani logowania. </w:t>
      </w: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przekazywania informacji oraz wymagań technicznych dla dokumentów elektronicznych oraz środków komunikacji elektronicznej w postepowaniu o udzielenie zamówienia publicznego lub konkursie (Dz. U. z 2020r, poz. 2452).</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8. Dokumenty elektroniczne wymienione w SWZ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w:t>
      </w:r>
      <w:proofErr w:type="spellStart"/>
      <w:r w:rsidRPr="00BB3104">
        <w:rPr>
          <w:rFonts w:ascii="Times New Roman" w:hAnsi="Times New Roman" w:cs="Times New Roman"/>
          <w:color w:val="000000"/>
        </w:rPr>
        <w:t>t.j</w:t>
      </w:r>
      <w:proofErr w:type="spellEnd"/>
      <w:r w:rsidRPr="00BB3104">
        <w:rPr>
          <w:rFonts w:ascii="Times New Roman" w:hAnsi="Times New Roman" w:cs="Times New Roman"/>
          <w:color w:val="000000"/>
        </w:rPr>
        <w:t xml:space="preserve">.: Dz.U. z 2017r., poz.2247 z </w:t>
      </w:r>
      <w:proofErr w:type="spellStart"/>
      <w:r w:rsidRPr="00BB3104">
        <w:rPr>
          <w:rFonts w:ascii="Times New Roman" w:hAnsi="Times New Roman" w:cs="Times New Roman"/>
          <w:color w:val="000000"/>
        </w:rPr>
        <w:t>późn</w:t>
      </w:r>
      <w:proofErr w:type="spellEnd"/>
      <w:r w:rsidRPr="00BB3104">
        <w:rPr>
          <w:rFonts w:ascii="Times New Roman" w:hAnsi="Times New Roman" w:cs="Times New Roman"/>
          <w:color w:val="000000"/>
        </w:rPr>
        <w:t>. zm.) z uwzględnieniem rodzaju przekazywanych danych i przekazuje się je jako załączniki.</w:t>
      </w:r>
    </w:p>
    <w:p w:rsidR="00BB3104" w:rsidRPr="00BB3104" w:rsidRDefault="00BB3104" w:rsidP="00BB3104">
      <w:pPr>
        <w:autoSpaceDE w:val="0"/>
        <w:autoSpaceDN w:val="0"/>
        <w:adjustRightInd w:val="0"/>
        <w:spacing w:after="4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W przypadku formatów, o których mowa w art. 66 ust. 1 ustawy </w:t>
      </w:r>
      <w:proofErr w:type="spellStart"/>
      <w:r w:rsidRPr="00BB3104">
        <w:rPr>
          <w:rFonts w:ascii="Times New Roman" w:hAnsi="Times New Roman" w:cs="Times New Roman"/>
          <w:color w:val="000000"/>
        </w:rPr>
        <w:t>Pzp</w:t>
      </w:r>
      <w:proofErr w:type="spellEnd"/>
      <w:r w:rsidRPr="00BB3104">
        <w:rPr>
          <w:rFonts w:ascii="Times New Roman" w:hAnsi="Times New Roman" w:cs="Times New Roman"/>
          <w:color w:val="000000"/>
        </w:rPr>
        <w:t xml:space="preserve">, ww. regulacje nie będą miały bezpośredniego zastosowania. </w:t>
      </w:r>
    </w:p>
    <w:p w:rsidR="00BB3104" w:rsidRPr="00BB3104" w:rsidRDefault="00BB3104" w:rsidP="00BB3104">
      <w:pPr>
        <w:autoSpaceDE w:val="0"/>
        <w:autoSpaceDN w:val="0"/>
        <w:adjustRightInd w:val="0"/>
        <w:spacing w:after="46" w:line="276" w:lineRule="auto"/>
        <w:rPr>
          <w:rFonts w:ascii="Times New Roman" w:hAnsi="Times New Roman" w:cs="Times New Roman"/>
          <w:color w:val="000000"/>
        </w:rPr>
      </w:pPr>
      <w:r w:rsidRPr="00BB3104">
        <w:rPr>
          <w:rFonts w:ascii="Times New Roman" w:hAnsi="Times New Roman" w:cs="Times New Roman"/>
          <w:color w:val="000000"/>
        </w:rPr>
        <w:lastRenderedPageBreak/>
        <w:t xml:space="preserve">9.Wymagane w SWZ informacje, oświadczenia lub dokumenty, inne niż wymienione w § 2 ust. 1 rozporządzenia wskazanego w pkt.8 w sprawie wymagań dla dokumentów elektronicznych, przekazywane w postępowaniu sporządza się w postaci elektronicznej: </w:t>
      </w:r>
    </w:p>
    <w:p w:rsidR="00BB3104" w:rsidRPr="00BB3104" w:rsidRDefault="00BB3104" w:rsidP="00BB3104">
      <w:pPr>
        <w:autoSpaceDE w:val="0"/>
        <w:autoSpaceDN w:val="0"/>
        <w:adjustRightInd w:val="0"/>
        <w:spacing w:after="46" w:line="276" w:lineRule="auto"/>
        <w:rPr>
          <w:rFonts w:ascii="Times New Roman" w:hAnsi="Times New Roman" w:cs="Times New Roman"/>
          <w:color w:val="000000"/>
        </w:rPr>
      </w:pPr>
      <w:r w:rsidRPr="00BB3104">
        <w:rPr>
          <w:rFonts w:ascii="Times New Roman" w:hAnsi="Times New Roman" w:cs="Times New Roman"/>
          <w:color w:val="000000"/>
        </w:rPr>
        <w:t xml:space="preserve">a.) 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rsidR="00BB3104" w:rsidRPr="00BB3104" w:rsidRDefault="00BB3104" w:rsidP="00BB3104">
      <w:pPr>
        <w:autoSpaceDE w:val="0"/>
        <w:autoSpaceDN w:val="0"/>
        <w:adjustRightInd w:val="0"/>
        <w:spacing w:after="0" w:line="276" w:lineRule="auto"/>
        <w:rPr>
          <w:rFonts w:ascii="Times New Roman" w:hAnsi="Times New Roman" w:cs="Times New Roman"/>
          <w:color w:val="000000"/>
        </w:rPr>
      </w:pPr>
      <w:r w:rsidRPr="00BB3104">
        <w:rPr>
          <w:rFonts w:ascii="Times New Roman" w:hAnsi="Times New Roman" w:cs="Times New Roman"/>
          <w:color w:val="000000"/>
        </w:rPr>
        <w:t xml:space="preserve">b.) jako tekst wpisany bezpośrednio do wiadomości przekazywanej przy użyciu środków komunikacji elektronicznej (np. w treści wiadomości e-mail lub w treści „Formularza do komunikacji”).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10. Komunikacja w postępowaniu, (z wyłączeniem składania ofert) odbywa się drogą elektroniczną za pośrednictwem formularzy do komunikacji dostępnych w zakładce „Formularze” („Formularze do komunikacji”).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13.Za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14.W przypadku załączników, które są zgodnie z ustawą </w:t>
      </w:r>
      <w:proofErr w:type="spellStart"/>
      <w:r w:rsidRPr="00BB3104">
        <w:rPr>
          <w:rFonts w:ascii="Times New Roman" w:hAnsi="Times New Roman" w:cs="Times New Roman"/>
          <w:color w:val="000000"/>
        </w:rPr>
        <w:t>Pzp</w:t>
      </w:r>
      <w:proofErr w:type="spellEnd"/>
      <w:r w:rsidRPr="00BB3104">
        <w:rPr>
          <w:rFonts w:ascii="Times New Roman" w:hAnsi="Times New Roman" w:cs="Times New Roman"/>
          <w:color w:val="00000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15. Możliwość korzystania w postępowaniu z „Formularzy do komunikacji” w pełnym zakresie wymaga posiadania konta „Wykonawcy” na Platformie e-Zamówienia </w:t>
      </w: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16. Wszystkie wysłane i odebrane w postępowaniu przez wykonawcę wiadomości widoczne są po zalogowaniu w podglądzie postępowania w zakładce „Komunikacja”.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17. Maksymalny rozmiar plików przesyłanych za pośrednictwem „Formularzy do komunikacji” wynosi 150 MB (wielkość ta dotyczy plików przesyłanych jako załączniki do jednego formularza).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p>
    <w:p w:rsidR="00BB3104" w:rsidRPr="00BB3104" w:rsidRDefault="00BB3104" w:rsidP="00BB3104">
      <w:pPr>
        <w:autoSpaceDE w:val="0"/>
        <w:autoSpaceDN w:val="0"/>
        <w:adjustRightInd w:val="0"/>
        <w:spacing w:after="66"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18. Minimalne wymagania techniczne dotyczące sprzętu używanego w celu korzystania z usług Platformy e-Zamówienia oraz informacje dotyczące specyfikacji połączenia określa </w:t>
      </w:r>
      <w:r w:rsidRPr="00BB3104">
        <w:rPr>
          <w:rFonts w:ascii="Times New Roman" w:hAnsi="Times New Roman" w:cs="Times New Roman"/>
          <w:i/>
          <w:iCs/>
          <w:color w:val="000000"/>
        </w:rPr>
        <w:t xml:space="preserve">Regulamin Platformy e-Zamówienia.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19.Zamawiajacy dopuszcza również komunikację za pomocą poczty elektronicznej na adres:</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 e-mail:</w:t>
      </w:r>
      <w:r w:rsidRPr="00BB3104">
        <w:rPr>
          <w:rFonts w:ascii="Times New Roman" w:hAnsi="Times New Roman" w:cs="Times New Roman"/>
          <w:b/>
          <w:color w:val="000000"/>
        </w:rPr>
        <w:t>j.krzton@wielka-wies.pl</w:t>
      </w:r>
      <w:r w:rsidRPr="00BB3104">
        <w:rPr>
          <w:rFonts w:ascii="Times New Roman" w:hAnsi="Times New Roman" w:cs="Times New Roman"/>
          <w:color w:val="000000"/>
        </w:rPr>
        <w:t xml:space="preserve"> (nie dotyczy składania ofert).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p>
    <w:p w:rsidR="00BB3104" w:rsidRPr="00BB3104" w:rsidRDefault="00BB3104" w:rsidP="00BB3104">
      <w:pPr>
        <w:spacing w:after="0" w:line="276" w:lineRule="auto"/>
        <w:jc w:val="both"/>
        <w:rPr>
          <w:rFonts w:ascii="Times New Roman" w:eastAsia="Calibri" w:hAnsi="Times New Roman" w:cs="Times New Roman"/>
        </w:rPr>
      </w:pPr>
      <w:r w:rsidRPr="00BB3104">
        <w:rPr>
          <w:rFonts w:ascii="Times New Roman" w:eastAsia="Calibri" w:hAnsi="Times New Roman" w:cs="Times New Roman"/>
        </w:rPr>
        <w:t>20.We wszelkiej korespondencji związanej z niniejszym postępowaniem Zamawiający i Wykonawcy posługują się numerem sprawy określonym w SWZ.</w:t>
      </w:r>
    </w:p>
    <w:p w:rsidR="00BB3104" w:rsidRPr="00BB3104" w:rsidRDefault="00BB3104" w:rsidP="00BB3104">
      <w:pPr>
        <w:spacing w:before="120" w:after="0" w:line="240"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Wskazanie osób uprawnionych do komunikowania się z Wykonawcami</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Osobami uprawnionymi do komunikowania się z wykonawcami są: </w:t>
      </w:r>
      <w:r w:rsidRPr="00BB3104">
        <w:rPr>
          <w:rFonts w:ascii="Times New Roman" w:eastAsia="Calibri" w:hAnsi="Times New Roman" w:cs="Times New Roman"/>
          <w:b/>
          <w:bCs/>
        </w:rPr>
        <w:t xml:space="preserve">Jolanta </w:t>
      </w:r>
      <w:proofErr w:type="spellStart"/>
      <w:r w:rsidRPr="00BB3104">
        <w:rPr>
          <w:rFonts w:ascii="Times New Roman" w:eastAsia="Calibri" w:hAnsi="Times New Roman" w:cs="Times New Roman"/>
          <w:b/>
          <w:bCs/>
        </w:rPr>
        <w:t>Krztoń</w:t>
      </w:r>
      <w:proofErr w:type="spellEnd"/>
      <w:r w:rsidRPr="00BB3104">
        <w:rPr>
          <w:rFonts w:ascii="Times New Roman" w:eastAsia="Calibri" w:hAnsi="Times New Roman" w:cs="Times New Roman"/>
          <w:b/>
          <w:bCs/>
        </w:rPr>
        <w:t xml:space="preserve"> - Galon</w:t>
      </w:r>
      <w:r w:rsidRPr="00BB3104">
        <w:rPr>
          <w:rFonts w:ascii="Times New Roman" w:eastAsia="Calibri" w:hAnsi="Times New Roman" w:cs="Times New Roman"/>
          <w:bCs/>
        </w:rPr>
        <w:t xml:space="preserve"> </w:t>
      </w:r>
    </w:p>
    <w:p w:rsidR="003B496A" w:rsidRDefault="00BB3104" w:rsidP="00BB3104">
      <w:pPr>
        <w:suppressAutoHyphens/>
        <w:spacing w:after="0" w:line="276" w:lineRule="auto"/>
        <w:jc w:val="both"/>
        <w:rPr>
          <w:rFonts w:ascii="Times New Roman" w:eastAsia="Calibri" w:hAnsi="Times New Roman" w:cs="Times New Roman"/>
          <w:bCs/>
          <w:u w:val="single"/>
        </w:rPr>
      </w:pPr>
      <w:r w:rsidRPr="00BB3104">
        <w:rPr>
          <w:rFonts w:ascii="Times New Roman" w:eastAsia="Calibri" w:hAnsi="Times New Roman" w:cs="Times New Roman"/>
          <w:bCs/>
        </w:rPr>
        <w:t>tel.12. 419-17 01 wew. 130 email:</w:t>
      </w:r>
      <w:r w:rsidRPr="00BB3104">
        <w:rPr>
          <w:rFonts w:ascii="Times New Roman" w:eastAsia="Calibri" w:hAnsi="Times New Roman" w:cs="Times New Roman"/>
          <w:bCs/>
          <w:u w:val="single"/>
        </w:rPr>
        <w:t xml:space="preserve"> </w:t>
      </w:r>
      <w:hyperlink r:id="rId11" w:history="1">
        <w:r w:rsidRPr="00BB3104">
          <w:rPr>
            <w:rFonts w:ascii="Times New Roman" w:eastAsia="Calibri" w:hAnsi="Times New Roman" w:cs="Times New Roman"/>
            <w:bCs/>
            <w:u w:val="single"/>
          </w:rPr>
          <w:t>j.krzton@wielka-wies.pl</w:t>
        </w:r>
      </w:hyperlink>
      <w:r w:rsidRPr="00BB3104">
        <w:rPr>
          <w:rFonts w:ascii="Times New Roman" w:eastAsia="Calibri" w:hAnsi="Times New Roman" w:cs="Times New Roman"/>
          <w:bCs/>
          <w:u w:val="single"/>
        </w:rPr>
        <w:t xml:space="preserve">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u w:val="single"/>
        </w:rPr>
        <w:lastRenderedPageBreak/>
        <w:t xml:space="preserve">- </w:t>
      </w:r>
      <w:r w:rsidRPr="00BB3104">
        <w:rPr>
          <w:rFonts w:ascii="Times New Roman" w:eastAsia="Calibri" w:hAnsi="Times New Roman" w:cs="Times New Roman"/>
          <w:bCs/>
        </w:rPr>
        <w:t xml:space="preserve">sprawy formalne. </w:t>
      </w:r>
      <w:r w:rsidRPr="00BB3104">
        <w:rPr>
          <w:rFonts w:ascii="Times New Roman" w:eastAsia="Calibri" w:hAnsi="Times New Roman" w:cs="Times New Roman"/>
          <w:b/>
          <w:bCs/>
        </w:rPr>
        <w:t xml:space="preserve">Ewelina Janas, Tomasz Wicher </w:t>
      </w:r>
      <w:r w:rsidRPr="00BB3104">
        <w:rPr>
          <w:rFonts w:ascii="Times New Roman" w:eastAsia="Calibri" w:hAnsi="Times New Roman" w:cs="Times New Roman"/>
          <w:bCs/>
        </w:rPr>
        <w:t xml:space="preserve"> tel. 12. 419-17 01 wew.121, 109 email: </w:t>
      </w:r>
      <w:r w:rsidRPr="00BB3104">
        <w:rPr>
          <w:rFonts w:ascii="Times New Roman" w:eastAsia="Calibri" w:hAnsi="Times New Roman" w:cs="Times New Roman"/>
          <w:bCs/>
          <w:color w:val="0563C1"/>
          <w:u w:val="single"/>
        </w:rPr>
        <w:t xml:space="preserve">ug@wielka-wies.pl </w:t>
      </w:r>
      <w:r w:rsidRPr="00BB3104">
        <w:rPr>
          <w:rFonts w:ascii="Times New Roman" w:eastAsia="Calibri" w:hAnsi="Times New Roman" w:cs="Times New Roman"/>
          <w:bCs/>
        </w:rPr>
        <w:t>sprawy</w:t>
      </w:r>
      <w:r w:rsidRPr="00BB3104">
        <w:rPr>
          <w:rFonts w:ascii="Times New Roman" w:eastAsia="Calibri" w:hAnsi="Times New Roman" w:cs="Times New Roman"/>
          <w:bCs/>
          <w:color w:val="0563C1"/>
          <w:u w:val="single"/>
        </w:rPr>
        <w:t xml:space="preserve"> </w:t>
      </w:r>
      <w:r w:rsidRPr="00BB3104">
        <w:rPr>
          <w:rFonts w:ascii="Times New Roman" w:eastAsia="Calibri" w:hAnsi="Times New Roman" w:cs="Times New Roman"/>
          <w:bCs/>
        </w:rPr>
        <w:t>związane z opisem przedmiotu zamówienia.</w:t>
      </w:r>
    </w:p>
    <w:p w:rsidR="00BB3104" w:rsidRPr="00BB3104" w:rsidRDefault="00BB3104" w:rsidP="00BB3104">
      <w:pPr>
        <w:suppressAutoHyphens/>
        <w:spacing w:after="0" w:line="276"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jc w:val="both"/>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 xml:space="preserve">Informacja o warunkach udziału w postępowaniu </w:t>
      </w:r>
    </w:p>
    <w:p w:rsidR="00BB3104" w:rsidRPr="00BB3104" w:rsidRDefault="00BB3104" w:rsidP="00BB3104">
      <w:pPr>
        <w:suppressAutoHyphens/>
        <w:spacing w:after="0" w:line="276" w:lineRule="auto"/>
        <w:contextualSpacing/>
        <w:rPr>
          <w:rFonts w:ascii="Times New Roman" w:eastAsia="Calibri" w:hAnsi="Times New Roman" w:cs="Times New Roman"/>
          <w:bCs/>
          <w:lang w:val="x-none"/>
        </w:rPr>
      </w:pPr>
      <w:r w:rsidRPr="00BB3104">
        <w:rPr>
          <w:rFonts w:ascii="Times New Roman" w:eastAsia="Calibri" w:hAnsi="Times New Roman" w:cs="Times New Roman"/>
          <w:bCs/>
        </w:rPr>
        <w:t>1.</w:t>
      </w:r>
      <w:r w:rsidRPr="00BB3104">
        <w:rPr>
          <w:rFonts w:ascii="Times New Roman" w:eastAsia="Calibri" w:hAnsi="Times New Roman" w:cs="Times New Roman"/>
          <w:bCs/>
          <w:lang w:val="x-none"/>
        </w:rPr>
        <w:t xml:space="preserve">O udzielenie zamówienia mogą ubiegać się Wykonawcy, którzy: </w:t>
      </w:r>
    </w:p>
    <w:p w:rsidR="00BB3104" w:rsidRPr="00BB3104" w:rsidRDefault="00BB3104" w:rsidP="00BB3104">
      <w:pPr>
        <w:numPr>
          <w:ilvl w:val="0"/>
          <w:numId w:val="2"/>
        </w:numPr>
        <w:tabs>
          <w:tab w:val="left" w:pos="993"/>
        </w:tabs>
        <w:suppressAutoHyphens/>
        <w:autoSpaceDE w:val="0"/>
        <w:spacing w:after="0" w:line="276" w:lineRule="auto"/>
        <w:ind w:hanging="58"/>
        <w:rPr>
          <w:rFonts w:ascii="Times New Roman" w:eastAsia="Calibri" w:hAnsi="Times New Roman" w:cs="Times New Roman"/>
          <w:bCs/>
        </w:rPr>
      </w:pPr>
      <w:r w:rsidRPr="00BB3104">
        <w:rPr>
          <w:rFonts w:ascii="Times New Roman" w:eastAsia="Calibri" w:hAnsi="Times New Roman" w:cs="Times New Roman"/>
          <w:bCs/>
        </w:rPr>
        <w:t xml:space="preserve">nie podlegają wykluczeniu; </w:t>
      </w:r>
    </w:p>
    <w:p w:rsidR="00BB3104" w:rsidRPr="00BB3104" w:rsidRDefault="00BB3104" w:rsidP="00BB3104">
      <w:pPr>
        <w:numPr>
          <w:ilvl w:val="0"/>
          <w:numId w:val="2"/>
        </w:numPr>
        <w:tabs>
          <w:tab w:val="left" w:pos="993"/>
        </w:tabs>
        <w:suppressAutoHyphens/>
        <w:autoSpaceDE w:val="0"/>
        <w:spacing w:after="0" w:line="276" w:lineRule="auto"/>
        <w:ind w:hanging="58"/>
        <w:rPr>
          <w:rFonts w:ascii="Times New Roman" w:eastAsia="Calibri" w:hAnsi="Times New Roman" w:cs="Times New Roman"/>
          <w:bCs/>
        </w:rPr>
      </w:pPr>
      <w:r w:rsidRPr="00BB3104">
        <w:rPr>
          <w:rFonts w:ascii="Times New Roman" w:eastAsia="Calibri" w:hAnsi="Times New Roman" w:cs="Times New Roman"/>
          <w:bCs/>
        </w:rPr>
        <w:t xml:space="preserve">spełniają warunki udziału w postępowaniu określone przez Zamawiającego w ogłoszeniu o zamówieniu i niniejszej SWZ. </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2. Zamawiający wymaga wykazania przez Wykonawcę spełnienia warunków określonych w art. 112 ust. 2 PZP dotyczących:</w:t>
      </w:r>
    </w:p>
    <w:p w:rsidR="00BB3104" w:rsidRPr="00BB3104" w:rsidRDefault="00BB3104" w:rsidP="00BB3104">
      <w:pPr>
        <w:autoSpaceDE w:val="0"/>
        <w:autoSpaceDN w:val="0"/>
        <w:adjustRightInd w:val="0"/>
        <w:spacing w:after="0" w:line="276" w:lineRule="auto"/>
        <w:jc w:val="both"/>
        <w:rPr>
          <w:rFonts w:ascii="Times New Roman" w:eastAsia="Times New Roman" w:hAnsi="Times New Roman" w:cs="Times New Roman"/>
          <w:b/>
          <w:snapToGrid w:val="0"/>
          <w:lang w:eastAsia="ar-SA"/>
        </w:rPr>
      </w:pPr>
    </w:p>
    <w:p w:rsidR="00BB3104" w:rsidRPr="00BB3104" w:rsidRDefault="00BB3104" w:rsidP="00BB3104">
      <w:pPr>
        <w:autoSpaceDE w:val="0"/>
        <w:autoSpaceDN w:val="0"/>
        <w:adjustRightInd w:val="0"/>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b/>
          <w:snapToGrid w:val="0"/>
          <w:lang w:eastAsia="ar-SA"/>
        </w:rPr>
        <w:t>1) zdolności technicznej lub zawodowej</w:t>
      </w:r>
      <w:r w:rsidRPr="00BB3104">
        <w:rPr>
          <w:rFonts w:ascii="Times New Roman" w:eastAsia="Times New Roman" w:hAnsi="Times New Roman" w:cs="Times New Roman"/>
          <w:snapToGrid w:val="0"/>
          <w:lang w:eastAsia="ar-SA"/>
        </w:rPr>
        <w:t xml:space="preserve">: </w:t>
      </w:r>
    </w:p>
    <w:p w:rsidR="00BB3104" w:rsidRPr="00BB3104" w:rsidRDefault="00BB3104" w:rsidP="00BB3104">
      <w:pPr>
        <w:tabs>
          <w:tab w:val="center" w:pos="936"/>
          <w:tab w:val="right" w:pos="5472"/>
        </w:tabs>
        <w:suppressAutoHyphens/>
        <w:spacing w:after="0" w:line="276" w:lineRule="auto"/>
        <w:contextualSpacing/>
        <w:jc w:val="both"/>
        <w:rPr>
          <w:rFonts w:ascii="Times New Roman" w:eastAsia="Calibri" w:hAnsi="Times New Roman" w:cs="Times New Roman"/>
          <w:bCs/>
          <w:snapToGrid w:val="0"/>
        </w:rPr>
      </w:pPr>
    </w:p>
    <w:p w:rsidR="00BB3104" w:rsidRPr="00BB3104" w:rsidRDefault="00BB3104" w:rsidP="00BB3104">
      <w:pPr>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Warunek ten zostanie spełniony, jeżeli Wykonawca wykaże dysponowanie minimum: </w:t>
      </w:r>
    </w:p>
    <w:p w:rsidR="004D2253" w:rsidRDefault="004D2253" w:rsidP="00BB3104">
      <w:pPr>
        <w:suppressAutoHyphens/>
        <w:spacing w:after="0" w:line="276" w:lineRule="auto"/>
        <w:rPr>
          <w:rFonts w:ascii="Times New Roman" w:eastAsia="Calibri" w:hAnsi="Times New Roman" w:cs="Times New Roman"/>
          <w:b/>
          <w:lang w:eastAsia="ar-SA"/>
        </w:rPr>
      </w:pPr>
    </w:p>
    <w:p w:rsidR="00BB3104" w:rsidRDefault="00BB3104" w:rsidP="00BB3104">
      <w:pPr>
        <w:suppressAutoHyphens/>
        <w:spacing w:after="0" w:line="276" w:lineRule="auto"/>
        <w:rPr>
          <w:rFonts w:ascii="Times New Roman" w:eastAsia="Calibri" w:hAnsi="Times New Roman" w:cs="Times New Roman"/>
          <w:color w:val="000000"/>
          <w:lang w:eastAsia="ar-SA"/>
        </w:rPr>
      </w:pPr>
      <w:r w:rsidRPr="00BB3104">
        <w:rPr>
          <w:rFonts w:ascii="Times New Roman" w:eastAsia="Calibri" w:hAnsi="Times New Roman" w:cs="Times New Roman"/>
          <w:b/>
          <w:lang w:eastAsia="ar-SA"/>
        </w:rPr>
        <w:t>- 1 kierownikiem budowy</w:t>
      </w:r>
      <w:r w:rsidRPr="00BB3104">
        <w:rPr>
          <w:rFonts w:ascii="Times New Roman" w:eastAsia="Calibri" w:hAnsi="Times New Roman" w:cs="Times New Roman"/>
          <w:lang w:eastAsia="ar-SA"/>
        </w:rPr>
        <w:t xml:space="preserve"> posiadającym uprawnienia do kierowania robotami </w:t>
      </w:r>
      <w:r w:rsidRPr="00BB3104">
        <w:rPr>
          <w:rFonts w:ascii="Times New Roman" w:eastAsia="Calibri" w:hAnsi="Times New Roman" w:cs="Times New Roman"/>
          <w:color w:val="000000"/>
          <w:lang w:eastAsia="ar-SA"/>
        </w:rPr>
        <w:t xml:space="preserve"> w specjalności </w:t>
      </w:r>
      <w:r w:rsidR="00464EE8">
        <w:rPr>
          <w:rFonts w:ascii="Times New Roman" w:eastAsia="Calibri" w:hAnsi="Times New Roman" w:cs="Times New Roman"/>
          <w:color w:val="000000"/>
          <w:lang w:eastAsia="ar-SA"/>
        </w:rPr>
        <w:t>drogowej</w:t>
      </w:r>
    </w:p>
    <w:p w:rsidR="00464EE8" w:rsidRPr="00464EE8" w:rsidRDefault="00464EE8" w:rsidP="00BB3104">
      <w:pPr>
        <w:suppressAutoHyphens/>
        <w:spacing w:after="0" w:line="276" w:lineRule="auto"/>
        <w:rPr>
          <w:rFonts w:ascii="Times New Roman" w:eastAsia="Calibri" w:hAnsi="Times New Roman" w:cs="Times New Roman"/>
          <w:b/>
          <w:color w:val="000000"/>
          <w:lang w:eastAsia="ar-SA"/>
        </w:rPr>
      </w:pPr>
      <w:r w:rsidRPr="00464EE8">
        <w:rPr>
          <w:rFonts w:ascii="Times New Roman" w:eastAsia="Calibri" w:hAnsi="Times New Roman" w:cs="Times New Roman"/>
          <w:b/>
          <w:color w:val="000000"/>
          <w:lang w:eastAsia="ar-SA"/>
        </w:rPr>
        <w:t>-</w:t>
      </w:r>
      <w:r w:rsidR="00F564FB">
        <w:rPr>
          <w:rFonts w:ascii="Times New Roman" w:eastAsia="Calibri" w:hAnsi="Times New Roman" w:cs="Times New Roman"/>
          <w:b/>
          <w:color w:val="000000"/>
          <w:lang w:eastAsia="ar-SA"/>
        </w:rPr>
        <w:t xml:space="preserve"> </w:t>
      </w:r>
      <w:r w:rsidRPr="00464EE8">
        <w:rPr>
          <w:rFonts w:ascii="Times New Roman" w:eastAsia="Calibri" w:hAnsi="Times New Roman" w:cs="Times New Roman"/>
          <w:b/>
          <w:color w:val="000000"/>
          <w:lang w:eastAsia="ar-SA"/>
        </w:rPr>
        <w:t xml:space="preserve">1 kierownikiem robót </w:t>
      </w:r>
      <w:r w:rsidRPr="00BB3104">
        <w:rPr>
          <w:rFonts w:ascii="Times New Roman" w:eastAsia="Calibri" w:hAnsi="Times New Roman" w:cs="Times New Roman"/>
          <w:lang w:eastAsia="ar-SA"/>
        </w:rPr>
        <w:t xml:space="preserve">posiadającym uprawnienia do kierowania robotami </w:t>
      </w:r>
      <w:r w:rsidRPr="00BB3104">
        <w:rPr>
          <w:rFonts w:ascii="Times New Roman" w:eastAsia="Calibri" w:hAnsi="Times New Roman" w:cs="Times New Roman"/>
          <w:color w:val="000000"/>
          <w:lang w:eastAsia="ar-SA"/>
        </w:rPr>
        <w:t xml:space="preserve"> w specjalności</w:t>
      </w:r>
      <w:r>
        <w:rPr>
          <w:rFonts w:ascii="Times New Roman" w:eastAsia="Calibri" w:hAnsi="Times New Roman" w:cs="Times New Roman"/>
          <w:color w:val="000000"/>
          <w:lang w:eastAsia="ar-SA"/>
        </w:rPr>
        <w:t xml:space="preserve"> elektrycznej </w:t>
      </w:r>
    </w:p>
    <w:p w:rsidR="00BB3104" w:rsidRPr="00BB3104" w:rsidRDefault="00BB3104" w:rsidP="00BB3104">
      <w:pPr>
        <w:spacing w:line="276" w:lineRule="auto"/>
        <w:jc w:val="both"/>
        <w:rPr>
          <w:rFonts w:ascii="Times New Roman" w:hAnsi="Times New Roman" w:cs="Times New Roman"/>
          <w:bCs/>
        </w:rPr>
      </w:pP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BB3104" w:rsidRPr="00BB3104" w:rsidRDefault="00BB3104" w:rsidP="00BB3104">
      <w:pPr>
        <w:suppressAutoHyphens/>
        <w:autoSpaceDE w:val="0"/>
        <w:spacing w:after="0" w:line="276" w:lineRule="auto"/>
        <w:jc w:val="both"/>
        <w:rPr>
          <w:rFonts w:ascii="Times New Roman" w:eastAsia="Calibri" w:hAnsi="Times New Roman" w:cs="Times New Roman"/>
          <w:bCs/>
          <w:sz w:val="16"/>
          <w:szCs w:val="16"/>
        </w:rPr>
      </w:pP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BB3104" w:rsidRPr="00BB3104" w:rsidRDefault="00BB3104" w:rsidP="00BB3104">
      <w:pPr>
        <w:suppressAutoHyphens/>
        <w:autoSpaceDE w:val="0"/>
        <w:spacing w:after="0" w:line="276" w:lineRule="auto"/>
        <w:jc w:val="both"/>
        <w:rPr>
          <w:rFonts w:ascii="Times New Roman" w:eastAsia="Calibri" w:hAnsi="Times New Roman" w:cs="Times New Roman"/>
          <w:bCs/>
          <w:sz w:val="16"/>
          <w:szCs w:val="16"/>
        </w:rPr>
      </w:pP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5.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r w:rsidR="008B4C53">
        <w:rPr>
          <w:rFonts w:ascii="Times New Roman" w:eastAsia="Calibri" w:hAnsi="Times New Roman" w:cs="Times New Roman"/>
          <w:b/>
          <w:bCs/>
        </w:rPr>
        <w:t>zał. Nr 6</w:t>
      </w:r>
      <w:r w:rsidRPr="00BB3104">
        <w:rPr>
          <w:rFonts w:ascii="Times New Roman" w:eastAsia="Calibri" w:hAnsi="Times New Roman" w:cs="Times New Roman"/>
          <w:b/>
          <w:bCs/>
        </w:rPr>
        <w:t xml:space="preserve"> do SWZ</w:t>
      </w:r>
      <w:r w:rsidRPr="00BB3104">
        <w:rPr>
          <w:rFonts w:ascii="Times New Roman" w:eastAsia="Calibri" w:hAnsi="Times New Roman" w:cs="Times New Roman"/>
          <w:bCs/>
        </w:rPr>
        <w:t xml:space="preserve">. Zobowiązanie podmiotu udostępniającego zasoby ma potwierdzać, że stosunek łączący Wykonawcę z podmiotami udostępniającymi zasoby gwarantuje rzeczywisty dostęp do tych zasobów oraz określa w szczególności: </w:t>
      </w:r>
    </w:p>
    <w:p w:rsidR="00BB3104" w:rsidRPr="00BB3104" w:rsidRDefault="00BB3104" w:rsidP="00BB3104">
      <w:pPr>
        <w:suppressAutoHyphens/>
        <w:autoSpaceDE w:val="0"/>
        <w:autoSpaceDN w:val="0"/>
        <w:adjustRightInd w:val="0"/>
        <w:spacing w:after="0" w:line="276" w:lineRule="auto"/>
        <w:rPr>
          <w:rFonts w:ascii="Times New Roman" w:eastAsia="Calibri" w:hAnsi="Times New Roman" w:cs="Times New Roman"/>
          <w:bCs/>
        </w:rPr>
      </w:pPr>
      <w:r w:rsidRPr="00BB3104">
        <w:rPr>
          <w:rFonts w:ascii="Times New Roman" w:eastAsia="Calibri" w:hAnsi="Times New Roman" w:cs="Times New Roman"/>
          <w:bCs/>
        </w:rPr>
        <w:t xml:space="preserve">1) zakres dostępnych Wykonawcy zasobów podmiotu udostępniającego zasoby; </w:t>
      </w:r>
    </w:p>
    <w:p w:rsidR="00BB3104" w:rsidRPr="00BB3104" w:rsidRDefault="00BB3104" w:rsidP="00BB3104">
      <w:pPr>
        <w:suppressAutoHyphens/>
        <w:autoSpaceDE w:val="0"/>
        <w:autoSpaceDN w:val="0"/>
        <w:adjustRightInd w:val="0"/>
        <w:spacing w:after="0" w:line="276" w:lineRule="auto"/>
        <w:rPr>
          <w:rFonts w:ascii="Times New Roman" w:eastAsia="Calibri" w:hAnsi="Times New Roman" w:cs="Times New Roman"/>
          <w:bCs/>
        </w:rPr>
      </w:pPr>
      <w:r w:rsidRPr="00BB3104">
        <w:rPr>
          <w:rFonts w:ascii="Times New Roman" w:eastAsia="Calibri" w:hAnsi="Times New Roman" w:cs="Times New Roman"/>
          <w:bCs/>
        </w:rPr>
        <w:t xml:space="preserve">2) sposób i okres udostępnienia Wykonawcy i wykorzystania przez niego zasobów podmiotu udostępniającego te zasoby przy wykonywaniu zamówienia; </w:t>
      </w:r>
    </w:p>
    <w:p w:rsidR="00BB3104" w:rsidRPr="00BB3104"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6.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w:t>
      </w:r>
      <w:r w:rsidRPr="00BB3104">
        <w:rPr>
          <w:rFonts w:ascii="Times New Roman" w:eastAsia="Calibri" w:hAnsi="Times New Roman" w:cs="Times New Roman"/>
          <w:bCs/>
        </w:rPr>
        <w:lastRenderedPageBreak/>
        <w:t xml:space="preserve">zamówienia dołączają do oferty oświadczenie – </w:t>
      </w:r>
      <w:r w:rsidR="008B4C53">
        <w:rPr>
          <w:rFonts w:ascii="Times New Roman" w:eastAsia="Calibri" w:hAnsi="Times New Roman" w:cs="Times New Roman"/>
          <w:b/>
          <w:bCs/>
        </w:rPr>
        <w:t>zał. Nr 7</w:t>
      </w:r>
      <w:r w:rsidRPr="00BB3104">
        <w:rPr>
          <w:rFonts w:ascii="Times New Roman" w:eastAsia="Calibri" w:hAnsi="Times New Roman" w:cs="Times New Roman"/>
          <w:b/>
          <w:bCs/>
        </w:rPr>
        <w:t xml:space="preserve"> do SWZ,</w:t>
      </w:r>
      <w:r w:rsidRPr="00BB3104">
        <w:rPr>
          <w:rFonts w:ascii="Times New Roman" w:eastAsia="Calibri" w:hAnsi="Times New Roman" w:cs="Times New Roman"/>
          <w:bCs/>
        </w:rPr>
        <w:t xml:space="preserve"> z którego wynika, które roboty budowlane lub usługi wykonają poszczególni Wykonawcy.</w:t>
      </w:r>
    </w:p>
    <w:p w:rsidR="00BB3104" w:rsidRPr="00BB3104" w:rsidRDefault="00BB3104" w:rsidP="00BB3104">
      <w:pPr>
        <w:suppressAutoHyphens/>
        <w:autoSpaceDE w:val="0"/>
        <w:spacing w:after="0" w:line="276"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 xml:space="preserve">Podstawy wykluczenia Wykonawcy z postępowania </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1.Zamawiający wykluczy z postępowania o udzielenie zamówienia, na podstawie art. 108 ust. 1 PZP,  Wykonawcę: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1) będącego osobą fizyczną, którego prawomocnie skazano za przestępstwo: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a) udziału w zorganizowanej grupie przestępczej albo związku mającym na celu popełnienie przestępstwa lub przestępstwa skarbowego, o którym mowa w art. 258 KK,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b) handlu ludźmi, o którym mowa w art. 189a KK, </w:t>
      </w:r>
    </w:p>
    <w:p w:rsidR="00BB3104" w:rsidRPr="005F6261" w:rsidRDefault="00BB3104" w:rsidP="00BB3104">
      <w:pPr>
        <w:suppressAutoHyphens/>
        <w:spacing w:after="0" w:line="276" w:lineRule="auto"/>
        <w:jc w:val="both"/>
        <w:rPr>
          <w:rFonts w:ascii="Times New Roman" w:hAnsi="Times New Roman" w:cs="Times New Roman"/>
          <w:bCs/>
        </w:rPr>
      </w:pPr>
      <w:r w:rsidRPr="005F6261">
        <w:rPr>
          <w:rFonts w:ascii="Times New Roman" w:eastAsia="Calibri" w:hAnsi="Times New Roman" w:cs="Times New Roman"/>
          <w:bCs/>
        </w:rPr>
        <w:t xml:space="preserve">   c) </w:t>
      </w:r>
      <w:r w:rsidRPr="005F6261">
        <w:rPr>
          <w:rFonts w:ascii="Times New Roman" w:hAnsi="Times New Roman" w:cs="Times New Roman"/>
          <w:bCs/>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B3104" w:rsidRPr="005F6261" w:rsidRDefault="00BB3104" w:rsidP="00BB3104">
      <w:pPr>
        <w:suppressAutoHyphens/>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d) finansowania przestępstwa o charakterze terrorystycznym, o którym mowa w art. 165a KK, lub przestępstwo udaremniania lub utrudniania stwierdzenia przestępnego pochodzenia pieniędzy lub ukrywania ich pochodzenia, o którym mowa w art. 299 KK,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e) o charakterze terrorystycznym, o którym mowa w art. 115 § 20 KK, lub mające na celu popełnienie tego przestępstwa,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f) powierzenia wykonywania pracy małoletniemu cudzoziemcowi cudzoziemców, o którym mowa w art. 9 ust. 2 ustawy z 15.06.2012r. o skutkach powierzania wykonywania pracy cudzoziemcom przebywającym wbrew przepisom na terytorium Rzeczypospolitej Polskiej (</w:t>
      </w:r>
      <w:proofErr w:type="spellStart"/>
      <w:r w:rsidRPr="005F6261">
        <w:rPr>
          <w:rFonts w:ascii="Times New Roman" w:eastAsia="Calibri" w:hAnsi="Times New Roman" w:cs="Times New Roman"/>
          <w:bCs/>
        </w:rPr>
        <w:t>t.j</w:t>
      </w:r>
      <w:proofErr w:type="spellEnd"/>
      <w:r w:rsidRPr="005F6261">
        <w:rPr>
          <w:rFonts w:ascii="Times New Roman" w:eastAsia="Calibri" w:hAnsi="Times New Roman" w:cs="Times New Roman"/>
          <w:bCs/>
        </w:rPr>
        <w:t xml:space="preserve">.: Dz.U. z 2021r., poz. 1745 z </w:t>
      </w:r>
      <w:proofErr w:type="spellStart"/>
      <w:r w:rsidRPr="005F6261">
        <w:rPr>
          <w:rFonts w:ascii="Times New Roman" w:eastAsia="Calibri" w:hAnsi="Times New Roman" w:cs="Times New Roman"/>
          <w:bCs/>
        </w:rPr>
        <w:t>późn</w:t>
      </w:r>
      <w:proofErr w:type="spellEnd"/>
      <w:r w:rsidRPr="005F6261">
        <w:rPr>
          <w:rFonts w:ascii="Times New Roman" w:eastAsia="Calibri" w:hAnsi="Times New Roman" w:cs="Times New Roman"/>
          <w:bCs/>
        </w:rPr>
        <w:t xml:space="preserve">. zm.),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g) przeciwko obrotowi gospodarczemu, o których mowa w art. 296–307 KK, przestępstwo oszustwa, o którym mowa w art. 286 KK, przestępstwo przeciwko wiarygodności dokumentów, o których mowa w art. 270–277d KK, lub przestępstwo skarbowe,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   h) o którym mowa w art. 9 ust. 1 i 3 lub art. 10 ustawy z 15.06.2012r. o skutkach powierzania wykonywania pracy cudzoziemcom przebywającym wbrew przepisom na terytorium Rzeczypospolitej Polskiej –</w:t>
      </w:r>
      <w:r w:rsidRPr="005F6261">
        <w:rPr>
          <w:rFonts w:ascii="Times New Roman" w:eastAsia="Times New Roman" w:hAnsi="Times New Roman" w:cs="Times New Roman"/>
          <w:bCs/>
        </w:rPr>
        <w:t xml:space="preserve"> </w:t>
      </w:r>
      <w:r w:rsidRPr="005F6261">
        <w:rPr>
          <w:rFonts w:ascii="Times New Roman" w:eastAsia="Calibri" w:hAnsi="Times New Roman" w:cs="Times New Roman"/>
          <w:bCs/>
        </w:rPr>
        <w:t xml:space="preserve">lub za odpowiedni czyn zabroniony określony w przepisach prawa obcego;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4) wobec którego prawomocnie orzeczono zakaz ubiegania się o zamówienia publiczne; </w:t>
      </w:r>
    </w:p>
    <w:p w:rsidR="00BB3104" w:rsidRPr="005F6261"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16.02.2007r. o ochronie konkurencji i konsumentów, złożyli odrębne oferty, oferty częściowe lub wnioski o dopuszczenie do udziału w postępowaniu, chyba że wykażą, że przygotowali te oferty lub wnioski niezależnie od siebie; </w:t>
      </w:r>
    </w:p>
    <w:p w:rsidR="00BB3104" w:rsidRPr="005F6261" w:rsidRDefault="00BB3104" w:rsidP="00BB3104">
      <w:pPr>
        <w:suppressAutoHyphens/>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xml:space="preserve">6) jeżeli, w przypadkach, o których mowa w art. 85 ust. 1 PZP, doszło do zakłócenia konkurencji wynikającego z wcześniejszego zaangażowania tego Wykonawcy lub podmiotu, który należy z Wykonawcą do tej samej grupy kapitałowej, w rozumieniu ustawy z 16.02.2007r. o ochronie </w:t>
      </w:r>
      <w:r w:rsidRPr="005F6261">
        <w:rPr>
          <w:rFonts w:ascii="Times New Roman" w:eastAsia="Calibri" w:hAnsi="Times New Roman" w:cs="Times New Roman"/>
          <w:bCs/>
        </w:rPr>
        <w:lastRenderedPageBreak/>
        <w:t>konkurencji i konsumentów, chyba że spowodowane tym zakłócenie konkurencji może być wyeliminowane w inny sposób niż przez wykluczenie Wykonawcy z udziału w postępowaniu o udzielenie zamówienia.</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2. Zamawiający przewiduje  wykluczenie Wykonawcy z postępowania na podstawie</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
          <w:bCs/>
        </w:rPr>
        <w:t>- art. 109 ust. 1 pkt 4 PZP,</w:t>
      </w:r>
      <w:r w:rsidRPr="005F6261">
        <w:rPr>
          <w:rFonts w:ascii="Times New Roman" w:eastAsia="Calibri" w:hAnsi="Times New Roman" w:cs="Times New Roman"/>
          <w:bCs/>
        </w:rPr>
        <w:t xml:space="preserve"> tj.: </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 wykluczy z postępowania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B3104" w:rsidRPr="005F6261" w:rsidRDefault="00BB3104" w:rsidP="00BB3104">
      <w:pPr>
        <w:suppressAutoHyphens/>
        <w:autoSpaceDE w:val="0"/>
        <w:spacing w:after="0" w:line="276" w:lineRule="auto"/>
        <w:jc w:val="both"/>
        <w:rPr>
          <w:rFonts w:ascii="Times New Roman" w:eastAsia="Calibri" w:hAnsi="Times New Roman" w:cs="Times New Roman"/>
          <w:color w:val="000000"/>
        </w:rPr>
      </w:pPr>
      <w:r w:rsidRPr="005F6261">
        <w:rPr>
          <w:rFonts w:ascii="Times New Roman" w:eastAsia="Calibri" w:hAnsi="Times New Roman" w:cs="Times New Roman"/>
          <w:bCs/>
        </w:rPr>
        <w:t xml:space="preserve">3. </w:t>
      </w:r>
      <w:r w:rsidRPr="005F6261">
        <w:rPr>
          <w:rFonts w:ascii="Times New Roman" w:eastAsia="Calibri" w:hAnsi="Times New Roman" w:cs="Times New Roman"/>
          <w:color w:val="000000"/>
        </w:rPr>
        <w:t xml:space="preserve">Zamawiający przewiduje  wykluczenie Wykonawcy z postępowania na podstawie </w:t>
      </w:r>
      <w:r w:rsidRPr="005F6261">
        <w:rPr>
          <w:rFonts w:ascii="Times New Roman" w:hAnsi="Times New Roman" w:cs="Times New Roman"/>
        </w:rPr>
        <w:t xml:space="preserve">przepisów </w:t>
      </w:r>
      <w:r w:rsidRPr="005F6261">
        <w:rPr>
          <w:rFonts w:ascii="Times New Roman" w:hAnsi="Times New Roman" w:cs="Times New Roman"/>
          <w:b/>
        </w:rPr>
        <w:t xml:space="preserve">art. 7 ust. 1 ustawy z dnia 13 kwietnia 2022 r. </w:t>
      </w:r>
      <w:r w:rsidRPr="005F6261">
        <w:rPr>
          <w:rFonts w:ascii="Times New Roman" w:hAnsi="Times New Roman" w:cs="Times New Roman"/>
          <w:bCs/>
        </w:rPr>
        <w:t>o szczególnych rozwiązaniach w zakresie przeciwdziałania wspieraniu agresji na Ukrainę oraz służących ochronie bezpieczeństwa narodowego, zgodnie z którymi z postępowania o udzielenie zamówienia wyklucza się:</w:t>
      </w:r>
    </w:p>
    <w:p w:rsidR="00BB3104" w:rsidRPr="005F6261" w:rsidRDefault="00BB3104" w:rsidP="00F7448A">
      <w:pPr>
        <w:numPr>
          <w:ilvl w:val="0"/>
          <w:numId w:val="21"/>
        </w:numPr>
        <w:spacing w:after="0" w:line="276" w:lineRule="auto"/>
        <w:ind w:left="851" w:hanging="425"/>
        <w:contextualSpacing/>
        <w:jc w:val="both"/>
        <w:rPr>
          <w:rFonts w:ascii="Times New Roman" w:hAnsi="Times New Roman" w:cs="Times New Roman"/>
        </w:rPr>
      </w:pPr>
      <w:r w:rsidRPr="005F6261">
        <w:rPr>
          <w:rFonts w:ascii="Times New Roman" w:hAnsi="Times New Roman"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B3104" w:rsidRPr="005F6261" w:rsidRDefault="00BB3104" w:rsidP="00F7448A">
      <w:pPr>
        <w:numPr>
          <w:ilvl w:val="0"/>
          <w:numId w:val="21"/>
        </w:numPr>
        <w:spacing w:after="0" w:line="276" w:lineRule="auto"/>
        <w:ind w:left="851" w:hanging="425"/>
        <w:contextualSpacing/>
        <w:jc w:val="both"/>
        <w:rPr>
          <w:rFonts w:ascii="Times New Roman" w:hAnsi="Times New Roman" w:cs="Times New Roman"/>
        </w:rPr>
      </w:pPr>
      <w:r w:rsidRPr="005F6261">
        <w:rPr>
          <w:rFonts w:ascii="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BB3104" w:rsidRPr="005F6261" w:rsidRDefault="00BB3104" w:rsidP="00F7448A">
      <w:pPr>
        <w:numPr>
          <w:ilvl w:val="0"/>
          <w:numId w:val="21"/>
        </w:numPr>
        <w:spacing w:after="0" w:line="276" w:lineRule="auto"/>
        <w:ind w:left="851" w:hanging="425"/>
        <w:contextualSpacing/>
        <w:jc w:val="both"/>
        <w:rPr>
          <w:rFonts w:ascii="Times New Roman" w:hAnsi="Times New Roman" w:cs="Times New Roman"/>
        </w:rPr>
      </w:pPr>
      <w:r w:rsidRPr="005F6261">
        <w:rPr>
          <w:rFonts w:ascii="Times New Roman" w:hAnsi="Times New Roman" w:cs="Times New Roma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4.Jeżeli Wykonawca polega na zdolnościach lub sytuacji podmiotów udostępniających zasoby Zamawiający zbada, czy nie zachodzą wobec tego podmiotu podstawy wykluczenia, które zostały przewidziane względem Wykonawcy.</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5. W przypadku wspólnego ubiegania się Wykonawców o udzielenie zamówienia Zamawiający bada, czy nie zachodzą podstawy wykluczenia wobec każdego z tych Wykonawców.</w:t>
      </w:r>
    </w:p>
    <w:p w:rsidR="00BB3104" w:rsidRPr="005F6261" w:rsidRDefault="00BB3104" w:rsidP="00BB3104">
      <w:pPr>
        <w:suppressAutoHyphens/>
        <w:autoSpaceDE w:val="0"/>
        <w:spacing w:after="0" w:line="276" w:lineRule="auto"/>
        <w:jc w:val="both"/>
        <w:rPr>
          <w:rFonts w:ascii="Times New Roman" w:eastAsia="Calibri" w:hAnsi="Times New Roman" w:cs="Times New Roman"/>
          <w:bCs/>
        </w:rPr>
      </w:pPr>
      <w:r w:rsidRPr="005F6261">
        <w:rPr>
          <w:rFonts w:ascii="Times New Roman" w:eastAsia="Calibri" w:hAnsi="Times New Roman" w:cs="Times New Roman"/>
          <w:bCs/>
        </w:rPr>
        <w:t>6. Wykluczenie Wykonawcy następuje zgodnie z art. 111 ustawy  PZP.</w:t>
      </w:r>
    </w:p>
    <w:p w:rsidR="00BB3104" w:rsidRPr="00BB3104" w:rsidRDefault="00BB3104" w:rsidP="00BB3104">
      <w:pPr>
        <w:suppressAutoHyphens/>
        <w:autoSpaceDE w:val="0"/>
        <w:spacing w:after="0" w:line="360"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 xml:space="preserve">Informacja o podmiotowych środkach dowodowych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 Zamawiający wezwie Wykonawcę, którego oferta została najwyżej oceniona, do złożenia w wyznaczonym terminie, nie krótszym niż 5 dni od dnia wezwania, aktualnych na dzień złożenia następujących podmiotowych środków dowodowych potwierdzających:</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1) spełnianie warunków udziału w postępowaniu </w:t>
      </w:r>
    </w:p>
    <w:p w:rsidR="00BB3104" w:rsidRPr="00BB3104" w:rsidRDefault="00BB3104" w:rsidP="00BB3104">
      <w:pPr>
        <w:autoSpaceDN w:val="0"/>
        <w:spacing w:after="0" w:line="276" w:lineRule="auto"/>
        <w:contextualSpacing/>
        <w:jc w:val="both"/>
        <w:rPr>
          <w:rFonts w:ascii="Times New Roman" w:eastAsia="Calibri" w:hAnsi="Times New Roman" w:cs="Times New Roman"/>
          <w:bCs/>
        </w:rPr>
      </w:pPr>
      <w:r w:rsidRPr="00BB3104">
        <w:rPr>
          <w:rFonts w:ascii="Times New Roman" w:eastAsia="Calibri" w:hAnsi="Times New Roman" w:cs="Times New Roman"/>
          <w:b/>
          <w:bCs/>
        </w:rPr>
        <w:t xml:space="preserve">   </w:t>
      </w:r>
      <w:r w:rsidR="008B4C53">
        <w:rPr>
          <w:rFonts w:ascii="Times New Roman" w:eastAsia="Calibri" w:hAnsi="Times New Roman" w:cs="Times New Roman"/>
          <w:b/>
          <w:bCs/>
        </w:rPr>
        <w:t>a</w:t>
      </w:r>
      <w:r w:rsidRPr="00BB3104">
        <w:rPr>
          <w:rFonts w:ascii="Times New Roman" w:eastAsia="Calibri" w:hAnsi="Times New Roman" w:cs="Times New Roman"/>
          <w:b/>
          <w:bCs/>
        </w:rPr>
        <w:t>)</w:t>
      </w:r>
      <w:r w:rsidRPr="00BB3104">
        <w:rPr>
          <w:rFonts w:ascii="Times New Roman" w:eastAsia="Calibri" w:hAnsi="Times New Roman" w:cs="Times New Roman"/>
          <w:bCs/>
        </w:rPr>
        <w:t xml:space="preserve"> </w:t>
      </w:r>
      <w:r w:rsidRPr="00BB3104">
        <w:rPr>
          <w:rFonts w:ascii="Times New Roman" w:eastAsia="Calibri" w:hAnsi="Times New Roman" w:cs="Times New Roman"/>
          <w:b/>
          <w:bCs/>
        </w:rPr>
        <w:t xml:space="preserve">wykaz osób </w:t>
      </w:r>
      <w:r w:rsidRPr="00BB3104">
        <w:rPr>
          <w:rFonts w:ascii="Times New Roman" w:eastAsia="Calibri" w:hAnsi="Times New Roman" w:cs="Times New Roman"/>
          <w:bCs/>
        </w:rPr>
        <w:t xml:space="preserve">skierowanych przez Wykonawcę do realizacji zamówienia publicznego, w szczególności odpowiedzialnych za świadczenie usług, kontrole jakości lub kierowanie robotami budowlanymi wraz z informacjami na temat ich kwalifikacji zawodowych, uprawnień, doświadczenia i wykształcenia niezbędnych do wykonania zamówienia publicznego, a także zakresu wykonywanych przez nie czynności oraz informacją o podstawie dysponowania tymi osobami – </w:t>
      </w:r>
      <w:r w:rsidRPr="00BB3104">
        <w:rPr>
          <w:rFonts w:ascii="Times New Roman" w:eastAsia="Calibri" w:hAnsi="Times New Roman" w:cs="Times New Roman"/>
          <w:b/>
          <w:bCs/>
        </w:rPr>
        <w:t>Zał. Nr 4 do SWZ.</w:t>
      </w:r>
    </w:p>
    <w:p w:rsidR="00BB3104" w:rsidRPr="00BB3104" w:rsidRDefault="00BB3104" w:rsidP="00BB3104">
      <w:pPr>
        <w:autoSpaceDN w:val="0"/>
        <w:spacing w:after="0" w:line="276" w:lineRule="auto"/>
        <w:contextualSpacing/>
        <w:jc w:val="both"/>
        <w:rPr>
          <w:rFonts w:ascii="Times New Roman" w:eastAsia="Calibri" w:hAnsi="Times New Roman" w:cs="Times New Roman"/>
          <w:b/>
          <w:bCs/>
        </w:rPr>
      </w:pPr>
      <w:r w:rsidRPr="00BB3104">
        <w:rPr>
          <w:rFonts w:ascii="Times New Roman" w:eastAsia="Calibri" w:hAnsi="Times New Roman" w:cs="Times New Roman"/>
          <w:bCs/>
        </w:rPr>
        <w:lastRenderedPageBreak/>
        <w:t xml:space="preserve">   </w:t>
      </w:r>
      <w:r w:rsidRPr="00BB3104">
        <w:rPr>
          <w:rFonts w:ascii="Times New Roman" w:eastAsia="Calibri" w:hAnsi="Times New Roman" w:cs="Times New Roman"/>
          <w:b/>
          <w:bCs/>
        </w:rPr>
        <w:t>2) brak podstaw wykluczenia:</w:t>
      </w:r>
    </w:p>
    <w:p w:rsidR="00BB3104" w:rsidRPr="00BB3104" w:rsidRDefault="00BB3104" w:rsidP="00BB3104">
      <w:pPr>
        <w:suppressAutoHyphens/>
        <w:spacing w:after="0" w:line="276" w:lineRule="auto"/>
        <w:jc w:val="both"/>
        <w:rPr>
          <w:rFonts w:ascii="Times New Roman" w:eastAsia="Calibri" w:hAnsi="Times New Roman" w:cs="Times New Roman"/>
          <w:b/>
          <w:bCs/>
        </w:rPr>
      </w:pPr>
      <w:r w:rsidRPr="00BB3104">
        <w:rPr>
          <w:rFonts w:ascii="Times New Roman" w:eastAsia="Calibri" w:hAnsi="Times New Roman" w:cs="Times New Roman"/>
          <w:b/>
          <w:bCs/>
        </w:rPr>
        <w:t xml:space="preserve">   a)</w:t>
      </w:r>
      <w:r w:rsidRPr="00BB3104">
        <w:rPr>
          <w:rFonts w:ascii="Times New Roman" w:eastAsia="Calibri" w:hAnsi="Times New Roman" w:cs="Times New Roman"/>
          <w:bCs/>
        </w:rPr>
        <w:t xml:space="preserve"> </w:t>
      </w:r>
      <w:r w:rsidRPr="00BB3104">
        <w:rPr>
          <w:rFonts w:ascii="Times New Roman" w:eastAsia="Calibri" w:hAnsi="Times New Roman" w:cs="Times New Roman"/>
          <w:b/>
          <w:bCs/>
        </w:rPr>
        <w:t>oświadczenie Wykonawcy, w zakresie art. 108 ust. 1 pkt 5 ustawy</w:t>
      </w:r>
      <w:r w:rsidRPr="00BB3104">
        <w:rPr>
          <w:rFonts w:ascii="Times New Roman" w:eastAsia="Calibri" w:hAnsi="Times New Roman" w:cs="Times New Roman"/>
          <w:bCs/>
        </w:rPr>
        <w:t>, o braku przynależności do tej samej grupy kapitałowej w rozumieniu ustawy z dnia 16 lutego 2007 r. o ochronie konkurencji i konsumentów (</w:t>
      </w:r>
      <w:proofErr w:type="spellStart"/>
      <w:r w:rsidRPr="00BB3104">
        <w:rPr>
          <w:rFonts w:ascii="Times New Roman" w:eastAsia="Calibri" w:hAnsi="Times New Roman" w:cs="Times New Roman"/>
          <w:bCs/>
        </w:rPr>
        <w:t>t.j</w:t>
      </w:r>
      <w:proofErr w:type="spellEnd"/>
      <w:r w:rsidRPr="00BB3104">
        <w:rPr>
          <w:rFonts w:ascii="Times New Roman" w:eastAsia="Calibri" w:hAnsi="Times New Roman" w:cs="Times New Roman"/>
          <w:bCs/>
        </w:rPr>
        <w:t xml:space="preserve">.: Dz. U. z 2021 r.,  poz. 275 z </w:t>
      </w:r>
      <w:proofErr w:type="spellStart"/>
      <w:r w:rsidRPr="00BB3104">
        <w:rPr>
          <w:rFonts w:ascii="Times New Roman" w:eastAsia="Calibri" w:hAnsi="Times New Roman" w:cs="Times New Roman"/>
          <w:bCs/>
        </w:rPr>
        <w:t>późn</w:t>
      </w:r>
      <w:proofErr w:type="spellEnd"/>
      <w:r w:rsidRPr="00BB3104">
        <w:rPr>
          <w:rFonts w:ascii="Times New Roman" w:eastAsia="Calibri" w:hAnsi="Times New Roman" w:cs="Times New Roman"/>
          <w:bCs/>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8B4C53">
        <w:rPr>
          <w:rFonts w:ascii="Times New Roman" w:eastAsia="Calibri" w:hAnsi="Times New Roman" w:cs="Times New Roman"/>
          <w:b/>
          <w:bCs/>
        </w:rPr>
        <w:t>Zał. Nr 5</w:t>
      </w:r>
      <w:r w:rsidRPr="00BB3104">
        <w:rPr>
          <w:rFonts w:ascii="Times New Roman" w:eastAsia="Calibri" w:hAnsi="Times New Roman" w:cs="Times New Roman"/>
          <w:b/>
          <w:bCs/>
        </w:rPr>
        <w:t xml:space="preserve"> do SWZ. </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eastAsia="Calibri" w:hAnsi="Times New Roman" w:cs="Times New Roman"/>
          <w:b/>
          <w:bCs/>
        </w:rPr>
        <w:t xml:space="preserve">   b) odpis lub informacja z Krajowego Rejestru Sądowego lub Centralnej Ewidencji i Informacji </w:t>
      </w:r>
      <w:r w:rsidRPr="00BB3104">
        <w:rPr>
          <w:rFonts w:ascii="Times New Roman" w:eastAsia="Calibri" w:hAnsi="Times New Roman" w:cs="Times New Roman"/>
          <w:bCs/>
        </w:rPr>
        <w:t xml:space="preserve">o Działalności Gospodarczej w zakresie art. 109 ust. 1 pkt 4 PZP, sporządzonych nie wcześniej niż 3 miesiące przed jej złożeniem, jeżeli odrębne przepisy  wymagają wpisu do rejestru </w:t>
      </w:r>
      <w:r w:rsidRPr="00BB3104">
        <w:rPr>
          <w:rFonts w:ascii="Times New Roman" w:hAnsi="Times New Roman" w:cs="Times New Roman"/>
          <w:bCs/>
        </w:rPr>
        <w:t>lub ewidencji.</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2. W przypadku Wykonawców wspólnie ubiegających się o udzielenie zamówienia podmiotowe środki dowodowe, wymienione w ust. 1 pkt 2 (tj. na potwierdzenie braku podstaw wykluczenia) składa każdy z Wykonawców występujących wspólnie.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W przypadku podmiotu, na którego zdolnościach lub sytuacji Wykonawca polega na zasadach art. 118 PZP, Wykonawca składa podmiotowe środki dowodowe, wymienione w ust. 1 pkt 2 (tj. na potwierdzenie braku podstaw wykluczenia), w odniesieniu do każdego z tych podmiotów.</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4. Wykonawca nie jest zobowiązany do złożenia podmiotowych środków dowodowych, które Zamawiający posiada, jeżeli Wykonawca wskaże te środki oraz potwierdzi ich prawidłowość i aktualność.</w:t>
      </w:r>
    </w:p>
    <w:p w:rsidR="00BB3104" w:rsidRPr="00BB3104" w:rsidRDefault="00BB3104" w:rsidP="00BB3104">
      <w:pPr>
        <w:suppressAutoHyphens/>
        <w:spacing w:after="0" w:line="276" w:lineRule="auto"/>
        <w:contextualSpacing/>
        <w:jc w:val="both"/>
        <w:rPr>
          <w:rFonts w:ascii="Times New Roman" w:eastAsia="Calibri" w:hAnsi="Times New Roman" w:cs="Times New Roman"/>
          <w:bCs/>
          <w:lang w:val="x-none"/>
        </w:rPr>
      </w:pPr>
      <w:r w:rsidRPr="00BB3104">
        <w:rPr>
          <w:rFonts w:ascii="Times New Roman" w:eastAsia="Calibri" w:hAnsi="Times New Roman" w:cs="Times New Roman"/>
          <w:bCs/>
        </w:rPr>
        <w:t xml:space="preserve">5. </w:t>
      </w:r>
      <w:r w:rsidRPr="00BB3104">
        <w:rPr>
          <w:rFonts w:ascii="Times New Roman" w:eastAsia="Calibri" w:hAnsi="Times New Roman" w:cs="Times New Roman"/>
          <w:bCs/>
          <w:lang w:val="x-none"/>
        </w:rPr>
        <w:t xml:space="preserve">Podmioty zagraniczne </w:t>
      </w:r>
    </w:p>
    <w:p w:rsidR="00BB3104" w:rsidRPr="00BB3104"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Jeżeli Wykonawca ma siedzibę lub miejsce zamieszkania poza terytorium Rzeczypospolitej Polskiej, zamiast dokumentów, o których mowa: </w:t>
      </w:r>
    </w:p>
    <w:p w:rsidR="00BB3104" w:rsidRPr="00BB3104" w:rsidRDefault="00BB3104" w:rsidP="00F7448A">
      <w:pPr>
        <w:numPr>
          <w:ilvl w:val="0"/>
          <w:numId w:val="19"/>
        </w:numPr>
        <w:suppressAutoHyphens/>
        <w:autoSpaceDE w:val="0"/>
        <w:spacing w:after="0" w:line="276" w:lineRule="auto"/>
        <w:contextualSpacing/>
        <w:jc w:val="both"/>
        <w:rPr>
          <w:rFonts w:ascii="Times New Roman" w:eastAsia="Calibri" w:hAnsi="Times New Roman" w:cs="Times New Roman"/>
          <w:bCs/>
          <w:lang w:val="x-none"/>
        </w:rPr>
      </w:pPr>
      <w:r w:rsidRPr="00BB3104">
        <w:rPr>
          <w:rFonts w:ascii="Times New Roman" w:eastAsia="Calibri" w:hAnsi="Times New Roman" w:cs="Times New Roman"/>
          <w:bCs/>
          <w:lang w:val="x-none"/>
        </w:rPr>
        <w:t xml:space="preserve">w ust. 1 pkt 2 lit. b </w:t>
      </w:r>
      <w:r w:rsidRPr="00BB3104">
        <w:rPr>
          <w:rFonts w:ascii="Times New Roman" w:eastAsia="Liberation Serif" w:hAnsi="Times New Roman" w:cs="Times New Roman"/>
          <w:bCs/>
          <w:lang w:val="x-none"/>
        </w:rPr>
        <w:t>–</w:t>
      </w:r>
      <w:r w:rsidRPr="00BB3104">
        <w:rPr>
          <w:rFonts w:ascii="Times New Roman" w:eastAsia="Calibri" w:hAnsi="Times New Roman" w:cs="Times New Roman"/>
          <w:bCs/>
          <w:lang w:val="x-none"/>
        </w:rPr>
        <w:t xml:space="preserve"> składa dokument lub dokumenty wystawione w kraju, w którym Wykonawca ma siedzibę lub miejsce zamieszkania, potwierdzające odpowiednio, iż nie otwarto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Jeżeli w kraju, w którym Wykonawca ma siedzibę lub miejsce zamieszkania, nie wydaje się powyższych dokumentów,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i miejsce  zamieszkania Wykonawcy, wystawionym nie wcześniej niż 6 miesięcy przed ich złożeniem.</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Do podmiotów udostępniających zasoby na zasadach art. 118 PZP, oraz podwykonawców  niebędących podmiotami udostępniającymi zasoby na tych zasadach, mających siedzibę lub miejsce zamieszkania poza terytorium Rzeczypospolitej Polskiej, postanowienia niniejszego ustępu stosuje się odpowiednio.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6. 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BB3104" w:rsidRPr="00BB3104" w:rsidRDefault="00BB3104" w:rsidP="00BB3104">
      <w:pPr>
        <w:suppressAutoHyphens/>
        <w:spacing w:after="0" w:line="276" w:lineRule="auto"/>
        <w:jc w:val="both"/>
        <w:rPr>
          <w:rFonts w:ascii="Times New Roman" w:eastAsia="Calibri" w:hAnsi="Times New Roman" w:cs="Times New Roman"/>
          <w:bCs/>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 xml:space="preserve">Wymagania dotyczące wadium </w:t>
      </w:r>
    </w:p>
    <w:p w:rsidR="00BB3104" w:rsidRPr="00BB3104" w:rsidRDefault="00BB3104" w:rsidP="00BB3104">
      <w:pPr>
        <w:suppressAutoHyphens/>
        <w:spacing w:after="0"/>
        <w:jc w:val="both"/>
        <w:rPr>
          <w:rFonts w:ascii="Cambria" w:eastAsia="Calibri" w:hAnsi="Cambria" w:cs="Times New Roman"/>
          <w:bCs/>
        </w:rPr>
      </w:pPr>
      <w:r w:rsidRPr="00BB3104">
        <w:rPr>
          <w:rFonts w:ascii="Cambria" w:hAnsi="Cambria"/>
          <w:bCs/>
        </w:rPr>
        <w:lastRenderedPageBreak/>
        <w:t>1. Zamawiający  nie wymaga wniesienia wadium.</w:t>
      </w:r>
    </w:p>
    <w:p w:rsidR="00BB3104" w:rsidRPr="00BB3104" w:rsidRDefault="00BB3104" w:rsidP="00BB3104">
      <w:pPr>
        <w:suppressAutoHyphens/>
        <w:autoSpaceDE w:val="0"/>
        <w:spacing w:after="0" w:line="276"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jc w:val="both"/>
        <w:rPr>
          <w:rFonts w:ascii="Cambria" w:eastAsia="Calibri" w:hAnsi="Cambria" w:cs="Times New Roman"/>
          <w:b/>
          <w:bCs/>
          <w:sz w:val="24"/>
          <w:szCs w:val="24"/>
        </w:rPr>
      </w:pPr>
      <w:r w:rsidRPr="00BB3104">
        <w:rPr>
          <w:rFonts w:ascii="Cambria" w:eastAsia="Calibri" w:hAnsi="Cambria" w:cs="Times New Roman"/>
          <w:bCs/>
          <w:sz w:val="24"/>
          <w:szCs w:val="24"/>
        </w:rPr>
        <w:t xml:space="preserve"> </w:t>
      </w:r>
      <w:r w:rsidRPr="00BB3104">
        <w:rPr>
          <w:rFonts w:ascii="Cambria" w:eastAsia="Calibri" w:hAnsi="Cambria" w:cs="Times New Roman"/>
          <w:b/>
          <w:bCs/>
          <w:sz w:val="24"/>
          <w:szCs w:val="24"/>
        </w:rPr>
        <w:t>Termin związania ofertą</w:t>
      </w:r>
    </w:p>
    <w:p w:rsidR="00BB3104" w:rsidRPr="001A7480" w:rsidRDefault="00BB3104" w:rsidP="00BB3104">
      <w:pPr>
        <w:suppressAutoHyphens/>
        <w:spacing w:after="0" w:line="276" w:lineRule="auto"/>
        <w:jc w:val="both"/>
        <w:rPr>
          <w:rFonts w:ascii="Times New Roman" w:eastAsia="Calibri" w:hAnsi="Times New Roman" w:cs="Times New Roman"/>
          <w:b/>
          <w:bCs/>
        </w:rPr>
      </w:pPr>
      <w:r w:rsidRPr="00BB3104">
        <w:rPr>
          <w:rFonts w:ascii="Times New Roman" w:eastAsia="Calibri" w:hAnsi="Times New Roman" w:cs="Times New Roman"/>
          <w:bCs/>
        </w:rPr>
        <w:t>1. Wykonawca jest związany ofertą 30 dni od upływu terminu składania ofert, przy czym pierwszym dniem związania ofertą jest dzień, w którym upływa termin składania ofert</w:t>
      </w:r>
      <w:r w:rsidR="00464EE8" w:rsidRPr="001A7480">
        <w:rPr>
          <w:rFonts w:ascii="Times New Roman" w:eastAsia="Calibri" w:hAnsi="Times New Roman" w:cs="Times New Roman"/>
          <w:b/>
          <w:bCs/>
        </w:rPr>
        <w:t xml:space="preserve">, tj. </w:t>
      </w:r>
      <w:r w:rsidR="001A7480" w:rsidRPr="001A7480">
        <w:rPr>
          <w:rFonts w:ascii="Times New Roman" w:eastAsia="Calibri" w:hAnsi="Times New Roman" w:cs="Times New Roman"/>
          <w:b/>
          <w:bCs/>
        </w:rPr>
        <w:t>do dnia 17</w:t>
      </w:r>
      <w:r w:rsidR="00464EE8" w:rsidRPr="001A7480">
        <w:rPr>
          <w:rFonts w:ascii="Times New Roman" w:eastAsia="Calibri" w:hAnsi="Times New Roman" w:cs="Times New Roman"/>
          <w:b/>
          <w:bCs/>
        </w:rPr>
        <w:t>.</w:t>
      </w:r>
      <w:r w:rsidR="001A7480" w:rsidRPr="001A7480">
        <w:rPr>
          <w:rFonts w:ascii="Times New Roman" w:eastAsia="Calibri" w:hAnsi="Times New Roman" w:cs="Times New Roman"/>
          <w:b/>
          <w:bCs/>
        </w:rPr>
        <w:t>10</w:t>
      </w:r>
      <w:r w:rsidRPr="001A7480">
        <w:rPr>
          <w:rFonts w:ascii="Times New Roman" w:eastAsia="Calibri" w:hAnsi="Times New Roman" w:cs="Times New Roman"/>
          <w:b/>
          <w:bCs/>
        </w:rPr>
        <w:t xml:space="preserve">.2024 roku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1A7480">
        <w:rPr>
          <w:rFonts w:ascii="Times New Roman" w:eastAsia="Calibri" w:hAnsi="Times New Roman" w:cs="Times New Roman"/>
          <w:bCs/>
        </w:rPr>
        <w:t>2. W przypadku, gdy wybór najkorzystniejszej oferty nie nastąpi przed upływem terminu związania</w:t>
      </w:r>
      <w:r w:rsidRPr="00BB3104">
        <w:rPr>
          <w:rFonts w:ascii="Times New Roman" w:eastAsia="Calibri" w:hAnsi="Times New Roman" w:cs="Times New Roman"/>
          <w:bCs/>
        </w:rPr>
        <w:t xml:space="preserve"> ofertą określonego w dokumentach zamówienia, Zamawiający przed upływem terminu związania ofertą zwraca się jednokrotnie do Wykonawców o wyrażenie zgody na przedłużenie tego terminu o wskazywany przez niego okres, nie dłuższy niż 30 dni.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Przedłużenie terminu związania ofertą, o którym mowa w ust. 2, wymaga złożenia przez Wykonawcę pisemnego oświadczenia o wyrażeniu zgody na przedłużenie terminu związania ofertą.</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BB3104" w:rsidRPr="00BB3104" w:rsidRDefault="00BB3104" w:rsidP="00BB3104">
      <w:pPr>
        <w:suppressAutoHyphens/>
        <w:spacing w:after="0" w:line="276" w:lineRule="auto"/>
        <w:jc w:val="both"/>
        <w:rPr>
          <w:rFonts w:ascii="Times New Roman" w:eastAsia="Calibri" w:hAnsi="Times New Roman" w:cs="Times New Roman"/>
          <w:bCs/>
          <w:sz w:val="16"/>
          <w:szCs w:val="16"/>
        </w:rPr>
      </w:pPr>
    </w:p>
    <w:p w:rsidR="00BB3104" w:rsidRPr="00BB3104" w:rsidRDefault="00BB3104" w:rsidP="00BB3104">
      <w:pPr>
        <w:numPr>
          <w:ilvl w:val="0"/>
          <w:numId w:val="5"/>
        </w:numPr>
        <w:suppressAutoHyphens/>
        <w:spacing w:after="0" w:line="360" w:lineRule="auto"/>
        <w:rPr>
          <w:rFonts w:ascii="Cambria" w:eastAsia="Calibri" w:hAnsi="Cambria" w:cs="Times New Roman"/>
          <w:b/>
          <w:bCs/>
          <w:sz w:val="24"/>
          <w:szCs w:val="24"/>
        </w:rPr>
      </w:pPr>
      <w:r w:rsidRPr="00BB3104">
        <w:rPr>
          <w:rFonts w:ascii="Cambria" w:eastAsia="Calibri" w:hAnsi="Cambria" w:cs="Times New Roman"/>
          <w:bCs/>
          <w:sz w:val="24"/>
          <w:szCs w:val="24"/>
        </w:rPr>
        <w:t xml:space="preserve"> </w:t>
      </w:r>
      <w:r w:rsidRPr="00BB3104">
        <w:rPr>
          <w:rFonts w:ascii="Cambria" w:eastAsia="Calibri" w:hAnsi="Cambria" w:cs="Times New Roman"/>
          <w:b/>
          <w:bCs/>
          <w:sz w:val="24"/>
          <w:szCs w:val="24"/>
        </w:rPr>
        <w:t>Opis sposobu przygotowania oferty</w:t>
      </w:r>
    </w:p>
    <w:p w:rsidR="00BB3104" w:rsidRPr="00BB3104" w:rsidRDefault="00BB3104" w:rsidP="00BB3104">
      <w:pPr>
        <w:spacing w:after="0" w:line="276" w:lineRule="auto"/>
        <w:ind w:right="23"/>
        <w:jc w:val="both"/>
        <w:rPr>
          <w:rFonts w:ascii="Times New Roman" w:hAnsi="Times New Roman" w:cs="Times New Roman"/>
          <w:color w:val="000000"/>
          <w:lang w:eastAsia="pl-PL"/>
        </w:rPr>
      </w:pPr>
      <w:r w:rsidRPr="00BB3104">
        <w:rPr>
          <w:rFonts w:ascii="Times New Roman" w:hAnsi="Times New Roman" w:cs="Times New Roman"/>
          <w:b/>
          <w:lang w:eastAsia="pl-PL"/>
        </w:rPr>
        <w:t>1.Oferta musi być sporządzona w języku polskim, w formie elektronicznej (opatrzonej kwalifikowanym podpisem elektronicznym) lub w postaci elektronicznej opatrzonej podpisem zaufanym (</w:t>
      </w:r>
      <w:r w:rsidRPr="00BB3104">
        <w:rPr>
          <w:rFonts w:ascii="Times New Roman" w:hAnsi="Times New Roman" w:cs="Times New Roman"/>
          <w:b/>
          <w:bCs/>
        </w:rPr>
        <w:t>podpis zaufany- składany za pomocą profilu zaufanego)</w:t>
      </w:r>
      <w:r w:rsidRPr="00BB3104">
        <w:rPr>
          <w:rFonts w:ascii="Times New Roman" w:hAnsi="Times New Roman" w:cs="Times New Roman"/>
          <w:b/>
          <w:lang w:eastAsia="pl-PL"/>
        </w:rPr>
        <w:t xml:space="preserve"> lub podpisem osobistym,</w:t>
      </w:r>
      <w:r w:rsidRPr="00BB3104">
        <w:rPr>
          <w:rFonts w:ascii="Times New Roman" w:hAnsi="Times New Roman" w:cs="Times New Roman"/>
          <w:b/>
          <w:bCs/>
        </w:rPr>
        <w:t xml:space="preserve"> (podpis osobisty składany za pomocą dowodu osobistego- e- dowód)</w:t>
      </w:r>
      <w:r w:rsidRPr="00BB3104">
        <w:rPr>
          <w:rFonts w:ascii="Times New Roman" w:hAnsi="Times New Roman" w:cs="Times New Roman"/>
          <w:b/>
          <w:lang w:eastAsia="pl-PL"/>
        </w:rPr>
        <w:t xml:space="preserve"> </w:t>
      </w:r>
      <w:r w:rsidRPr="00BB3104">
        <w:rPr>
          <w:rFonts w:ascii="Times New Roman" w:hAnsi="Times New Roman" w:cs="Times New Roman"/>
          <w:lang w:eastAsia="pl-PL"/>
        </w:rPr>
        <w:t>w ogólnie dostępnych formatach danych, w szczególności w formatach: .txt, .rtf, .pdf, .</w:t>
      </w:r>
      <w:proofErr w:type="spellStart"/>
      <w:r w:rsidRPr="00BB3104">
        <w:rPr>
          <w:rFonts w:ascii="Times New Roman" w:hAnsi="Times New Roman" w:cs="Times New Roman"/>
          <w:lang w:eastAsia="pl-PL"/>
        </w:rPr>
        <w:t>doc</w:t>
      </w:r>
      <w:proofErr w:type="spellEnd"/>
      <w:r w:rsidRPr="00BB3104">
        <w:rPr>
          <w:rFonts w:ascii="Times New Roman" w:hAnsi="Times New Roman" w:cs="Times New Roman"/>
          <w:lang w:eastAsia="pl-PL"/>
        </w:rPr>
        <w:t>, .</w:t>
      </w:r>
      <w:proofErr w:type="spellStart"/>
      <w:r w:rsidRPr="00BB3104">
        <w:rPr>
          <w:rFonts w:ascii="Times New Roman" w:hAnsi="Times New Roman" w:cs="Times New Roman"/>
          <w:lang w:eastAsia="pl-PL"/>
        </w:rPr>
        <w:t>docx</w:t>
      </w:r>
      <w:proofErr w:type="spellEnd"/>
      <w:r w:rsidRPr="00BB3104">
        <w:rPr>
          <w:rFonts w:ascii="Times New Roman" w:hAnsi="Times New Roman" w:cs="Times New Roman"/>
          <w:lang w:eastAsia="pl-PL"/>
        </w:rPr>
        <w:t>, .</w:t>
      </w:r>
      <w:proofErr w:type="spellStart"/>
      <w:r w:rsidRPr="00BB3104">
        <w:rPr>
          <w:rFonts w:ascii="Times New Roman" w:hAnsi="Times New Roman" w:cs="Times New Roman"/>
          <w:lang w:eastAsia="pl-PL"/>
        </w:rPr>
        <w:t>odt</w:t>
      </w:r>
      <w:proofErr w:type="spellEnd"/>
      <w:r w:rsidRPr="00BB3104">
        <w:rPr>
          <w:rFonts w:ascii="Times New Roman" w:hAnsi="Times New Roman" w:cs="Times New Roman"/>
          <w:lang w:eastAsia="pl-PL"/>
        </w:rPr>
        <w:t>. Zaleca się złożenie oferty w formacie pdf. Do</w:t>
      </w:r>
      <w:r w:rsidRPr="00BB3104">
        <w:rPr>
          <w:rFonts w:ascii="Times New Roman" w:hAnsi="Times New Roman" w:cs="Times New Roman"/>
          <w:color w:val="000000"/>
          <w:lang w:eastAsia="pl-PL"/>
        </w:rPr>
        <w:t xml:space="preserve"> przygotowania oferty zaleca się skorzystanie z Formularza oferty, stanowiącego </w:t>
      </w:r>
      <w:r w:rsidRPr="00BB3104">
        <w:rPr>
          <w:rFonts w:ascii="Times New Roman" w:hAnsi="Times New Roman" w:cs="Times New Roman"/>
          <w:b/>
          <w:bCs/>
          <w:color w:val="000000"/>
          <w:lang w:eastAsia="pl-PL"/>
        </w:rPr>
        <w:t>Załącznik Nr 1 do SWZ</w:t>
      </w:r>
      <w:r w:rsidRPr="00BB3104">
        <w:rPr>
          <w:rFonts w:ascii="Times New Roman" w:hAnsi="Times New Roman" w:cs="Times New Roman"/>
          <w:color w:val="000000"/>
          <w:lang w:eastAsia="pl-PL"/>
        </w:rPr>
        <w:t xml:space="preserve">. W przypadku, gdy Wykonawca nie korzysta z przygotowanego przez Zamawiającego wzoru Formularza oferty, oferta powinna zawierać wszystkie informacje wymagane we wzorze. </w:t>
      </w:r>
    </w:p>
    <w:p w:rsidR="00BB3104" w:rsidRPr="00BB3104" w:rsidRDefault="00BB3104" w:rsidP="00BB3104">
      <w:pPr>
        <w:spacing w:after="0" w:line="276" w:lineRule="auto"/>
        <w:ind w:right="23"/>
        <w:jc w:val="both"/>
        <w:rPr>
          <w:rFonts w:ascii="Times New Roman" w:eastAsia="Verdana" w:hAnsi="Times New Roman" w:cs="Times New Roman"/>
        </w:rPr>
      </w:pPr>
      <w:r w:rsidRPr="00BB3104">
        <w:rPr>
          <w:rFonts w:ascii="Times New Roman" w:eastAsia="Verdana" w:hAnsi="Times New Roman" w:cs="Times New Roman"/>
        </w:rPr>
        <w:t>2. Wymagania i zalecenia ogólne. Oferta powinna być przygotowana z uwzględnieniem poniższych zasad:</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 Każdy Wykonawca może złożyć tylko jedną ofertę. </w:t>
      </w:r>
    </w:p>
    <w:p w:rsidR="00BB3104" w:rsidRPr="00BB3104" w:rsidRDefault="00BB3104" w:rsidP="00BB3104">
      <w:pPr>
        <w:autoSpaceDE w:val="0"/>
        <w:autoSpaceDN w:val="0"/>
        <w:adjustRightInd w:val="0"/>
        <w:spacing w:after="17" w:line="276" w:lineRule="auto"/>
        <w:jc w:val="both"/>
        <w:rPr>
          <w:rFonts w:ascii="Times New Roman" w:hAnsi="Times New Roman" w:cs="Times New Roman"/>
          <w:color w:val="000000"/>
        </w:rPr>
      </w:pPr>
      <w:r w:rsidRPr="00BB3104">
        <w:rPr>
          <w:rFonts w:ascii="Times New Roman" w:hAnsi="Times New Roman" w:cs="Times New Roman"/>
          <w:color w:val="000000"/>
        </w:rPr>
        <w:t xml:space="preserve">2) Złożenie oferty w postępowaniu prowadzonym na Platformie wymaga, aby Wykonawca posiadał aktywowane konto na Platformie. </w:t>
      </w:r>
    </w:p>
    <w:p w:rsidR="00BB3104" w:rsidRPr="00BB3104" w:rsidRDefault="00BB3104" w:rsidP="00BB3104">
      <w:pPr>
        <w:autoSpaceDE w:val="0"/>
        <w:autoSpaceDN w:val="0"/>
        <w:adjustRightInd w:val="0"/>
        <w:spacing w:after="17" w:line="276" w:lineRule="auto"/>
        <w:jc w:val="both"/>
        <w:rPr>
          <w:rFonts w:ascii="Times New Roman" w:hAnsi="Times New Roman" w:cs="Times New Roman"/>
          <w:color w:val="000000"/>
        </w:rPr>
      </w:pPr>
      <w:r w:rsidRPr="00BB3104">
        <w:rPr>
          <w:rFonts w:ascii="Times New Roman" w:hAnsi="Times New Roman" w:cs="Times New Roman"/>
          <w:color w:val="000000"/>
        </w:rPr>
        <w:t xml:space="preserve">3) Wykonawca składa ofertę za pośrednictwem zakładki „Oferty/wnioski”, widocznej w podglądzie postępowania po zalogowaniu się na konto Wykonawcy. </w:t>
      </w:r>
    </w:p>
    <w:p w:rsidR="00BB3104" w:rsidRPr="00BB3104" w:rsidRDefault="00BB3104" w:rsidP="00BB3104">
      <w:pPr>
        <w:autoSpaceDE w:val="0"/>
        <w:autoSpaceDN w:val="0"/>
        <w:adjustRightInd w:val="0"/>
        <w:spacing w:after="17" w:line="276" w:lineRule="auto"/>
        <w:jc w:val="both"/>
        <w:rPr>
          <w:rFonts w:ascii="Times New Roman" w:hAnsi="Times New Roman" w:cs="Times New Roman"/>
          <w:color w:val="000000"/>
        </w:rPr>
      </w:pPr>
      <w:r w:rsidRPr="00BB3104">
        <w:rPr>
          <w:rFonts w:ascii="Times New Roman" w:hAnsi="Times New Roman" w:cs="Times New Roman"/>
          <w:color w:val="000000"/>
        </w:rPr>
        <w:t xml:space="preserve">4) Po wybraniu przycisku „Złóż ofertę” system prezentuje okno składania oferty umożliwiające przekazanie dokumentów elektronicznych, w którym znajdują się dwa pola typu </w:t>
      </w:r>
      <w:proofErr w:type="spellStart"/>
      <w:r w:rsidRPr="00BB3104">
        <w:rPr>
          <w:rFonts w:ascii="Times New Roman" w:hAnsi="Times New Roman" w:cs="Times New Roman"/>
          <w:color w:val="000000"/>
        </w:rPr>
        <w:t>drag&amp;drop</w:t>
      </w:r>
      <w:proofErr w:type="spellEnd"/>
      <w:r w:rsidRPr="00BB3104">
        <w:rPr>
          <w:rFonts w:ascii="Times New Roman" w:hAnsi="Times New Roman" w:cs="Times New Roman"/>
          <w:color w:val="000000"/>
        </w:rPr>
        <w:t xml:space="preserve"> („przeciągnij” i „upuść”) służące do dodawania plików. </w:t>
      </w:r>
    </w:p>
    <w:p w:rsidR="00BB3104" w:rsidRPr="00BB3104" w:rsidRDefault="00BB3104" w:rsidP="00BB3104">
      <w:pPr>
        <w:autoSpaceDE w:val="0"/>
        <w:autoSpaceDN w:val="0"/>
        <w:adjustRightInd w:val="0"/>
        <w:spacing w:after="17" w:line="276" w:lineRule="auto"/>
        <w:jc w:val="both"/>
        <w:rPr>
          <w:rFonts w:ascii="Times New Roman" w:hAnsi="Times New Roman" w:cs="Times New Roman"/>
          <w:color w:val="000000"/>
        </w:rPr>
      </w:pPr>
      <w:r w:rsidRPr="00BB3104">
        <w:rPr>
          <w:rFonts w:ascii="Times New Roman" w:hAnsi="Times New Roman" w:cs="Times New Roman"/>
          <w:color w:val="000000"/>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BB3104" w:rsidRPr="00BB3104" w:rsidRDefault="00BB3104" w:rsidP="00BB3104">
      <w:pPr>
        <w:autoSpaceDE w:val="0"/>
        <w:autoSpaceDN w:val="0"/>
        <w:adjustRightInd w:val="0"/>
        <w:spacing w:after="17" w:line="276" w:lineRule="auto"/>
        <w:jc w:val="both"/>
        <w:rPr>
          <w:rFonts w:ascii="Times New Roman" w:hAnsi="Times New Roman" w:cs="Times New Roman"/>
          <w:color w:val="000000"/>
        </w:rPr>
      </w:pPr>
      <w:r w:rsidRPr="00BB3104">
        <w:rPr>
          <w:rFonts w:ascii="Times New Roman" w:hAnsi="Times New Roman" w:cs="Times New Roman"/>
          <w:color w:val="000000"/>
        </w:rPr>
        <w:t>6) Jeżeli wraz z ofertą składane są dokumenty zawierające tajemnicę przedsiębiorstwa w rozumieniu przepisów ustawy z dnia 16 kwietnia 1993 r. o zwalczaniu nieuczciwej konkurencji (</w:t>
      </w:r>
      <w:proofErr w:type="spellStart"/>
      <w:r w:rsidRPr="00BB3104">
        <w:rPr>
          <w:rFonts w:ascii="Times New Roman" w:hAnsi="Times New Roman" w:cs="Times New Roman"/>
          <w:color w:val="000000"/>
        </w:rPr>
        <w:t>t.j</w:t>
      </w:r>
      <w:proofErr w:type="spellEnd"/>
      <w:r w:rsidRPr="00BB3104">
        <w:rPr>
          <w:rFonts w:ascii="Times New Roman" w:hAnsi="Times New Roman" w:cs="Times New Roman"/>
          <w:color w:val="000000"/>
        </w:rPr>
        <w:t xml:space="preserve">.:. Dz. U. z 2022 r., poz. 1233 z </w:t>
      </w:r>
      <w:proofErr w:type="spellStart"/>
      <w:r w:rsidRPr="00BB3104">
        <w:rPr>
          <w:rFonts w:ascii="Times New Roman" w:hAnsi="Times New Roman" w:cs="Times New Roman"/>
          <w:color w:val="000000"/>
        </w:rPr>
        <w:t>późn</w:t>
      </w:r>
      <w:proofErr w:type="spellEnd"/>
      <w:r w:rsidRPr="00BB3104">
        <w:rPr>
          <w:rFonts w:ascii="Times New Roman" w:hAnsi="Times New Roman" w:cs="Times New Roman"/>
          <w:color w:val="000000"/>
        </w:rPr>
        <w:t xml:space="preserve">. zm.)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lastRenderedPageBreak/>
        <w:t xml:space="preserve">7) 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9) EPP i EPO dostępne są dla zalogowanego Wykonawcy w zakładce „Oferty/Wnioski”.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10) Oferta może być złożona tylko do upływu terminu składania ofert. Wykonawca może przed upływem terminu składania ofert wycofać ofertę. Wykonawca wycofuje ofertę w zakładce „Oferty/wnioski” używając przycisku „Wycofaj ofertę”.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11) Maksymalny łączny rozmiar plików stanowiących ofertę lub składanych wraz z ofertą to 250 MB.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12) Zalecane jest by w procesie sporządzania i składania oferty Wykonawca korzystał z Instrukcji interaktywnej - „Oferta wnioski i prace konkursowe” dostępnej pod adresem: https://media.ezamowienia.gov.pl/pod/2021/10/Oferty-5.2.pdf </w:t>
      </w:r>
    </w:p>
    <w:p w:rsidR="00BB3104" w:rsidRPr="00BB3104" w:rsidRDefault="00BB3104" w:rsidP="00BB3104">
      <w:pPr>
        <w:autoSpaceDE w:val="0"/>
        <w:autoSpaceDN w:val="0"/>
        <w:adjustRightInd w:val="0"/>
        <w:spacing w:after="14"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13) 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rsidR="00BB3104" w:rsidRPr="00BB3104" w:rsidRDefault="00BB3104" w:rsidP="00BB3104">
      <w:pPr>
        <w:autoSpaceDE w:val="0"/>
        <w:autoSpaceDN w:val="0"/>
        <w:adjustRightInd w:val="0"/>
        <w:spacing w:after="0" w:line="276" w:lineRule="auto"/>
        <w:jc w:val="both"/>
        <w:rPr>
          <w:rFonts w:ascii="Times New Roman" w:hAnsi="Times New Roman" w:cs="Times New Roman"/>
          <w:color w:val="000000"/>
        </w:rPr>
      </w:pPr>
      <w:r w:rsidRPr="00BB3104">
        <w:rPr>
          <w:rFonts w:ascii="Times New Roman" w:hAnsi="Times New Roman" w:cs="Times New Roman"/>
          <w:color w:val="000000"/>
        </w:rPr>
        <w:t xml:space="preserve">14). Zamawiający nie wymaga składania ofert w formie katalogów elektronicznych. </w:t>
      </w:r>
    </w:p>
    <w:p w:rsidR="00BB3104" w:rsidRPr="00BB3104" w:rsidRDefault="00BB3104" w:rsidP="00BB3104">
      <w:pPr>
        <w:spacing w:after="0" w:line="276" w:lineRule="auto"/>
        <w:ind w:right="23"/>
        <w:jc w:val="both"/>
        <w:rPr>
          <w:rFonts w:ascii="Times New Roman" w:eastAsia="Verdana" w:hAnsi="Times New Roman" w:cs="Times New Roman"/>
        </w:rPr>
      </w:pPr>
      <w:r w:rsidRPr="00BB3104">
        <w:rPr>
          <w:rFonts w:ascii="Times New Roman" w:eastAsia="Verdana" w:hAnsi="Times New Roman" w:cs="Times New Roman"/>
        </w:rPr>
        <w:t>3.</w:t>
      </w:r>
      <w:r w:rsidRPr="00BB3104">
        <w:rPr>
          <w:rFonts w:ascii="Times New Roman" w:eastAsia="Verdana" w:hAnsi="Times New Roman" w:cs="Times New Roman"/>
          <w:u w:val="single"/>
        </w:rPr>
        <w:t>Do oferty należy dołączyć</w:t>
      </w:r>
      <w:r w:rsidRPr="00BB3104">
        <w:rPr>
          <w:rFonts w:ascii="Times New Roman" w:eastAsia="Verdana" w:hAnsi="Times New Roman" w:cs="Times New Roman"/>
        </w:rPr>
        <w:t xml:space="preserve"> </w:t>
      </w:r>
    </w:p>
    <w:p w:rsidR="00BB3104" w:rsidRPr="00BB3104" w:rsidRDefault="00BB3104" w:rsidP="00BB3104">
      <w:pPr>
        <w:spacing w:after="0" w:line="276" w:lineRule="auto"/>
        <w:ind w:right="23"/>
        <w:jc w:val="both"/>
        <w:rPr>
          <w:rFonts w:ascii="Times New Roman" w:eastAsia="Verdana" w:hAnsi="Times New Roman" w:cs="Times New Roman"/>
        </w:rPr>
      </w:pPr>
      <w:r w:rsidRPr="00BB3104">
        <w:rPr>
          <w:rFonts w:ascii="Times New Roman" w:hAnsi="Times New Roman" w:cs="Times New Roman"/>
          <w:b/>
        </w:rPr>
        <w:t>1).Oświadczenie, o którym mowa w art. 125 ust. 1 PZP, w zakresie wskazanym przez Zamawiającego, zgodnie z Zał. Nr 2 do SWZ.</w:t>
      </w:r>
    </w:p>
    <w:p w:rsidR="00BB3104" w:rsidRPr="00BB3104" w:rsidRDefault="00BB3104" w:rsidP="00BB3104">
      <w:pPr>
        <w:suppressAutoHyphens/>
        <w:autoSpaceDE w:val="0"/>
        <w:spacing w:after="0" w:line="276" w:lineRule="auto"/>
        <w:jc w:val="both"/>
        <w:rPr>
          <w:rFonts w:ascii="Times New Roman" w:hAnsi="Times New Roman" w:cs="Times New Roman"/>
        </w:rPr>
      </w:pPr>
      <w:r w:rsidRPr="00BB3104">
        <w:rPr>
          <w:rFonts w:ascii="Times New Roman" w:hAnsi="Times New Roman" w:cs="Times New Roman"/>
        </w:rPr>
        <w:t>Oświadczenie powyższe stanowi dowód potwierdzający brak podstaw wykluczenia oraz spełnianie warunków udziału w postępowaniu na dzień składania ofert, tymczasowo zastępujący wymagane przez Zamawiającego podmiotowe środki dowodowe.</w:t>
      </w:r>
      <w:r w:rsidRPr="00BB3104">
        <w:rPr>
          <w:rFonts w:ascii="Times New Roman" w:hAnsi="Times New Roman" w:cs="Times New Roman"/>
          <w:color w:val="FF0000"/>
        </w:rPr>
        <w:t xml:space="preserve"> </w:t>
      </w:r>
    </w:p>
    <w:p w:rsidR="00BB3104" w:rsidRPr="00BB3104" w:rsidRDefault="00BB3104" w:rsidP="00BB3104">
      <w:pPr>
        <w:suppressAutoHyphens/>
        <w:autoSpaceDE w:val="0"/>
        <w:spacing w:after="0" w:line="276" w:lineRule="auto"/>
        <w:jc w:val="both"/>
        <w:rPr>
          <w:rFonts w:ascii="Times New Roman" w:hAnsi="Times New Roman" w:cs="Times New Roman"/>
        </w:rPr>
      </w:pPr>
      <w:r w:rsidRPr="00BB3104">
        <w:rPr>
          <w:rFonts w:ascii="Times New Roman" w:hAnsi="Times New Roman" w:cs="Times New Roman"/>
        </w:rPr>
        <w:t xml:space="preserve">2).W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rsidR="00BB3104" w:rsidRPr="00BB3104" w:rsidRDefault="00BB3104" w:rsidP="00BB3104">
      <w:pPr>
        <w:suppressAutoHyphens/>
        <w:autoSpaceDE w:val="0"/>
        <w:spacing w:after="0" w:line="276" w:lineRule="auto"/>
        <w:jc w:val="both"/>
        <w:rPr>
          <w:rFonts w:ascii="Times New Roman" w:hAnsi="Times New Roman" w:cs="Times New Roman"/>
          <w:b/>
        </w:rPr>
      </w:pPr>
      <w:r w:rsidRPr="00BB3104">
        <w:rPr>
          <w:rFonts w:ascii="Times New Roman" w:hAnsi="Times New Roman" w:cs="Times New Roman"/>
        </w:rPr>
        <w:t xml:space="preserve">3).W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 zgodnie </w:t>
      </w:r>
      <w:r w:rsidRPr="00BB3104">
        <w:rPr>
          <w:rFonts w:ascii="Times New Roman" w:hAnsi="Times New Roman" w:cs="Times New Roman"/>
          <w:b/>
        </w:rPr>
        <w:t>z  Zał. nr 3 do SWZ.</w:t>
      </w:r>
    </w:p>
    <w:p w:rsidR="00BB3104" w:rsidRPr="00BB3104" w:rsidRDefault="00BB3104" w:rsidP="00BB3104">
      <w:pPr>
        <w:suppressAutoHyphens/>
        <w:autoSpaceDE w:val="0"/>
        <w:spacing w:after="0" w:line="276" w:lineRule="auto"/>
        <w:jc w:val="both"/>
        <w:rPr>
          <w:rFonts w:ascii="Times New Roman" w:hAnsi="Times New Roman" w:cs="Times New Roman"/>
        </w:rPr>
      </w:pPr>
      <w:r w:rsidRPr="00BB3104">
        <w:rPr>
          <w:rFonts w:ascii="Times New Roman" w:hAnsi="Times New Roman" w:cs="Times New Roman"/>
        </w:rPr>
        <w:t>4).Oświadczenia, o których mowa w ust. 2</w:t>
      </w:r>
      <w:r w:rsidRPr="00BB3104">
        <w:rPr>
          <w:rFonts w:ascii="Times New Roman" w:eastAsia="Liberation Serif" w:hAnsi="Times New Roman" w:cs="Times New Roman"/>
        </w:rPr>
        <w:t>–</w:t>
      </w:r>
      <w:r w:rsidRPr="00BB3104">
        <w:rPr>
          <w:rFonts w:ascii="Times New Roman" w:hAnsi="Times New Roman" w:cs="Times New Roman"/>
        </w:rPr>
        <w:t xml:space="preserve">4, składa się wraz z ofertą, pod rygorem nieważności, w formie elektronicznej lub w postaci elektronicznej opatrzonej podpisem zaufanym lub podpisem osobistym. </w:t>
      </w:r>
    </w:p>
    <w:p w:rsidR="00BB3104" w:rsidRPr="00BB3104" w:rsidRDefault="00BB3104" w:rsidP="00BB3104">
      <w:pPr>
        <w:spacing w:after="0" w:line="276" w:lineRule="auto"/>
        <w:ind w:right="23"/>
        <w:jc w:val="both"/>
        <w:rPr>
          <w:rFonts w:ascii="Times New Roman" w:hAnsi="Times New Roman" w:cs="Times New Roman"/>
          <w:b/>
          <w:bCs/>
        </w:rPr>
      </w:pPr>
      <w:r w:rsidRPr="00BB3104">
        <w:rPr>
          <w:rFonts w:ascii="Times New Roman" w:hAnsi="Times New Roman" w:cs="Times New Roman"/>
          <w:b/>
        </w:rPr>
        <w:t xml:space="preserve">5).Kosztorys ofertowy składa się wraz z ofertą, pod rygorem nieważności w formie elektronicznej </w:t>
      </w:r>
      <w:r w:rsidRPr="00BB3104">
        <w:rPr>
          <w:rFonts w:ascii="Times New Roman" w:hAnsi="Times New Roman" w:cs="Times New Roman"/>
          <w:b/>
          <w:lang w:eastAsia="pl-PL"/>
        </w:rPr>
        <w:t xml:space="preserve">(opatrzonej kwalifikowanym podpisem elektronicznym) </w:t>
      </w:r>
      <w:r w:rsidRPr="00BB3104">
        <w:rPr>
          <w:rFonts w:ascii="Times New Roman" w:hAnsi="Times New Roman" w:cs="Times New Roman"/>
          <w:b/>
        </w:rPr>
        <w:t xml:space="preserve">lub w postaci elektronicznej opatrzonej podpisem zaufanym </w:t>
      </w:r>
      <w:r w:rsidRPr="00BB3104">
        <w:rPr>
          <w:rFonts w:ascii="Times New Roman" w:hAnsi="Times New Roman" w:cs="Times New Roman"/>
          <w:b/>
          <w:lang w:eastAsia="pl-PL"/>
        </w:rPr>
        <w:t>(</w:t>
      </w:r>
      <w:r w:rsidRPr="00BB3104">
        <w:rPr>
          <w:rFonts w:ascii="Times New Roman" w:hAnsi="Times New Roman" w:cs="Times New Roman"/>
          <w:b/>
          <w:bCs/>
        </w:rPr>
        <w:t>podpis zaufany - składany za pomocą profilu zaufanego)</w:t>
      </w:r>
      <w:r w:rsidRPr="00BB3104">
        <w:rPr>
          <w:rFonts w:ascii="Times New Roman" w:hAnsi="Times New Roman" w:cs="Times New Roman"/>
          <w:b/>
          <w:lang w:eastAsia="pl-PL"/>
        </w:rPr>
        <w:t xml:space="preserve"> </w:t>
      </w:r>
      <w:r w:rsidRPr="00BB3104">
        <w:rPr>
          <w:rFonts w:ascii="Times New Roman" w:hAnsi="Times New Roman" w:cs="Times New Roman"/>
          <w:b/>
        </w:rPr>
        <w:t xml:space="preserve">lub podpisem osobistym </w:t>
      </w:r>
      <w:r w:rsidRPr="00BB3104">
        <w:rPr>
          <w:rFonts w:ascii="Times New Roman" w:hAnsi="Times New Roman" w:cs="Times New Roman"/>
          <w:b/>
          <w:bCs/>
        </w:rPr>
        <w:t>(podpis osobisty składany za pomocą dowodu osobistego - e-dowód).</w:t>
      </w:r>
    </w:p>
    <w:p w:rsidR="00BB3104" w:rsidRPr="00BB3104" w:rsidRDefault="00BB3104" w:rsidP="00BB3104">
      <w:pPr>
        <w:spacing w:after="0" w:line="276" w:lineRule="auto"/>
        <w:ind w:right="23"/>
        <w:jc w:val="both"/>
        <w:rPr>
          <w:rFonts w:ascii="Times New Roman" w:eastAsia="Verdana" w:hAnsi="Times New Roman" w:cs="Times New Roman"/>
        </w:rPr>
      </w:pPr>
    </w:p>
    <w:p w:rsidR="00BB3104" w:rsidRPr="00BB3104" w:rsidRDefault="00BB3104" w:rsidP="00BB3104">
      <w:pPr>
        <w:numPr>
          <w:ilvl w:val="0"/>
          <w:numId w:val="5"/>
        </w:numPr>
        <w:suppressAutoHyphens/>
        <w:spacing w:after="0" w:line="360" w:lineRule="auto"/>
        <w:rPr>
          <w:rFonts w:ascii="Cambria" w:eastAsia="Calibri" w:hAnsi="Cambria" w:cs="Times New Roman"/>
          <w:b/>
          <w:bCs/>
          <w:sz w:val="24"/>
          <w:szCs w:val="24"/>
        </w:rPr>
      </w:pPr>
      <w:r w:rsidRPr="00BB3104">
        <w:rPr>
          <w:rFonts w:ascii="Cambria" w:eastAsia="Calibri" w:hAnsi="Cambria" w:cs="Times New Roman"/>
          <w:bCs/>
          <w:sz w:val="24"/>
          <w:szCs w:val="24"/>
        </w:rPr>
        <w:t xml:space="preserve"> </w:t>
      </w:r>
      <w:r w:rsidRPr="00BB3104">
        <w:rPr>
          <w:rFonts w:ascii="Cambria" w:eastAsia="Calibri" w:hAnsi="Cambria" w:cs="Times New Roman"/>
          <w:b/>
          <w:bCs/>
          <w:sz w:val="24"/>
          <w:szCs w:val="24"/>
        </w:rPr>
        <w:t>Sposób oraz termin składania ofert</w:t>
      </w:r>
    </w:p>
    <w:p w:rsidR="00BB3104" w:rsidRPr="00BB3104" w:rsidRDefault="00BB3104" w:rsidP="00BB3104">
      <w:pPr>
        <w:suppressAutoHyphens/>
        <w:spacing w:after="0" w:line="276" w:lineRule="auto"/>
        <w:rPr>
          <w:rFonts w:ascii="Times New Roman" w:hAnsi="Times New Roman" w:cs="Times New Roman"/>
        </w:rPr>
      </w:pPr>
      <w:r w:rsidRPr="00BB3104">
        <w:rPr>
          <w:rFonts w:ascii="Cambria" w:hAnsi="Cambria"/>
        </w:rPr>
        <w:t>1</w:t>
      </w:r>
      <w:r w:rsidRPr="00BB3104">
        <w:rPr>
          <w:rFonts w:ascii="Times New Roman" w:hAnsi="Times New Roman" w:cs="Times New Roman"/>
        </w:rPr>
        <w:t xml:space="preserve">.Wykonawca może złożyć tylko jedną ofertę. </w:t>
      </w:r>
    </w:p>
    <w:p w:rsidR="00BB3104" w:rsidRPr="00BB3104" w:rsidRDefault="00BB3104" w:rsidP="00BB3104">
      <w:pPr>
        <w:suppressAutoHyphens/>
        <w:spacing w:after="0" w:line="276" w:lineRule="auto"/>
        <w:jc w:val="both"/>
        <w:rPr>
          <w:rFonts w:ascii="Times New Roman" w:hAnsi="Times New Roman" w:cs="Times New Roman"/>
          <w:b/>
          <w:lang w:eastAsia="pl-PL"/>
        </w:rPr>
      </w:pPr>
      <w:r w:rsidRPr="00BB3104">
        <w:rPr>
          <w:rFonts w:ascii="Times New Roman" w:hAnsi="Times New Roman" w:cs="Times New Roman"/>
          <w:b/>
        </w:rPr>
        <w:t xml:space="preserve">2.Wykonawca składa ofertę, pod rygorem nieważności, </w:t>
      </w:r>
      <w:r w:rsidRPr="00BB3104">
        <w:rPr>
          <w:rFonts w:ascii="Times New Roman" w:hAnsi="Times New Roman" w:cs="Times New Roman"/>
          <w:b/>
          <w:lang w:eastAsia="pl-PL"/>
        </w:rPr>
        <w:t>w formie elektronicznej</w:t>
      </w:r>
    </w:p>
    <w:p w:rsidR="00BB3104" w:rsidRPr="00BB3104" w:rsidRDefault="00BB3104" w:rsidP="00BB3104">
      <w:pPr>
        <w:spacing w:after="0" w:line="276" w:lineRule="auto"/>
        <w:ind w:right="23"/>
        <w:jc w:val="both"/>
        <w:rPr>
          <w:rFonts w:ascii="Times New Roman" w:eastAsia="Verdana" w:hAnsi="Times New Roman" w:cs="Times New Roman"/>
        </w:rPr>
      </w:pPr>
      <w:r w:rsidRPr="00BB3104">
        <w:rPr>
          <w:rFonts w:ascii="Times New Roman" w:hAnsi="Times New Roman" w:cs="Times New Roman"/>
          <w:b/>
          <w:lang w:eastAsia="pl-PL"/>
        </w:rPr>
        <w:lastRenderedPageBreak/>
        <w:t>(opatrzonej kwalifikowanym podpisem elektronicznym) lub w postaci elektronicznej opatrzonej podpisem zaufanym (</w:t>
      </w:r>
      <w:r w:rsidRPr="00BB3104">
        <w:rPr>
          <w:rFonts w:ascii="Times New Roman" w:hAnsi="Times New Roman" w:cs="Times New Roman"/>
          <w:b/>
          <w:bCs/>
        </w:rPr>
        <w:t>podpis zaufany- składany za pomocą profilu zaufanego)</w:t>
      </w:r>
      <w:r w:rsidRPr="00BB3104">
        <w:rPr>
          <w:rFonts w:ascii="Times New Roman" w:hAnsi="Times New Roman" w:cs="Times New Roman"/>
          <w:b/>
          <w:lang w:eastAsia="pl-PL"/>
        </w:rPr>
        <w:t xml:space="preserve">  lub podpisem osobistym </w:t>
      </w:r>
      <w:r w:rsidRPr="00BB3104">
        <w:rPr>
          <w:rFonts w:ascii="Times New Roman" w:hAnsi="Times New Roman" w:cs="Times New Roman"/>
          <w:b/>
          <w:bCs/>
        </w:rPr>
        <w:t>(podpis osobisty składany za pomocą dowodu osobistego - e-dowód).</w:t>
      </w:r>
    </w:p>
    <w:p w:rsidR="00BB3104" w:rsidRPr="00BB3104" w:rsidRDefault="00BB3104" w:rsidP="00BB3104">
      <w:pPr>
        <w:suppressAutoHyphens/>
        <w:spacing w:after="0" w:line="276" w:lineRule="auto"/>
        <w:jc w:val="both"/>
        <w:rPr>
          <w:rFonts w:ascii="Times New Roman" w:hAnsi="Times New Roman" w:cs="Times New Roman"/>
        </w:rPr>
      </w:pPr>
      <w:r w:rsidRPr="00BB3104">
        <w:rPr>
          <w:rFonts w:ascii="Times New Roman" w:hAnsi="Times New Roman" w:cs="Times New Roman"/>
        </w:rPr>
        <w:t xml:space="preserve">3.Oferta powinna być podpisana przez osobę upoważnioną/osoby upoważnione* do reprezentowania Wykonawcy. </w:t>
      </w:r>
    </w:p>
    <w:p w:rsidR="00BB3104" w:rsidRPr="00BB3104" w:rsidRDefault="00BB3104" w:rsidP="00BB3104">
      <w:pPr>
        <w:suppressAutoHyphens/>
        <w:spacing w:after="0" w:line="276" w:lineRule="auto"/>
        <w:jc w:val="both"/>
        <w:rPr>
          <w:rFonts w:ascii="Times New Roman" w:hAnsi="Times New Roman" w:cs="Times New Roman"/>
        </w:rPr>
      </w:pPr>
      <w:r w:rsidRPr="00BB3104">
        <w:rPr>
          <w:rFonts w:ascii="Times New Roman" w:hAnsi="Times New Roman" w:cs="Times New Roman"/>
        </w:rPr>
        <w:t xml:space="preserve">4.Jeżeli w imieniu Wykonawcy działa osoba, której umocowanie do jego reprezentowania nie wynika z dokumentów rejestrowych (KRS, </w:t>
      </w:r>
      <w:proofErr w:type="spellStart"/>
      <w:r w:rsidRPr="00BB3104">
        <w:rPr>
          <w:rFonts w:ascii="Times New Roman" w:hAnsi="Times New Roman" w:cs="Times New Roman"/>
        </w:rPr>
        <w:t>CEiDG</w:t>
      </w:r>
      <w:proofErr w:type="spellEnd"/>
      <w:r w:rsidRPr="00BB3104">
        <w:rPr>
          <w:rFonts w:ascii="Times New Roman" w:hAnsi="Times New Roman" w:cs="Times New Roman"/>
        </w:rPr>
        <w:t xml:space="preserve"> lub innego właściwego rejestru), Wykonawca dołącza do oferty pełnomocnictwo.</w:t>
      </w:r>
    </w:p>
    <w:p w:rsidR="00BB3104" w:rsidRPr="00BB3104" w:rsidRDefault="00BB3104" w:rsidP="00BB3104">
      <w:pPr>
        <w:suppressAutoHyphens/>
        <w:spacing w:after="0" w:line="276" w:lineRule="auto"/>
        <w:jc w:val="both"/>
        <w:rPr>
          <w:rFonts w:ascii="Times New Roman" w:hAnsi="Times New Roman" w:cs="Times New Roman"/>
        </w:rPr>
      </w:pPr>
      <w:r w:rsidRPr="00BB3104">
        <w:rPr>
          <w:rFonts w:ascii="Times New Roman" w:hAnsi="Times New Roman" w:cs="Times New Roman"/>
          <w:b/>
        </w:rPr>
        <w:t xml:space="preserve">5.Pełnomocnictwo </w:t>
      </w:r>
      <w:r w:rsidRPr="00BB3104">
        <w:rPr>
          <w:rFonts w:ascii="Times New Roman" w:hAnsi="Times New Roman" w:cs="Times New Roman"/>
        </w:rPr>
        <w:t>do złożenia oferty lub oświadczenia, o którym mowa w art. 125 ust. 1 PZP, przekazuje się w </w:t>
      </w:r>
      <w:r w:rsidRPr="00BB3104">
        <w:rPr>
          <w:rFonts w:ascii="Times New Roman" w:hAnsi="Times New Roman" w:cs="Times New Roman"/>
          <w:lang w:eastAsia="pl-PL"/>
        </w:rPr>
        <w:t> formie elektronicznej lub w postaci elektronicznej opatrzonej podpisem zaufanym lub podpisem osobistym.</w:t>
      </w:r>
    </w:p>
    <w:p w:rsidR="00BB3104" w:rsidRPr="00BB3104" w:rsidRDefault="00BB3104" w:rsidP="00BB3104">
      <w:pPr>
        <w:suppressAutoHyphens/>
        <w:autoSpaceDE w:val="0"/>
        <w:spacing w:after="0" w:line="276" w:lineRule="auto"/>
        <w:jc w:val="both"/>
        <w:rPr>
          <w:rFonts w:ascii="Times New Roman" w:hAnsi="Times New Roman" w:cs="Times New Roman"/>
        </w:rPr>
      </w:pPr>
      <w:r w:rsidRPr="00BB3104">
        <w:rPr>
          <w:rFonts w:ascii="Times New Roman" w:hAnsi="Times New Roman" w:cs="Times New Roman"/>
          <w:color w:val="000000"/>
          <w:lang w:eastAsia="pl-PL"/>
        </w:rPr>
        <w:t>6.W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BB3104" w:rsidRPr="00BB3104" w:rsidRDefault="00BB3104" w:rsidP="00BB3104">
      <w:pPr>
        <w:suppressAutoHyphens/>
        <w:spacing w:after="0" w:line="276" w:lineRule="auto"/>
        <w:jc w:val="both"/>
        <w:rPr>
          <w:rFonts w:ascii="Times New Roman" w:eastAsia="Times New Roman" w:hAnsi="Times New Roman" w:cs="Times New Roman"/>
          <w:lang w:eastAsia="zh-CN"/>
        </w:rPr>
      </w:pPr>
      <w:r w:rsidRPr="00BB3104">
        <w:rPr>
          <w:rFonts w:ascii="Times New Roman" w:eastAsia="Times New Roman" w:hAnsi="Times New Roman" w:cs="Times New Roman"/>
          <w:lang w:eastAsia="zh-CN"/>
        </w:rPr>
        <w:t>7.Termin składania ofert upływa w </w:t>
      </w:r>
      <w:r w:rsidR="005F6261" w:rsidRPr="005F6261">
        <w:rPr>
          <w:rFonts w:ascii="Times New Roman" w:eastAsia="Times New Roman" w:hAnsi="Times New Roman" w:cs="Times New Roman"/>
          <w:b/>
          <w:lang w:eastAsia="zh-CN"/>
        </w:rPr>
        <w:t>dniu 18.09</w:t>
      </w:r>
      <w:r w:rsidRPr="005F6261">
        <w:rPr>
          <w:rFonts w:ascii="Times New Roman" w:eastAsia="Times New Roman" w:hAnsi="Times New Roman" w:cs="Times New Roman"/>
          <w:b/>
          <w:lang w:eastAsia="zh-CN"/>
        </w:rPr>
        <w:t>.2024 roku, o godz. 09:30</w:t>
      </w:r>
      <w:r w:rsidRPr="005F6261">
        <w:rPr>
          <w:rFonts w:ascii="Times New Roman" w:eastAsia="Times New Roman" w:hAnsi="Times New Roman" w:cs="Times New Roman"/>
          <w:lang w:eastAsia="zh-CN"/>
        </w:rPr>
        <w:t>.</w:t>
      </w:r>
      <w:r w:rsidRPr="00BB3104">
        <w:rPr>
          <w:rFonts w:ascii="Times New Roman" w:eastAsia="Times New Roman" w:hAnsi="Times New Roman" w:cs="Times New Roman"/>
          <w:lang w:eastAsia="zh-CN"/>
        </w:rPr>
        <w:t xml:space="preserve"> </w:t>
      </w:r>
    </w:p>
    <w:p w:rsidR="00BB3104" w:rsidRPr="00BB3104" w:rsidRDefault="00BB3104" w:rsidP="00BB3104">
      <w:pPr>
        <w:suppressAutoHyphens/>
        <w:spacing w:after="0" w:line="276" w:lineRule="auto"/>
        <w:jc w:val="both"/>
        <w:rPr>
          <w:rFonts w:ascii="Times New Roman" w:eastAsia="Times New Roman" w:hAnsi="Times New Roman" w:cs="Times New Roman"/>
          <w:lang w:eastAsia="zh-CN"/>
        </w:rPr>
      </w:pPr>
      <w:r w:rsidRPr="00BB3104">
        <w:rPr>
          <w:rFonts w:ascii="Times New Roman" w:eastAsia="Times New Roman" w:hAnsi="Times New Roman" w:cs="Times New Roman"/>
          <w:lang w:eastAsia="zh-CN"/>
        </w:rPr>
        <w:t>8.Oferta złożona po terminie zostanie odrzucona na podstawie art. 226 ust. 1 pkt 1 PZP.</w:t>
      </w:r>
    </w:p>
    <w:p w:rsidR="00BB3104" w:rsidRPr="00BB3104" w:rsidRDefault="00BB3104" w:rsidP="00BB3104">
      <w:pPr>
        <w:suppressAutoHyphens/>
        <w:spacing w:after="0" w:line="276" w:lineRule="auto"/>
        <w:jc w:val="both"/>
        <w:rPr>
          <w:rFonts w:ascii="Cambria" w:eastAsia="Times New Roman" w:hAnsi="Cambria" w:cs="Times New Roman"/>
          <w:bCs/>
          <w:sz w:val="16"/>
          <w:szCs w:val="16"/>
          <w:lang w:val="x-none" w:eastAsia="zh-CN"/>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Termin otwarcia ofert</w:t>
      </w:r>
    </w:p>
    <w:p w:rsidR="00BB3104" w:rsidRPr="005F6261" w:rsidRDefault="00BB3104" w:rsidP="00BB3104">
      <w:pPr>
        <w:suppressAutoHyphens/>
        <w:spacing w:after="0" w:line="276" w:lineRule="auto"/>
        <w:jc w:val="both"/>
        <w:rPr>
          <w:rFonts w:ascii="Cambria" w:eastAsia="Calibri" w:hAnsi="Cambria" w:cs="Times New Roman"/>
          <w:bCs/>
        </w:rPr>
      </w:pPr>
      <w:r w:rsidRPr="00BB3104">
        <w:rPr>
          <w:rFonts w:ascii="Cambria" w:eastAsia="Calibri" w:hAnsi="Cambria" w:cs="Times New Roman"/>
          <w:bCs/>
        </w:rPr>
        <w:t xml:space="preserve">1. Otwarcie ofert nastąpi niezwłocznie po upływie terminu składania ofert, </w:t>
      </w:r>
      <w:r w:rsidR="00464EE8">
        <w:rPr>
          <w:rFonts w:ascii="Cambria" w:eastAsia="Calibri" w:hAnsi="Cambria" w:cs="Times New Roman"/>
          <w:b/>
          <w:bCs/>
        </w:rPr>
        <w:t>tj. w </w:t>
      </w:r>
      <w:r w:rsidR="00464EE8" w:rsidRPr="005F6261">
        <w:rPr>
          <w:rFonts w:ascii="Cambria" w:eastAsia="Calibri" w:hAnsi="Cambria" w:cs="Times New Roman"/>
          <w:b/>
          <w:bCs/>
        </w:rPr>
        <w:t xml:space="preserve">dniu </w:t>
      </w:r>
      <w:r w:rsidR="005F6261" w:rsidRPr="005F6261">
        <w:rPr>
          <w:rFonts w:ascii="Cambria" w:eastAsia="Calibri" w:hAnsi="Cambria" w:cs="Times New Roman"/>
          <w:b/>
          <w:bCs/>
        </w:rPr>
        <w:t>18</w:t>
      </w:r>
      <w:r w:rsidRPr="005F6261">
        <w:rPr>
          <w:rFonts w:ascii="Cambria" w:eastAsia="Calibri" w:hAnsi="Cambria" w:cs="Times New Roman"/>
          <w:b/>
          <w:bCs/>
        </w:rPr>
        <w:t>.0</w:t>
      </w:r>
      <w:r w:rsidR="001A7480">
        <w:rPr>
          <w:rFonts w:ascii="Cambria" w:eastAsia="Calibri" w:hAnsi="Cambria" w:cs="Times New Roman"/>
          <w:b/>
          <w:bCs/>
        </w:rPr>
        <w:t>9</w:t>
      </w:r>
      <w:r w:rsidRPr="005F6261">
        <w:rPr>
          <w:rFonts w:ascii="Cambria" w:eastAsia="Calibri" w:hAnsi="Cambria" w:cs="Times New Roman"/>
          <w:b/>
          <w:bCs/>
        </w:rPr>
        <w:t>.2024 roku, godz. 12:00</w:t>
      </w:r>
      <w:r w:rsidRPr="005F6261">
        <w:rPr>
          <w:rFonts w:ascii="Cambria" w:eastAsia="Calibri" w:hAnsi="Cambria" w:cs="Times New Roman"/>
          <w:bCs/>
        </w:rPr>
        <w:t xml:space="preserve">. Otwarcie </w:t>
      </w:r>
      <w:r w:rsidRPr="005F6261">
        <w:rPr>
          <w:rFonts w:ascii="Cambria" w:eastAsia="Calibri" w:hAnsi="Cambria" w:cs="Times New Roman"/>
          <w:bCs/>
          <w:lang w:eastAsia="pl-PL"/>
        </w:rPr>
        <w:t>ofert dokonywane jest przez odszyfrowanie i otwarcie ofert.</w:t>
      </w:r>
    </w:p>
    <w:p w:rsidR="00BB3104" w:rsidRPr="00BB3104" w:rsidRDefault="00BB3104" w:rsidP="00BB3104">
      <w:pPr>
        <w:suppressAutoHyphens/>
        <w:spacing w:after="0" w:line="276" w:lineRule="auto"/>
        <w:jc w:val="both"/>
        <w:rPr>
          <w:rFonts w:ascii="Cambria" w:eastAsia="Calibri" w:hAnsi="Cambria" w:cs="Times New Roman"/>
          <w:bCs/>
        </w:rPr>
      </w:pPr>
      <w:r w:rsidRPr="005F6261">
        <w:rPr>
          <w:rFonts w:ascii="Cambria" w:eastAsia="Calibri" w:hAnsi="Cambria" w:cs="Times New Roman"/>
          <w:bCs/>
        </w:rPr>
        <w:t>2. Zamawiający, najpóźniej przed otwarciem ofert, udostępni na stronie internetowej</w:t>
      </w:r>
      <w:r w:rsidRPr="00BB3104">
        <w:rPr>
          <w:rFonts w:ascii="Cambria" w:eastAsia="Calibri" w:hAnsi="Cambria" w:cs="Times New Roman"/>
          <w:bCs/>
        </w:rPr>
        <w:t xml:space="preserve"> prowadzonego postępowania informację o kwocie, jaką zamierza przeznaczyć na sfinansowanie zamówienia. </w:t>
      </w:r>
    </w:p>
    <w:p w:rsidR="00BB3104" w:rsidRPr="00BB3104" w:rsidRDefault="00BB3104" w:rsidP="00BB3104">
      <w:pPr>
        <w:suppressAutoHyphens/>
        <w:spacing w:after="0" w:line="276" w:lineRule="auto"/>
        <w:jc w:val="both"/>
        <w:rPr>
          <w:rFonts w:ascii="Cambria" w:eastAsia="Calibri" w:hAnsi="Cambria" w:cs="Times New Roman"/>
          <w:bCs/>
        </w:rPr>
      </w:pPr>
      <w:r w:rsidRPr="00BB3104">
        <w:rPr>
          <w:rFonts w:ascii="Cambria" w:eastAsia="Calibri" w:hAnsi="Cambria" w:cs="Times New Roman"/>
          <w:bCs/>
        </w:rPr>
        <w:t>3. 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BB3104" w:rsidRPr="00BB3104" w:rsidRDefault="00BB3104" w:rsidP="00BB3104">
      <w:pPr>
        <w:suppressAutoHyphens/>
        <w:autoSpaceDE w:val="0"/>
        <w:spacing w:after="0" w:line="276" w:lineRule="auto"/>
        <w:jc w:val="both"/>
        <w:rPr>
          <w:rFonts w:ascii="Cambria" w:eastAsia="Calibri" w:hAnsi="Cambria" w:cs="Times New Roman"/>
          <w:bCs/>
        </w:rPr>
      </w:pPr>
      <w:r w:rsidRPr="00BB3104">
        <w:rPr>
          <w:rFonts w:ascii="Cambria" w:eastAsia="Calibri" w:hAnsi="Cambria" w:cs="Times New Roman"/>
          <w:bCs/>
        </w:rPr>
        <w:t xml:space="preserve">4. Niezwłocznie po otwarciu ofert Zamawiający udostępni na stronie internetowej prowadzonego postępowania informacje o: </w:t>
      </w:r>
    </w:p>
    <w:p w:rsidR="00BB3104" w:rsidRPr="00BB3104" w:rsidRDefault="00BB3104" w:rsidP="00BB3104">
      <w:pPr>
        <w:suppressAutoHyphens/>
        <w:autoSpaceDE w:val="0"/>
        <w:autoSpaceDN w:val="0"/>
        <w:adjustRightInd w:val="0"/>
        <w:spacing w:after="0" w:line="276" w:lineRule="auto"/>
        <w:jc w:val="both"/>
        <w:rPr>
          <w:rFonts w:ascii="Cambria" w:eastAsia="Calibri" w:hAnsi="Cambria" w:cs="Times New Roman"/>
          <w:bCs/>
        </w:rPr>
      </w:pPr>
      <w:r w:rsidRPr="00BB3104">
        <w:rPr>
          <w:rFonts w:ascii="Cambria" w:eastAsia="Calibri" w:hAnsi="Cambria" w:cs="Times New Roman"/>
          <w:bCs/>
        </w:rPr>
        <w:t xml:space="preserve">   1) nazwach albo imionach i nazwiskach oraz siedzibach lub miejscach prowadzonej działalności gospodarczej albo miejscach zamieszkania Wykonawców, których oferty zostały otwarte; </w:t>
      </w:r>
    </w:p>
    <w:p w:rsidR="00BB3104" w:rsidRPr="00BB3104" w:rsidRDefault="00BB3104" w:rsidP="00BB3104">
      <w:pPr>
        <w:suppressAutoHyphens/>
        <w:spacing w:after="0" w:line="276" w:lineRule="auto"/>
        <w:jc w:val="both"/>
        <w:rPr>
          <w:rFonts w:ascii="Cambria" w:eastAsia="Calibri" w:hAnsi="Cambria" w:cs="Times New Roman"/>
          <w:bCs/>
        </w:rPr>
      </w:pPr>
      <w:r w:rsidRPr="00BB3104">
        <w:rPr>
          <w:rFonts w:ascii="Cambria" w:eastAsia="Calibri" w:hAnsi="Cambria" w:cs="Times New Roman"/>
          <w:bCs/>
        </w:rPr>
        <w:t xml:space="preserve">   2) cenach lub kosztach zawartych w ofertach.</w:t>
      </w:r>
    </w:p>
    <w:p w:rsidR="00BB3104" w:rsidRPr="00BB3104" w:rsidRDefault="00BB3104" w:rsidP="00BB3104">
      <w:pPr>
        <w:suppressAutoHyphens/>
        <w:spacing w:after="0" w:line="276" w:lineRule="auto"/>
        <w:jc w:val="both"/>
        <w:rPr>
          <w:rFonts w:ascii="Cambria" w:eastAsia="Calibri" w:hAnsi="Cambria" w:cs="Times New Roman"/>
          <w:bCs/>
          <w:sz w:val="16"/>
          <w:szCs w:val="16"/>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Sposób obliczenia ceny</w:t>
      </w:r>
    </w:p>
    <w:p w:rsidR="00BB3104" w:rsidRPr="00BB3104" w:rsidRDefault="00BB3104" w:rsidP="00BB3104">
      <w:pPr>
        <w:tabs>
          <w:tab w:val="left" w:pos="0"/>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 Cenę oferty należy podać w formie ryczałtu wyrażoną w złotych polskich ( PLN).</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pl-PL"/>
        </w:rPr>
      </w:pPr>
      <w:r w:rsidRPr="00BB3104">
        <w:rPr>
          <w:rFonts w:ascii="Times New Roman" w:eastAsia="Times New Roman" w:hAnsi="Times New Roman" w:cs="Times New Roman"/>
          <w:bCs/>
          <w:lang w:eastAsia="pl-PL"/>
        </w:rPr>
        <w:t xml:space="preserve">2. W związku z ryczałtową formułą  określenia ceny w ust. 1 cena oferty musi zawierać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przekazania obiektów do użytkowania oraz uzyskania pozwolenia na użytkowanie od właściwych organów </w:t>
      </w:r>
      <w:r w:rsidRPr="00BB3104">
        <w:rPr>
          <w:rFonts w:ascii="Times New Roman" w:eastAsia="Times New Roman" w:hAnsi="Times New Roman" w:cs="Times New Roman"/>
          <w:bCs/>
          <w:lang w:eastAsia="ar-SA"/>
        </w:rPr>
        <w:t>a także</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koszty towarzyszące takie jak np.: koszty</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uzgodnień, pomiarów, badań, ekspertyz, koszty</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wykonania wszelkich robót przygotowawczych,  wykończeniowych porządkowych, odwodnienia</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wykopów ewentualnego pompowania wody, wywozu nadmiaru gruntu, ewentualnej wymiany</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gruntu, zagęszczania gruntu, przekopów kontrolnych, wykonania ewentualnych przekładek w</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lastRenderedPageBreak/>
        <w:t>przypadku kolizji z istniejącym uzbrojeniem, odtworzenie dróg i chodników zniszczonych w</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trakcie prowadzenia robót, doprowadzenia terenu do stanu pierwotnego po zakończeniu</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realizacji  robót i innych czynności wynikających z umowy, jak również wszelkich innych robót</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niezbędnych do wykonania i prawidłowej eksploatacji przedmiotu zamówienia, w tym</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Cs/>
          <w:lang w:eastAsia="ar-SA"/>
        </w:rPr>
        <w:t>wynikających z uwarunkowań geologicznych.</w:t>
      </w:r>
    </w:p>
    <w:p w:rsidR="00BB3104" w:rsidRPr="00BB3104" w:rsidRDefault="00BB3104" w:rsidP="00BB3104">
      <w:pPr>
        <w:tabs>
          <w:tab w:val="left" w:pos="0"/>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3. Cenę oferty netto i brutto należy podać na formularzu oferty.</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4. Cena oferty powinna być wyrażona w złotych polskich (PLN) z dokładnością do dwóch miejsc po przecinku.</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5. Zamawiający nie przewiduje rozliczeń w walucie obcej.</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6. 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Wykonawca ma obowiązek:</w:t>
      </w:r>
    </w:p>
    <w:p w:rsidR="00BB3104" w:rsidRPr="00BB3104" w:rsidRDefault="00BB3104" w:rsidP="00BB3104">
      <w:pPr>
        <w:tabs>
          <w:tab w:val="left" w:pos="3855"/>
        </w:tabs>
        <w:suppressAutoHyphens/>
        <w:spacing w:line="276" w:lineRule="auto"/>
        <w:jc w:val="both"/>
        <w:rPr>
          <w:rFonts w:ascii="Times New Roman" w:hAnsi="Times New Roman" w:cs="Times New Roman"/>
          <w:bCs/>
        </w:rPr>
      </w:pPr>
      <w:r w:rsidRPr="00BB3104">
        <w:rPr>
          <w:rFonts w:ascii="Times New Roman" w:hAnsi="Times New Roman" w:cs="Times New Roman"/>
          <w:bCs/>
        </w:rPr>
        <w:t>1) poinformowania Zamawiającego, że wybór jego oferty będzie prowadził do powstania u Zamawiającego obowiązku podatkowego;</w:t>
      </w:r>
    </w:p>
    <w:p w:rsidR="00BB3104" w:rsidRPr="00BB3104" w:rsidRDefault="00BB3104" w:rsidP="00BB3104">
      <w:pPr>
        <w:tabs>
          <w:tab w:val="left" w:pos="3855"/>
        </w:tabs>
        <w:suppressAutoHyphens/>
        <w:spacing w:line="276" w:lineRule="auto"/>
        <w:jc w:val="both"/>
        <w:rPr>
          <w:rFonts w:ascii="Times New Roman" w:hAnsi="Times New Roman" w:cs="Times New Roman"/>
          <w:bCs/>
        </w:rPr>
      </w:pPr>
      <w:r w:rsidRPr="00BB3104">
        <w:rPr>
          <w:rFonts w:ascii="Times New Roman" w:hAnsi="Times New Roman" w:cs="Times New Roman"/>
          <w:bCs/>
        </w:rPr>
        <w:t>2) wskazania nazwy (rodzaju) towaru lub usługi, których dostawa lub świadczenie będą prowadziły do powstania obowiązku podatkowego;</w:t>
      </w:r>
    </w:p>
    <w:p w:rsidR="00BB3104" w:rsidRPr="00BB3104" w:rsidRDefault="00BB3104" w:rsidP="00BB3104">
      <w:pPr>
        <w:tabs>
          <w:tab w:val="left" w:pos="3855"/>
        </w:tabs>
        <w:suppressAutoHyphens/>
        <w:spacing w:line="276" w:lineRule="auto"/>
        <w:jc w:val="both"/>
        <w:rPr>
          <w:rFonts w:ascii="Times New Roman" w:hAnsi="Times New Roman" w:cs="Times New Roman"/>
          <w:bCs/>
        </w:rPr>
      </w:pPr>
      <w:r w:rsidRPr="00BB3104">
        <w:rPr>
          <w:rFonts w:ascii="Times New Roman" w:hAnsi="Times New Roman" w:cs="Times New Roman"/>
          <w:bCs/>
        </w:rPr>
        <w:t>3) wskazania wartości towaru lub usługi objętego obowiązkiem podatkowym Zamawiającego, bez kwoty podatku;</w:t>
      </w:r>
    </w:p>
    <w:p w:rsidR="00BB3104" w:rsidRPr="00BB3104" w:rsidRDefault="00BB3104" w:rsidP="00BB3104">
      <w:pPr>
        <w:tabs>
          <w:tab w:val="left" w:pos="3855"/>
        </w:tabs>
        <w:suppressAutoHyphens/>
        <w:spacing w:line="276" w:lineRule="auto"/>
        <w:jc w:val="both"/>
        <w:rPr>
          <w:rFonts w:ascii="Times New Roman" w:hAnsi="Times New Roman" w:cs="Times New Roman"/>
          <w:bCs/>
        </w:rPr>
      </w:pPr>
      <w:r w:rsidRPr="00BB3104">
        <w:rPr>
          <w:rFonts w:ascii="Times New Roman" w:hAnsi="Times New Roman" w:cs="Times New Roman"/>
          <w:bCs/>
        </w:rPr>
        <w:t>4) wskazania stawki podatku od towarów i usług, która zgodnie z wiedzą Wykonawcy, będzie miała zastosowanie.</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 xml:space="preserve">7. Wzór Formularza Ofertowego został opracowany przy założeniu, iż wybór oferty nie będzie prowadzić do powstania u Zamawiającego obowiązku podatkowego w zakresie podatku VAT. </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 xml:space="preserve">W przypadku, gdy Wykonawca zobowiązany jest złożyć oświadczenie o powstaniu u Zamawiającego obowiązku podatkowego, to winien odpowiednio zmodyfikować treść formularza. </w:t>
      </w:r>
    </w:p>
    <w:p w:rsidR="00BB3104" w:rsidRPr="00BB3104" w:rsidRDefault="00BB3104" w:rsidP="00BB3104">
      <w:pPr>
        <w:suppressAutoHyphens/>
        <w:spacing w:after="0" w:line="276" w:lineRule="auto"/>
        <w:jc w:val="both"/>
        <w:rPr>
          <w:rFonts w:ascii="Times New Roman" w:hAnsi="Times New Roman" w:cs="Times New Roman"/>
          <w:bCs/>
        </w:rPr>
      </w:pPr>
      <w:r w:rsidRPr="00BB3104">
        <w:rPr>
          <w:rFonts w:ascii="Times New Roman" w:hAnsi="Times New Roman" w:cs="Times New Roman"/>
          <w:bCs/>
        </w:rPr>
        <w:t xml:space="preserve"> </w:t>
      </w: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Opis kryteriów oceny ofert wraz z podaniem wag tych kryteriów i sposobu oceny ofert</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1.Zamawiający dokona oceny spełniania przez Wykonawców warunków udziału w postępowaniu i wykluczy z ubiegania się o udzielenie zamówienia Wykonawców, którzy podlegają wykluczeniu na podstawie art. 108 i art. 109 ust. 1 pkt 4   ustawy PZP.</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2. W toku badania i oceny ofert Zamawiający może żądać od Wykonawców wyjaśnień dotyczących treści złożonych ofert oraz przedmiotowych środków dowodowych lub innych składanych dokumentów  lub oświadczeń. </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Zamawiający poprawi w ofercie:</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1/ oczywiste omyłki pisarskie,</w:t>
      </w:r>
    </w:p>
    <w:p w:rsidR="00BB3104" w:rsidRPr="00BB3104" w:rsidRDefault="00BB3104" w:rsidP="00BB3104">
      <w:pPr>
        <w:tabs>
          <w:tab w:val="left" w:pos="0"/>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2/ oczywiste omyłki rachunkowe z uwzględnieniem konsekwencji rachunkowych dokonanych </w:t>
      </w:r>
    </w:p>
    <w:p w:rsidR="00BB3104" w:rsidRPr="00BB3104" w:rsidRDefault="00BB3104" w:rsidP="00BB3104">
      <w:pPr>
        <w:tabs>
          <w:tab w:val="left" w:pos="0"/>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poprawek,</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3/ inne omyłki, polegające na niezgodności oferty z dokumentami zamówienia,  nie powodujące </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istotnych zmian w treści oferty, w tym m.in. polegające na:</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a/ błędnym obliczeniu kwoty prawidłowo podanej w ofercie stawki  podatku VAT,</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b/ błędnym sumowaniu w ofercie wartości netto i kwoty podatku VAT.</w:t>
      </w:r>
    </w:p>
    <w:p w:rsidR="00BB3104" w:rsidRPr="00BB3104" w:rsidRDefault="00BB3104" w:rsidP="00BB3104">
      <w:pPr>
        <w:tabs>
          <w:tab w:val="left" w:pos="284"/>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4. Przy dokonywaniu wyboru najkorzystniejszej oferty Zamawiający będzie się kierował następującymi kryteriami:</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
          <w:bCs/>
          <w:lang w:eastAsia="ar-SA"/>
        </w:rPr>
      </w:pPr>
      <w:r w:rsidRPr="00BB3104">
        <w:rPr>
          <w:rFonts w:ascii="Times New Roman" w:eastAsia="Times New Roman" w:hAnsi="Times New Roman" w:cs="Times New Roman"/>
          <w:bCs/>
          <w:lang w:eastAsia="ar-SA"/>
        </w:rPr>
        <w:lastRenderedPageBreak/>
        <w:t xml:space="preserve">   </w:t>
      </w:r>
      <w:r w:rsidRPr="00BB3104">
        <w:rPr>
          <w:rFonts w:ascii="Times New Roman" w:eastAsia="Times New Roman" w:hAnsi="Times New Roman" w:cs="Times New Roman"/>
          <w:b/>
          <w:bCs/>
          <w:lang w:eastAsia="ar-SA"/>
        </w:rPr>
        <w:t>a). cena – waga kryterium 60 % ( max. 60 pkt.)</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
          <w:bCs/>
          <w:lang w:eastAsia="ar-SA"/>
        </w:rPr>
      </w:pPr>
      <w:r w:rsidRPr="00BB3104">
        <w:rPr>
          <w:rFonts w:ascii="Times New Roman" w:eastAsia="Times New Roman" w:hAnsi="Times New Roman" w:cs="Times New Roman"/>
          <w:b/>
          <w:bCs/>
          <w:lang w:eastAsia="ar-SA"/>
        </w:rPr>
        <w:t xml:space="preserve">   b). okres gwarancji – waga kryterium 40 % ( max. 40 pkt)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5. 1. Sposób obliczania wartości punktowej dla poszczególnych kryteriów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   a) kryterium cena KC – ilość punktów w kryterium cena zostanie obliczona na podstawie poniższego wzoru: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val="en-US" w:eastAsia="ar-SA"/>
        </w:rPr>
      </w:pPr>
      <w:r w:rsidRPr="00BB3104">
        <w:rPr>
          <w:rFonts w:ascii="Times New Roman" w:eastAsia="Times New Roman" w:hAnsi="Times New Roman" w:cs="Times New Roman"/>
          <w:bCs/>
          <w:lang w:val="en-US" w:eastAsia="ar-SA"/>
        </w:rPr>
        <w:t xml:space="preserve">KC= ( C min : C bad) x 60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Gdzie:</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KC – ilość punktów w kryterium cena</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C min. – najniższa cena spośród ofert nie podlegających odrzuceniu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C </w:t>
      </w:r>
      <w:proofErr w:type="spellStart"/>
      <w:r w:rsidRPr="00BB3104">
        <w:rPr>
          <w:rFonts w:ascii="Times New Roman" w:eastAsia="Times New Roman" w:hAnsi="Times New Roman" w:cs="Times New Roman"/>
          <w:bCs/>
          <w:lang w:eastAsia="ar-SA"/>
        </w:rPr>
        <w:t>bad</w:t>
      </w:r>
      <w:proofErr w:type="spellEnd"/>
      <w:r w:rsidRPr="00BB3104">
        <w:rPr>
          <w:rFonts w:ascii="Times New Roman" w:eastAsia="Times New Roman" w:hAnsi="Times New Roman" w:cs="Times New Roman"/>
          <w:bCs/>
          <w:lang w:eastAsia="ar-SA"/>
        </w:rPr>
        <w:t xml:space="preserve">. – cena oferty badanej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   b) kryterium okres gwarancji KG – ocena będzie przeprowadzona na podstawie długości terminu podanego przez Wykonawcę w ofercie, przy czym najkrótszy możliwy okres gwarancji  jakości wynosi 36 miesięcy, wymagany przez Zamawiającego od daty podpisania bezusterkowego protokołu odbioru końcowego, a najdłuższy możliwy okres gwarancji jakości wynosi 60 miesięcy, wymagany przez Zamawiającego od daty podpisania bezusterkowego protokołu odbioru końcowego.</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W przypadku, gdy Wykonawca zaoferuje okres gwarancji jakości dłuższy niż 60 miesięcy, licząc od daty podpisania bezusterkowego końcowego protokołu robót, Zamawiający do obliczania punktacji w tym kryterium przyjmie okres gwarancji jako 60 miesięcy.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W przypadku zaoferowania przez Wykonawcę krótszego okresu gwarancji jakości niż 36 miesięcy  oferta będzie podlegała odrzuceniu na podstawie art. 226 ust. 1 pkt 5 PZP.</w:t>
      </w:r>
    </w:p>
    <w:p w:rsidR="00BB3104" w:rsidRPr="00BB3104" w:rsidRDefault="00BB3104" w:rsidP="00BB3104">
      <w:pPr>
        <w:autoSpaceDE w:val="0"/>
        <w:autoSpaceDN w:val="0"/>
        <w:adjustRightInd w:val="0"/>
        <w:spacing w:after="0" w:line="276" w:lineRule="auto"/>
        <w:jc w:val="both"/>
        <w:rPr>
          <w:rFonts w:ascii="Times New Roman" w:hAnsi="Times New Roman" w:cs="Times New Roman"/>
          <w:bCs/>
        </w:rPr>
      </w:pPr>
    </w:p>
    <w:p w:rsidR="00BB3104" w:rsidRPr="00BB3104" w:rsidRDefault="00BB3104" w:rsidP="00BB3104">
      <w:pPr>
        <w:autoSpaceDE w:val="0"/>
        <w:autoSpaceDN w:val="0"/>
        <w:adjustRightInd w:val="0"/>
        <w:spacing w:after="0" w:line="276" w:lineRule="auto"/>
        <w:jc w:val="both"/>
        <w:rPr>
          <w:rFonts w:ascii="Times New Roman" w:hAnsi="Times New Roman" w:cs="Times New Roman"/>
          <w:bCs/>
        </w:rPr>
      </w:pPr>
      <w:r w:rsidRPr="00BB3104">
        <w:rPr>
          <w:rFonts w:ascii="Times New Roman" w:hAnsi="Times New Roman" w:cs="Times New Roman"/>
          <w:bCs/>
        </w:rPr>
        <w:t>Oferta Wykonawcy, który zaoferuje minimalny wymagany okres gwarancji na wykonany przedmiot zamówienia: 36 miesięcy, otrzyma 0 pkt.</w:t>
      </w:r>
    </w:p>
    <w:p w:rsidR="00BB3104" w:rsidRPr="00BB3104" w:rsidRDefault="00BB3104" w:rsidP="00BB3104">
      <w:pPr>
        <w:autoSpaceDE w:val="0"/>
        <w:autoSpaceDN w:val="0"/>
        <w:adjustRightInd w:val="0"/>
        <w:spacing w:after="0" w:line="276" w:lineRule="auto"/>
        <w:jc w:val="both"/>
        <w:rPr>
          <w:rFonts w:ascii="Times New Roman" w:hAnsi="Times New Roman" w:cs="Times New Roman"/>
          <w:bCs/>
        </w:rPr>
      </w:pP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Ilość punktów w kryterium gwarancji  jakości  obliczona zostanie na podstawie   poniższego wzoru:</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KG = (Go-Gmin):(</w:t>
      </w:r>
      <w:proofErr w:type="spellStart"/>
      <w:r w:rsidRPr="00BB3104">
        <w:rPr>
          <w:rFonts w:ascii="Times New Roman" w:eastAsia="Times New Roman" w:hAnsi="Times New Roman" w:cs="Times New Roman"/>
          <w:bCs/>
          <w:lang w:eastAsia="ar-SA"/>
        </w:rPr>
        <w:t>Gmax</w:t>
      </w:r>
      <w:proofErr w:type="spellEnd"/>
      <w:r w:rsidRPr="00BB3104">
        <w:rPr>
          <w:rFonts w:ascii="Times New Roman" w:eastAsia="Times New Roman" w:hAnsi="Times New Roman" w:cs="Times New Roman"/>
          <w:bCs/>
          <w:lang w:eastAsia="ar-SA"/>
        </w:rPr>
        <w:t xml:space="preserve">- Gmin) x 40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Gdzie:</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KG – Ilość punktów w kryterium gwarancji</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Go - gwarancja podana w miesiącach przez Wykonawcę, dla którego wynik jest obliczany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proofErr w:type="spellStart"/>
      <w:r w:rsidRPr="00BB3104">
        <w:rPr>
          <w:rFonts w:ascii="Times New Roman" w:eastAsia="Times New Roman" w:hAnsi="Times New Roman" w:cs="Times New Roman"/>
          <w:bCs/>
          <w:lang w:eastAsia="ar-SA"/>
        </w:rPr>
        <w:t>Gmax</w:t>
      </w:r>
      <w:proofErr w:type="spellEnd"/>
      <w:r w:rsidRPr="00BB3104">
        <w:rPr>
          <w:rFonts w:ascii="Times New Roman" w:eastAsia="Times New Roman" w:hAnsi="Times New Roman" w:cs="Times New Roman"/>
          <w:bCs/>
          <w:lang w:eastAsia="ar-SA"/>
        </w:rPr>
        <w:t xml:space="preserve"> - max. wymagany okres gwarancji (60 miesięcy)</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Gmin - minimalny możliwy okres gwarancji (36 miesięcy)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oferta o najdłuższym okresie gwarancji otrzyma max.40 pkt.</w:t>
      </w:r>
    </w:p>
    <w:p w:rsidR="00BB3104" w:rsidRPr="00BB3104" w:rsidRDefault="00BB3104" w:rsidP="00BB3104">
      <w:pPr>
        <w:suppressAutoHyphens/>
        <w:spacing w:before="100" w:beforeAutospacing="1"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Końcową ocenę punktową oferty stanowić będzie suma punktów uzyskanych przez ofertę w poszczególnych kryteriach: K = KC + KG </w:t>
      </w:r>
    </w:p>
    <w:p w:rsidR="00BB3104" w:rsidRPr="00BB3104" w:rsidRDefault="00BB3104" w:rsidP="00BB3104">
      <w:pPr>
        <w:tabs>
          <w:tab w:val="left" w:pos="426"/>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5.2. Za najkorzystniejszą zostanie uznana oferta  z najwyższą łączną ilością punktów.</w:t>
      </w:r>
    </w:p>
    <w:p w:rsidR="00BB3104" w:rsidRPr="00BB3104" w:rsidRDefault="00BB3104" w:rsidP="00BB3104">
      <w:pPr>
        <w:overflowPunct w:val="0"/>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6. Zamawiający dokona wyboru Wykonawcy spośród Wykonawców nie wykluczonych z postępowania i których oferty nie zostały odrzucone.</w:t>
      </w:r>
    </w:p>
    <w:p w:rsidR="00BB3104" w:rsidRPr="00BB3104" w:rsidRDefault="00BB3104" w:rsidP="00BB3104">
      <w:pPr>
        <w:tabs>
          <w:tab w:val="left" w:pos="426"/>
        </w:tab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7. Zamawiający udzieli zamówienia Wykonawcy, którego oferta odpowiada zasadom określonym w PZP, niniejszej specyfikacji oraz została uznana za najkorzystniejszą.</w:t>
      </w:r>
    </w:p>
    <w:p w:rsidR="00BB3104" w:rsidRPr="00BB3104" w:rsidRDefault="00BB3104" w:rsidP="00BB3104">
      <w:pPr>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8. Niezwłocznie po wyborze najkorzystniejszej oferty Zamawiający poinformuje równocześnie wszystkich Wykonawców, którzy złożyli oferty o:</w:t>
      </w:r>
    </w:p>
    <w:p w:rsidR="00BB3104" w:rsidRPr="00BB3104" w:rsidRDefault="00BB3104" w:rsidP="00BB3104">
      <w:pPr>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   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B3104" w:rsidRPr="00BB3104" w:rsidRDefault="00BB3104" w:rsidP="00BB3104">
      <w:pPr>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lastRenderedPageBreak/>
        <w:t xml:space="preserve">   2). Wykonawcach, których oferty zostały odrzucone </w:t>
      </w:r>
    </w:p>
    <w:p w:rsidR="00BB3104" w:rsidRPr="00BB3104" w:rsidRDefault="00BB3104" w:rsidP="00BB3104">
      <w:pPr>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podając uzasadnienie faktyczne i prawne.</w:t>
      </w:r>
    </w:p>
    <w:p w:rsidR="00BB3104" w:rsidRPr="00BB3104" w:rsidRDefault="00BB3104" w:rsidP="00BB3104">
      <w:pPr>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Zamawiający udostępnia niezwłocznie informacje, o których mowa w ust. 8 pkt 1, na stronie internetowej prowadzonego postępowania.  </w:t>
      </w:r>
    </w:p>
    <w:p w:rsidR="00BB3104" w:rsidRPr="00BB3104" w:rsidRDefault="00BB3104" w:rsidP="00BB3104">
      <w:pPr>
        <w:widowControl w:val="0"/>
        <w:overflowPunct w:val="0"/>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9. W zawiadomieniu wysłanym do Wykonawcy, którego oferta została wybrana, Zamawiający określi termin i miejsce zawarcia umowy.</w:t>
      </w:r>
    </w:p>
    <w:p w:rsidR="00BB3104" w:rsidRPr="00BB3104" w:rsidRDefault="00BB3104" w:rsidP="00BB3104">
      <w:pPr>
        <w:suppressAutoHyphens/>
        <w:spacing w:after="0" w:line="276" w:lineRule="auto"/>
        <w:rPr>
          <w:rFonts w:ascii="Times New Roman" w:eastAsia="Calibri" w:hAnsi="Times New Roman" w:cs="Times New Roman"/>
          <w:bCs/>
        </w:rPr>
      </w:pPr>
      <w:r w:rsidRPr="00BB3104">
        <w:rPr>
          <w:rFonts w:ascii="Times New Roman" w:eastAsia="Calibri" w:hAnsi="Times New Roman" w:cs="Times New Roman"/>
          <w:bCs/>
        </w:rPr>
        <w:t xml:space="preserve">10. Zamawiający nie przewiduje zwrotu kosztów udziału w postępowaniu. </w:t>
      </w:r>
    </w:p>
    <w:p w:rsidR="00BB3104" w:rsidRPr="00BB3104" w:rsidRDefault="00BB3104" w:rsidP="00BB3104">
      <w:pPr>
        <w:numPr>
          <w:ilvl w:val="0"/>
          <w:numId w:val="5"/>
        </w:numPr>
        <w:suppressAutoHyphens/>
        <w:spacing w:after="0" w:line="276" w:lineRule="auto"/>
        <w:jc w:val="both"/>
        <w:rPr>
          <w:rFonts w:ascii="Cambria" w:eastAsia="Calibri" w:hAnsi="Cambria" w:cs="Times New Roman"/>
          <w:b/>
          <w:bCs/>
        </w:rPr>
      </w:pPr>
      <w:r w:rsidRPr="00BB3104">
        <w:rPr>
          <w:rFonts w:ascii="Cambria" w:eastAsia="Calibri" w:hAnsi="Cambria" w:cs="Times New Roman"/>
          <w:b/>
          <w:bCs/>
        </w:rPr>
        <w:t>Projektowane postanowienia umowy w sprawie zamówienia publicznego, które zostaną</w:t>
      </w:r>
    </w:p>
    <w:p w:rsidR="00BB3104" w:rsidRPr="00BB3104" w:rsidRDefault="00BB3104" w:rsidP="00BB3104">
      <w:pPr>
        <w:suppressAutoHyphens/>
        <w:spacing w:after="0" w:line="276" w:lineRule="auto"/>
        <w:jc w:val="both"/>
        <w:rPr>
          <w:rFonts w:ascii="Cambria" w:eastAsia="Calibri" w:hAnsi="Cambria" w:cs="Times New Roman"/>
          <w:b/>
          <w:bCs/>
        </w:rPr>
      </w:pPr>
      <w:r w:rsidRPr="00BB3104">
        <w:rPr>
          <w:rFonts w:ascii="Cambria" w:eastAsia="Calibri" w:hAnsi="Cambria" w:cs="Times New Roman"/>
          <w:b/>
          <w:bCs/>
        </w:rPr>
        <w:t>wprowadzone do treści umowy</w:t>
      </w:r>
    </w:p>
    <w:p w:rsidR="00BB3104" w:rsidRPr="00BB3104" w:rsidRDefault="00BB3104" w:rsidP="00BB3104">
      <w:pPr>
        <w:suppressAutoHyphens/>
        <w:spacing w:after="0" w:line="276" w:lineRule="auto"/>
        <w:jc w:val="both"/>
        <w:rPr>
          <w:rFonts w:ascii="Cambria" w:eastAsia="Calibri" w:hAnsi="Cambria" w:cs="Times New Roman"/>
          <w:b/>
          <w:bCs/>
        </w:rPr>
      </w:pPr>
      <w:r w:rsidRPr="00BB3104">
        <w:rPr>
          <w:rFonts w:ascii="Cambria" w:eastAsia="Calibri" w:hAnsi="Cambria" w:cs="Times New Roman"/>
          <w:bCs/>
        </w:rPr>
        <w:t>1. Projektowane postanowienia umowy w sprawie zamówienia publicznego, które zostaną wprowadzone do treści umowy, zostały określone w </w:t>
      </w:r>
      <w:r w:rsidR="008B4C53">
        <w:rPr>
          <w:rFonts w:ascii="Cambria" w:eastAsia="Calibri" w:hAnsi="Cambria" w:cs="Times New Roman"/>
          <w:b/>
          <w:bCs/>
        </w:rPr>
        <w:t>Zał. Nr 8</w:t>
      </w:r>
      <w:r w:rsidRPr="00BB3104">
        <w:rPr>
          <w:rFonts w:ascii="Cambria" w:eastAsia="Calibri" w:hAnsi="Cambria" w:cs="Times New Roman"/>
          <w:b/>
          <w:bCs/>
        </w:rPr>
        <w:t xml:space="preserve"> do SWZ.</w:t>
      </w:r>
    </w:p>
    <w:p w:rsidR="00BB3104" w:rsidRPr="00BB3104" w:rsidRDefault="00BB3104" w:rsidP="00BB3104">
      <w:pPr>
        <w:suppressAutoHyphens/>
        <w:spacing w:after="0" w:line="276" w:lineRule="auto"/>
        <w:jc w:val="both"/>
        <w:rPr>
          <w:rFonts w:ascii="Cambria" w:eastAsia="Calibri" w:hAnsi="Cambria" w:cs="Times New Roman"/>
          <w:bCs/>
        </w:rPr>
      </w:pPr>
      <w:r w:rsidRPr="00BB3104">
        <w:rPr>
          <w:rFonts w:ascii="Cambria" w:eastAsia="Calibri" w:hAnsi="Cambria" w:cs="Times New Roman"/>
          <w:bCs/>
        </w:rPr>
        <w:t xml:space="preserve">2. Zamawiający przewiduje możliwość dokonania zamian w umowie na zasadach określonych w projektowanych postanowieniach umownych stanowiących </w:t>
      </w:r>
      <w:r w:rsidR="008B4C53">
        <w:rPr>
          <w:rFonts w:ascii="Cambria" w:eastAsia="Calibri" w:hAnsi="Cambria" w:cs="Times New Roman"/>
          <w:b/>
          <w:bCs/>
        </w:rPr>
        <w:t>Zał. Nr 8</w:t>
      </w:r>
      <w:r w:rsidRPr="00BB3104">
        <w:rPr>
          <w:rFonts w:ascii="Cambria" w:eastAsia="Calibri" w:hAnsi="Cambria" w:cs="Times New Roman"/>
          <w:b/>
          <w:bCs/>
        </w:rPr>
        <w:t xml:space="preserve"> do SWZ </w:t>
      </w:r>
      <w:r w:rsidRPr="00BB3104">
        <w:rPr>
          <w:rFonts w:ascii="Cambria" w:eastAsia="Calibri" w:hAnsi="Cambria" w:cs="Times New Roman"/>
          <w:bCs/>
        </w:rPr>
        <w:t>(integralna część SWZ).</w:t>
      </w: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 xml:space="preserve">Informacje dotyczące zabezpieczenia należytego wykonania umowy </w:t>
      </w:r>
    </w:p>
    <w:p w:rsidR="00BB3104" w:rsidRPr="00BB3104" w:rsidRDefault="00BB3104" w:rsidP="00BB3104">
      <w:p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1. Zamawiający będzie żądał wniesienia zabezpieczenia należytego wykonania umowy </w:t>
      </w:r>
      <w:r w:rsidRPr="00BB3104">
        <w:rPr>
          <w:rFonts w:ascii="Times New Roman" w:eastAsia="Calibri" w:hAnsi="Times New Roman" w:cs="Times New Roman"/>
          <w:b/>
          <w:bCs/>
        </w:rPr>
        <w:t xml:space="preserve">w wysokości 5 % ceny całkowitej podanej w ofercie. </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2. Zabezpieczenie służy pokryciu roszczeń z tytułu niewykonania lub nienależytego wykonania</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Umowy.</w:t>
      </w:r>
    </w:p>
    <w:p w:rsidR="00BB3104" w:rsidRPr="00BB3104" w:rsidRDefault="00BB3104" w:rsidP="00BB3104">
      <w:pPr>
        <w:suppressAutoHyphens/>
        <w:spacing w:after="0"/>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3.Zabezpieczenie może być wniesione, według wyboru Wykonawcy, w jednej lub w kilku</w:t>
      </w:r>
    </w:p>
    <w:p w:rsidR="00BB3104" w:rsidRPr="00BB3104" w:rsidRDefault="00BB3104" w:rsidP="00BB3104">
      <w:pPr>
        <w:suppressAutoHyphens/>
        <w:spacing w:after="0"/>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następujących formach:</w:t>
      </w:r>
    </w:p>
    <w:p w:rsidR="00BB3104" w:rsidRPr="00BB3104" w:rsidRDefault="00BB3104" w:rsidP="00BB3104">
      <w:pPr>
        <w:numPr>
          <w:ilvl w:val="0"/>
          <w:numId w:val="8"/>
        </w:numPr>
        <w:tabs>
          <w:tab w:val="num" w:pos="975"/>
        </w:tabs>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pieniądzu;</w:t>
      </w:r>
    </w:p>
    <w:p w:rsidR="00BB3104" w:rsidRPr="00BB3104" w:rsidRDefault="00BB3104" w:rsidP="00BB3104">
      <w:pPr>
        <w:numPr>
          <w:ilvl w:val="0"/>
          <w:numId w:val="8"/>
        </w:numPr>
        <w:tabs>
          <w:tab w:val="num" w:pos="975"/>
        </w:tabs>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poręczeniach bankowych lub poręczeniach spółdzielczej kasy oszczędnościowo – z tym że zobowiązanie kasy jest zawsze zobowiązaniem pieniężnym</w:t>
      </w:r>
      <w:r w:rsidRPr="00BB3104">
        <w:rPr>
          <w:rFonts w:ascii="Times New Roman" w:eastAsia="Times New Roman" w:hAnsi="Times New Roman" w:cs="Times New Roman"/>
          <w:bCs/>
          <w:lang w:eastAsia="ar-SA"/>
        </w:rPr>
        <w:t>;</w:t>
      </w:r>
    </w:p>
    <w:p w:rsidR="00BB3104" w:rsidRPr="00BB3104" w:rsidRDefault="00BB3104" w:rsidP="00BB3104">
      <w:pPr>
        <w:numPr>
          <w:ilvl w:val="0"/>
          <w:numId w:val="8"/>
        </w:numPr>
        <w:tabs>
          <w:tab w:val="num" w:pos="975"/>
        </w:tabs>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gwarancjach bankowych;</w:t>
      </w:r>
    </w:p>
    <w:p w:rsidR="00BB3104" w:rsidRPr="00BB3104" w:rsidRDefault="00BB3104" w:rsidP="00BB3104">
      <w:pPr>
        <w:numPr>
          <w:ilvl w:val="0"/>
          <w:numId w:val="8"/>
        </w:numPr>
        <w:tabs>
          <w:tab w:val="num" w:pos="975"/>
        </w:tabs>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gwarancjach ubezpieczeniowych;</w:t>
      </w:r>
    </w:p>
    <w:p w:rsidR="00BB3104" w:rsidRPr="00BB3104" w:rsidRDefault="00BB3104" w:rsidP="00BB3104">
      <w:pPr>
        <w:numPr>
          <w:ilvl w:val="0"/>
          <w:numId w:val="8"/>
        </w:numPr>
        <w:tabs>
          <w:tab w:val="num" w:pos="975"/>
        </w:tabs>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poręczeniach udzielanych przez podmioty, o których mowa w art. 6b  ust. 5 pkt 2 ustawy z dnia 9 listopada 2000 r. o utworzeniu Polskiej Agencji Rozwoju Przedsiębiorczości.</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3.1. Za zgodą Zamawiającego zabezpieczenie może być wnoszone również:</w:t>
      </w:r>
    </w:p>
    <w:p w:rsidR="00BB3104" w:rsidRPr="00BB3104" w:rsidRDefault="00BB3104" w:rsidP="00BB3104">
      <w:pPr>
        <w:numPr>
          <w:ilvl w:val="0"/>
          <w:numId w:val="9"/>
        </w:numPr>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w  wekslach z poręczeniem wekslowym banku lub spółdzielczej kasy oszczędnościowo- kredytowej</w:t>
      </w:r>
      <w:r w:rsidRPr="00BB3104">
        <w:rPr>
          <w:rFonts w:ascii="Times New Roman" w:eastAsia="Times New Roman" w:hAnsi="Times New Roman" w:cs="Times New Roman"/>
          <w:bCs/>
          <w:lang w:eastAsia="ar-SA"/>
        </w:rPr>
        <w:t>;</w:t>
      </w:r>
    </w:p>
    <w:p w:rsidR="00BB3104" w:rsidRPr="00BB3104" w:rsidRDefault="00BB3104" w:rsidP="00BB3104">
      <w:pPr>
        <w:numPr>
          <w:ilvl w:val="0"/>
          <w:numId w:val="9"/>
        </w:numPr>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przez ustanowienie zastawu na papierach wartościowych  emitowanych przez Skarb Państwa lub jednostkę samorządu terytorialnego</w:t>
      </w:r>
      <w:r w:rsidRPr="00BB3104">
        <w:rPr>
          <w:rFonts w:ascii="Times New Roman" w:eastAsia="Times New Roman" w:hAnsi="Times New Roman" w:cs="Times New Roman"/>
          <w:bCs/>
          <w:lang w:eastAsia="ar-SA"/>
        </w:rPr>
        <w:t>;</w:t>
      </w:r>
    </w:p>
    <w:p w:rsidR="00BB3104" w:rsidRPr="00BB3104" w:rsidRDefault="00BB3104" w:rsidP="00BB3104">
      <w:pPr>
        <w:numPr>
          <w:ilvl w:val="0"/>
          <w:numId w:val="9"/>
        </w:numPr>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 xml:space="preserve"> przez ustanowienie zastawu rejestrowego na zasadach określonych w ustawie z dnia 6 grudnia 1996 roku o zastawie rejestrowymi rejestrze zastawów.</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4. Zabezpieczenie wnoszone w pieniądzu wykonawca wpłaca przelewem na rachunek</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bankowy wskazany przez Zamawiającego.</w:t>
      </w:r>
    </w:p>
    <w:p w:rsidR="00BB3104" w:rsidRPr="00BB3104" w:rsidRDefault="00BB3104" w:rsidP="00BB3104">
      <w:pPr>
        <w:suppressAutoHyphens/>
        <w:spacing w:after="0"/>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5.W przypadku wniesienia wadium w pieniądzu Wykonawca może wyrazić zgodę na zaliczenie</w:t>
      </w:r>
    </w:p>
    <w:p w:rsidR="00BB3104" w:rsidRPr="00BB3104" w:rsidRDefault="00BB3104" w:rsidP="00BB3104">
      <w:pPr>
        <w:suppressAutoHyphens/>
        <w:spacing w:after="0" w:line="276" w:lineRule="auto"/>
        <w:ind w:left="705" w:hanging="705"/>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kwoty wadium na poczet zabezpieczenia.</w:t>
      </w:r>
    </w:p>
    <w:p w:rsidR="00BB3104" w:rsidRPr="00BB3104" w:rsidRDefault="00BB3104" w:rsidP="00BB3104">
      <w:pPr>
        <w:suppressAutoHyphens/>
        <w:spacing w:after="0"/>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6.Zabezpieczenie wniesione w pieniądzu przechowywane będzie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w:t>
      </w:r>
    </w:p>
    <w:p w:rsidR="00BB3104" w:rsidRPr="00BB3104" w:rsidRDefault="00BB3104" w:rsidP="00BB3104">
      <w:pPr>
        <w:suppressAutoHyphens/>
        <w:spacing w:after="0"/>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7.Zamawiający zwróci zabezpieczenie należytego wykonania umowy w częściach:</w:t>
      </w:r>
    </w:p>
    <w:p w:rsidR="00BB3104" w:rsidRPr="00BB3104" w:rsidRDefault="00BB3104" w:rsidP="00BB3104">
      <w:pPr>
        <w:numPr>
          <w:ilvl w:val="0"/>
          <w:numId w:val="10"/>
        </w:numPr>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t xml:space="preserve">70 % kwoty zabezpieczenia - w </w:t>
      </w:r>
      <w:r w:rsidRPr="00BB3104">
        <w:rPr>
          <w:rFonts w:ascii="Times New Roman" w:eastAsia="Times New Roman" w:hAnsi="Times New Roman" w:cs="Times New Roman"/>
          <w:bCs/>
          <w:lang w:eastAsia="ar-SA"/>
        </w:rPr>
        <w:t>terminie</w:t>
      </w:r>
      <w:r w:rsidRPr="00BB3104">
        <w:rPr>
          <w:rFonts w:ascii="Times New Roman" w:eastAsia="Times New Roman" w:hAnsi="Times New Roman" w:cs="Times New Roman"/>
          <w:bCs/>
          <w:lang w:val="x-none" w:eastAsia="ar-SA"/>
        </w:rPr>
        <w:t xml:space="preserve"> 30 dni od dnia wykonania zamówienia i uznania przez Zamawiającego za należycie wykonanie;</w:t>
      </w:r>
    </w:p>
    <w:p w:rsidR="00BB3104" w:rsidRPr="00BB3104" w:rsidRDefault="00BB3104" w:rsidP="00BB3104">
      <w:pPr>
        <w:numPr>
          <w:ilvl w:val="0"/>
          <w:numId w:val="10"/>
        </w:numPr>
        <w:suppressAutoHyphens/>
        <w:spacing w:after="0" w:line="276" w:lineRule="auto"/>
        <w:contextualSpacing/>
        <w:jc w:val="both"/>
        <w:rPr>
          <w:rFonts w:ascii="Times New Roman" w:eastAsia="Times New Roman" w:hAnsi="Times New Roman" w:cs="Times New Roman"/>
          <w:bCs/>
          <w:lang w:val="x-none" w:eastAsia="ar-SA"/>
        </w:rPr>
      </w:pPr>
      <w:r w:rsidRPr="00BB3104">
        <w:rPr>
          <w:rFonts w:ascii="Times New Roman" w:eastAsia="Times New Roman" w:hAnsi="Times New Roman" w:cs="Times New Roman"/>
          <w:bCs/>
          <w:lang w:val="x-none" w:eastAsia="ar-SA"/>
        </w:rPr>
        <w:lastRenderedPageBreak/>
        <w:t xml:space="preserve">30 % kwoty zabezpieczenia - w </w:t>
      </w:r>
      <w:r w:rsidRPr="00BB3104">
        <w:rPr>
          <w:rFonts w:ascii="Times New Roman" w:eastAsia="Times New Roman" w:hAnsi="Times New Roman" w:cs="Times New Roman"/>
          <w:bCs/>
          <w:lang w:eastAsia="ar-SA"/>
        </w:rPr>
        <w:t>terminie</w:t>
      </w:r>
      <w:r w:rsidRPr="00BB3104">
        <w:rPr>
          <w:rFonts w:ascii="Times New Roman" w:eastAsia="Times New Roman" w:hAnsi="Times New Roman" w:cs="Times New Roman"/>
          <w:bCs/>
          <w:lang w:val="x-none" w:eastAsia="ar-SA"/>
        </w:rPr>
        <w:t xml:space="preserve"> 15 dni po upływie okresu rękojmi za wady lub gwarancji</w:t>
      </w:r>
      <w:r w:rsidRPr="00BB3104">
        <w:rPr>
          <w:rFonts w:ascii="Times New Roman" w:eastAsia="Times New Roman" w:hAnsi="Times New Roman" w:cs="Times New Roman"/>
          <w:bCs/>
          <w:lang w:eastAsia="ar-SA"/>
        </w:rPr>
        <w:t>.</w:t>
      </w:r>
      <w:r w:rsidRPr="00BB3104">
        <w:rPr>
          <w:rFonts w:ascii="Times New Roman" w:eastAsia="Times New Roman" w:hAnsi="Times New Roman" w:cs="Times New Roman"/>
          <w:bCs/>
          <w:lang w:val="x-none" w:eastAsia="ar-SA"/>
        </w:rPr>
        <w:t xml:space="preserve"> </w:t>
      </w:r>
    </w:p>
    <w:p w:rsidR="00BB3104" w:rsidRPr="00BB3104" w:rsidRDefault="00BB3104" w:rsidP="00BB3104">
      <w:pPr>
        <w:suppressAutoHyphens/>
        <w:spacing w:after="0" w:line="276" w:lineRule="auto"/>
        <w:ind w:left="720"/>
        <w:contextualSpacing/>
        <w:jc w:val="both"/>
        <w:rPr>
          <w:rFonts w:ascii="Cambria" w:eastAsia="Times New Roman" w:hAnsi="Cambria" w:cs="Times New Roman"/>
          <w:bCs/>
          <w:sz w:val="16"/>
          <w:szCs w:val="16"/>
          <w:lang w:val="x-none" w:eastAsia="ar-SA"/>
        </w:rPr>
      </w:pPr>
    </w:p>
    <w:p w:rsidR="00BB3104" w:rsidRPr="00BB3104" w:rsidRDefault="00BB3104" w:rsidP="00BB3104">
      <w:pPr>
        <w:numPr>
          <w:ilvl w:val="0"/>
          <w:numId w:val="5"/>
        </w:numPr>
        <w:suppressAutoHyphens/>
        <w:spacing w:after="0" w:line="360" w:lineRule="auto"/>
        <w:jc w:val="both"/>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Informacje o formalnościach, jakie muszą zostać dopełnione po wyborze oferty</w:t>
      </w:r>
      <w:r w:rsidRPr="00BB3104">
        <w:rPr>
          <w:rFonts w:ascii="Cambria" w:eastAsia="Calibri" w:hAnsi="Cambria" w:cs="Times New Roman"/>
          <w:bCs/>
        </w:rPr>
        <w:t xml:space="preserve"> </w:t>
      </w:r>
      <w:r w:rsidRPr="00BB3104">
        <w:rPr>
          <w:rFonts w:ascii="Cambria" w:eastAsia="Calibri" w:hAnsi="Cambria" w:cs="Times New Roman"/>
          <w:b/>
          <w:bCs/>
        </w:rPr>
        <w:t>w celu</w:t>
      </w:r>
    </w:p>
    <w:p w:rsidR="00BB3104" w:rsidRPr="00BB3104" w:rsidRDefault="00BB3104" w:rsidP="00BB3104">
      <w:pPr>
        <w:suppressAutoHyphens/>
        <w:spacing w:after="0" w:line="360" w:lineRule="auto"/>
        <w:jc w:val="both"/>
        <w:rPr>
          <w:rFonts w:ascii="Cambria" w:eastAsia="Calibri" w:hAnsi="Cambria" w:cs="Times New Roman"/>
          <w:b/>
          <w:bCs/>
        </w:rPr>
      </w:pPr>
      <w:r w:rsidRPr="00BB3104">
        <w:rPr>
          <w:rFonts w:ascii="Cambria" w:eastAsia="Calibri" w:hAnsi="Cambria" w:cs="Times New Roman"/>
          <w:b/>
          <w:bCs/>
        </w:rPr>
        <w:t>Zawarcia umowy w sprawie zamówienia publicznego</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 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2. Zamawiający może zawrzeć umowę w sprawie zamówienia publicznego przed upływem terminu, o którym mowa w ust 1, jeżeli :</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a). w postępowaniu o udzielenie zamówienia w trybie podstawowym złożono tylko 1 ofertę.</w:t>
      </w:r>
    </w:p>
    <w:p w:rsidR="00BB3104" w:rsidRPr="00BB3104" w:rsidRDefault="00BB3104" w:rsidP="00BB3104">
      <w:pPr>
        <w:tabs>
          <w:tab w:val="left" w:pos="426"/>
        </w:tabs>
        <w:suppressAutoHyphens/>
        <w:spacing w:after="0" w:line="276" w:lineRule="auto"/>
        <w:jc w:val="both"/>
        <w:rPr>
          <w:rFonts w:ascii="Times New Roman" w:eastAsia="Times New Roman" w:hAnsi="Times New Roman" w:cs="Times New Roman"/>
          <w:bCs/>
          <w:lang w:eastAsia="ar-SA"/>
        </w:rPr>
      </w:pPr>
    </w:p>
    <w:p w:rsidR="00BB3104" w:rsidRPr="00BB3104" w:rsidRDefault="00BB3104" w:rsidP="00BB3104">
      <w:pPr>
        <w:suppressAutoHyphens/>
        <w:spacing w:after="12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3. Przed zawarciem umowy Wykonawca zobowiązany jest do:</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a/ wniesienia zabezpieczenia należytego wykonania umowy, na warunkach określonych w niniejszej specyfikacji; jeżeli zabezpieczenie wnoszone będzie w formie gwarancji, Wykonawca</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zobowiązany jest przed podpisaniem umowy do przedłożenia dokumentu gwarancyjnego do akceptacji przez Zamawiającego;</w:t>
      </w:r>
    </w:p>
    <w:p w:rsidR="00BB3104" w:rsidRPr="00BB3104" w:rsidRDefault="00BB3104" w:rsidP="00BB3104">
      <w:pPr>
        <w:suppressAutoHyphens/>
        <w:spacing w:after="12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b/ przedłożenia umowy regulującej współpracę Wykonawców wspólnie ubiegających się o udzielenie zamówienia;</w:t>
      </w:r>
    </w:p>
    <w:p w:rsidR="00BB3104" w:rsidRPr="00BB3104" w:rsidRDefault="00BB3104" w:rsidP="00BB3104">
      <w:pPr>
        <w:suppressAutoHyphens/>
        <w:spacing w:after="12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c/dokumentów potwierdzających wymagane uprawnienia osoby posiadającej uprawnienia.</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d/ przedłożenia dwóch harmonogramów: finansowo-terminowego oraz rzeczowo–terminowego.</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4. W przypadku nieprzedłożenia przez Wykonawcę wymaganych dokumentów w terminie, umowa nie zostanie zawarta z winy Wykonawcy.</w:t>
      </w: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5. Jeżeli Wykonawca, którego oferta została wybrana jako najkorzystniejsza, uchylał się będzie od zawarcia umowy w sprawie zamówienia publicznego lub nie wniesie wymaganego zabezpieczenia należytego wykonania umowy, Zamawiający może dokonać ponownego badania     i oceny ofert spośród ofert pozostałych w postępowaniu Wykonawców albo unieważnić postępowanie. </w:t>
      </w:r>
    </w:p>
    <w:p w:rsidR="00BB3104" w:rsidRPr="00BB3104" w:rsidRDefault="00BB3104" w:rsidP="00BB3104">
      <w:pPr>
        <w:suppressAutoHyphens/>
        <w:spacing w:after="0" w:line="276" w:lineRule="auto"/>
        <w:rPr>
          <w:rFonts w:ascii="Times New Roman" w:eastAsia="Calibri" w:hAnsi="Times New Roman" w:cs="Times New Roman"/>
          <w:bCs/>
        </w:rPr>
      </w:pPr>
    </w:p>
    <w:p w:rsidR="00BB3104" w:rsidRPr="00BB3104" w:rsidRDefault="00BB3104" w:rsidP="00BB3104">
      <w:pPr>
        <w:suppressAutoHyphens/>
        <w:spacing w:after="0" w:line="276" w:lineRule="auto"/>
        <w:ind w:left="720"/>
        <w:contextualSpacing/>
        <w:jc w:val="both"/>
        <w:rPr>
          <w:rFonts w:ascii="Times New Roman" w:eastAsia="Calibri" w:hAnsi="Times New Roman" w:cs="Times New Roman"/>
          <w:bCs/>
          <w:lang w:val="x-none"/>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Pouczenie o środkach ochrony prawnej przysługujących Wykonawcy</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Odwołanie przysługuje na: </w:t>
      </w:r>
    </w:p>
    <w:p w:rsidR="00BB3104" w:rsidRPr="00BB3104" w:rsidRDefault="00BB3104" w:rsidP="00BB3104">
      <w:pPr>
        <w:suppressAutoHyphens/>
        <w:autoSpaceDE w:val="0"/>
        <w:autoSpaceDN w:val="0"/>
        <w:adjustRightInd w:val="0"/>
        <w:spacing w:after="0" w:line="276" w:lineRule="auto"/>
        <w:ind w:left="708"/>
        <w:jc w:val="both"/>
        <w:rPr>
          <w:rFonts w:ascii="Times New Roman" w:eastAsia="Calibri" w:hAnsi="Times New Roman" w:cs="Times New Roman"/>
          <w:bCs/>
        </w:rPr>
      </w:pPr>
      <w:r w:rsidRPr="00BB3104">
        <w:rPr>
          <w:rFonts w:ascii="Times New Roman" w:eastAsia="Calibri" w:hAnsi="Times New Roman" w:cs="Times New Roman"/>
          <w:bCs/>
        </w:rPr>
        <w:t xml:space="preserve">1) niezgodną z przepisami ustawy PZP czynność Zamawiającego, podjętą w postępowaniu o udzielenie zamówienia, w tym na projektowane postanowienie umowy; </w:t>
      </w:r>
    </w:p>
    <w:p w:rsidR="00BB3104" w:rsidRPr="00BB3104" w:rsidRDefault="00BB3104" w:rsidP="00BB3104">
      <w:pPr>
        <w:suppressAutoHyphens/>
        <w:autoSpaceDE w:val="0"/>
        <w:autoSpaceDN w:val="0"/>
        <w:adjustRightInd w:val="0"/>
        <w:spacing w:after="0" w:line="276" w:lineRule="auto"/>
        <w:ind w:left="708"/>
        <w:jc w:val="both"/>
        <w:rPr>
          <w:rFonts w:ascii="Times New Roman" w:eastAsia="Calibri" w:hAnsi="Times New Roman" w:cs="Times New Roman"/>
          <w:bCs/>
        </w:rPr>
      </w:pPr>
      <w:r w:rsidRPr="00BB3104">
        <w:rPr>
          <w:rFonts w:ascii="Times New Roman" w:eastAsia="Calibri" w:hAnsi="Times New Roman" w:cs="Times New Roman"/>
          <w:bCs/>
        </w:rPr>
        <w:t xml:space="preserve">2) zaniechanie czynności w postępowaniu o udzielenie zamówienia, do której Zamawiający był obowiązany na podstawie ustawy PZP; </w:t>
      </w:r>
    </w:p>
    <w:p w:rsidR="00BB3104" w:rsidRPr="00BB3104" w:rsidRDefault="00BB3104" w:rsidP="00BB3104">
      <w:pPr>
        <w:suppressAutoHyphens/>
        <w:spacing w:after="0" w:line="276" w:lineRule="auto"/>
        <w:ind w:left="708"/>
        <w:jc w:val="both"/>
        <w:rPr>
          <w:rFonts w:ascii="Times New Roman" w:eastAsia="Calibri" w:hAnsi="Times New Roman" w:cs="Times New Roman"/>
          <w:bCs/>
        </w:rPr>
      </w:pPr>
      <w:r w:rsidRPr="00BB3104">
        <w:rPr>
          <w:rFonts w:ascii="Times New Roman" w:eastAsia="Calibri" w:hAnsi="Times New Roman" w:cs="Times New Roman"/>
          <w:bCs/>
        </w:rPr>
        <w:t>3) zaniechanie przeprowadzenia postępowania o udzielenie zamówienia na podstawie ustawy PZP, mimo że Zamawiający był do tego obowiązany.</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Odwołanie wnosi się do Prezesa Krajowej Izby Odwoławczej. Odwołujący przekazuje Zamawiającemu odwołanie wniesione w formie elektronicznej lub w postaci elektronicznej </w:t>
      </w:r>
      <w:r w:rsidRPr="00BB3104">
        <w:rPr>
          <w:rFonts w:ascii="Times New Roman" w:eastAsia="Calibri" w:hAnsi="Times New Roman" w:cs="Times New Roman"/>
          <w:bCs/>
        </w:rPr>
        <w:lastRenderedPageBreak/>
        <w:t>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 xml:space="preserve">Odwołanie wnosi się w terminie: </w:t>
      </w:r>
    </w:p>
    <w:p w:rsidR="00BB3104" w:rsidRPr="00BB3104" w:rsidRDefault="00BB3104" w:rsidP="00BB3104">
      <w:pPr>
        <w:suppressAutoHyphens/>
        <w:autoSpaceDE w:val="0"/>
        <w:autoSpaceDN w:val="0"/>
        <w:adjustRightInd w:val="0"/>
        <w:spacing w:after="0" w:line="276" w:lineRule="auto"/>
        <w:ind w:left="708"/>
        <w:jc w:val="both"/>
        <w:rPr>
          <w:rFonts w:ascii="Times New Roman" w:eastAsia="Calibri" w:hAnsi="Times New Roman" w:cs="Times New Roman"/>
          <w:bCs/>
        </w:rPr>
      </w:pPr>
      <w:r w:rsidRPr="00BB3104">
        <w:rPr>
          <w:rFonts w:ascii="Times New Roman" w:eastAsia="Calibri" w:hAnsi="Times New Roman" w:cs="Times New Roman"/>
          <w:bCs/>
        </w:rPr>
        <w:t xml:space="preserve">1) 5 dni od dnia przekazania informacji o czynności Zamawiającego stanowiącej podstawę jego wniesienia, jeżeli informacja została przekazana przy użyciu środków komunikacji elektronicznej; </w:t>
      </w:r>
    </w:p>
    <w:p w:rsidR="00BB3104" w:rsidRPr="00BB3104" w:rsidRDefault="00BB3104" w:rsidP="00BB3104">
      <w:pPr>
        <w:suppressAutoHyphens/>
        <w:spacing w:after="0" w:line="276" w:lineRule="auto"/>
        <w:ind w:left="708"/>
        <w:jc w:val="both"/>
        <w:rPr>
          <w:rFonts w:ascii="Times New Roman" w:eastAsia="Calibri" w:hAnsi="Times New Roman" w:cs="Times New Roman"/>
          <w:bCs/>
        </w:rPr>
      </w:pPr>
      <w:r w:rsidRPr="00BB3104">
        <w:rPr>
          <w:rFonts w:ascii="Times New Roman" w:eastAsia="Calibri" w:hAnsi="Times New Roman" w:cs="Times New Roman"/>
          <w:bCs/>
        </w:rPr>
        <w:t>2) 10 dni od dnia przekazania informacji o czynności Zamawiającego stanowiącej podstawę jego wniesienia, jeżeli informacja została przekazana w sposób inny niż określony w pkt 1.</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Odwołanie w przypadkach innych, niż określone w ust. 4 i 5, wnosi się w terminie 5 dni od dnia, w którym powzięto lub przy zachowaniu należytej staranności, można było powziąć, wiadomość o okolicznościach stanowiących podstawę jego wniesienia.</w:t>
      </w:r>
    </w:p>
    <w:p w:rsidR="00BB3104" w:rsidRPr="00BB3104" w:rsidRDefault="00BB3104" w:rsidP="00BB3104">
      <w:pPr>
        <w:numPr>
          <w:ilvl w:val="0"/>
          <w:numId w:val="4"/>
        </w:numPr>
        <w:suppressAutoHyphens/>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Na orzeczenie KIO oraz postanowienie Prezesa KIO, o którym mowa w art. 519 ust. 1 PZP, stronom oraz uczestnikom postępowania odwoławczego przysługuje skarga do Sądu Okręgowego w Warszawie – sądu zamówień publicznych.</w:t>
      </w:r>
    </w:p>
    <w:p w:rsidR="00BB3104" w:rsidRPr="00BB3104" w:rsidRDefault="00BB3104" w:rsidP="00BB3104">
      <w:pPr>
        <w:suppressAutoHyphens/>
        <w:spacing w:after="0" w:line="276" w:lineRule="auto"/>
        <w:ind w:left="720"/>
        <w:jc w:val="both"/>
        <w:rPr>
          <w:rFonts w:ascii="Times New Roman" w:eastAsia="Calibri" w:hAnsi="Times New Roman" w:cs="Times New Roman"/>
          <w:bCs/>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Klauzula informacyjna dotycząca przetwarzania danych osobowych</w:t>
      </w:r>
    </w:p>
    <w:p w:rsidR="00BB3104" w:rsidRPr="00BB3104"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BB3104">
        <w:rPr>
          <w:rFonts w:ascii="Times New Roman" w:eastAsia="Calibri" w:hAnsi="Times New Roman" w:cs="Times New Roman"/>
          <w:bCs/>
          <w:iCs/>
        </w:rPr>
        <w:t>Dz.Urz</w:t>
      </w:r>
      <w:proofErr w:type="spellEnd"/>
      <w:r w:rsidRPr="00BB3104">
        <w:rPr>
          <w:rFonts w:ascii="Times New Roman" w:eastAsia="Calibri" w:hAnsi="Times New Roman" w:cs="Times New Roman"/>
          <w:bCs/>
          <w:iCs/>
        </w:rPr>
        <w:t xml:space="preserve">. UE L 119 z 4.5.2016 r., str. 1), dalej „RODO”, Zamawiający informuje, że: </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1.Administratorem Pani/Pana danych osobowych jest Gmina Wielka Wieś, pl. Wspólnoty 1, tel.12 419-17-01 e-mail: ug.@wielka-wies.pl</w:t>
      </w:r>
    </w:p>
    <w:p w:rsidR="00BB3104" w:rsidRPr="00BB3104" w:rsidRDefault="00BB3104" w:rsidP="00BB3104">
      <w:pPr>
        <w:widowControl w:val="0"/>
        <w:overflowPunct w:val="0"/>
        <w:autoSpaceDE w:val="0"/>
        <w:autoSpaceDN w:val="0"/>
        <w:adjustRightInd w:val="0"/>
        <w:spacing w:after="0" w:line="276" w:lineRule="auto"/>
        <w:jc w:val="both"/>
        <w:rPr>
          <w:rFonts w:ascii="Times New Roman" w:eastAsia="Times New Roman" w:hAnsi="Times New Roman" w:cs="Times New Roman"/>
          <w:bCs/>
          <w:kern w:val="28"/>
          <w:lang w:eastAsia="pl-PL"/>
        </w:rPr>
      </w:pPr>
      <w:r w:rsidRPr="00BB3104">
        <w:rPr>
          <w:rFonts w:ascii="Times New Roman" w:eastAsia="Calibri" w:hAnsi="Times New Roman" w:cs="Times New Roman"/>
          <w:bCs/>
        </w:rPr>
        <w:t xml:space="preserve">2. W sprawach związanych z Pani/Pana danymi osobowymi proszę kontaktować się z Inspektorem Ochrony Danych (IOD) </w:t>
      </w:r>
      <w:r w:rsidRPr="00BB3104">
        <w:rPr>
          <w:rFonts w:ascii="Times New Roman" w:eastAsia="Times New Roman" w:hAnsi="Times New Roman" w:cs="Times New Roman"/>
          <w:bCs/>
          <w:kern w:val="28"/>
          <w:lang w:eastAsia="pl-PL"/>
        </w:rPr>
        <w:t xml:space="preserve">Michał Skowron, e-mail: </w:t>
      </w:r>
      <w:r w:rsidRPr="00BB3104">
        <w:rPr>
          <w:rFonts w:ascii="Times New Roman" w:eastAsia="Calibri" w:hAnsi="Times New Roman" w:cs="Times New Roman"/>
          <w:bCs/>
        </w:rPr>
        <w:t>skarbnik.audyt@onet.pl.</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3. Pani/Pana dane osobowe przetwarzane będą w celu przeprowadzenia postępowania i udzielenia zamówienia, prowadzenia dokumentacji księgowo-podatkowej, archiwizacji danych, dochodzenia roszczeń lub obrony przed roszczeniami.</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4. Podstawą przetwarzania danych osobowych jest:</w:t>
      </w:r>
    </w:p>
    <w:p w:rsidR="00BB3104" w:rsidRPr="00BB3104" w:rsidRDefault="00BB3104" w:rsidP="00BB3104">
      <w:pPr>
        <w:numPr>
          <w:ilvl w:val="0"/>
          <w:numId w:val="7"/>
        </w:numPr>
        <w:suppressAutoHyphens/>
        <w:autoSpaceDE w:val="0"/>
        <w:spacing w:after="0" w:line="276" w:lineRule="auto"/>
        <w:ind w:firstLine="131"/>
        <w:jc w:val="both"/>
        <w:rPr>
          <w:rFonts w:ascii="Times New Roman" w:eastAsia="Calibri" w:hAnsi="Times New Roman" w:cs="Times New Roman"/>
          <w:bCs/>
        </w:rPr>
      </w:pPr>
      <w:r w:rsidRPr="00BB3104">
        <w:rPr>
          <w:rFonts w:ascii="Times New Roman" w:eastAsia="Calibri" w:hAnsi="Times New Roman" w:cs="Times New Roman"/>
          <w:bCs/>
        </w:rPr>
        <w:t xml:space="preserve">ustawa z dnia 11.09.2019 r. </w:t>
      </w:r>
      <w:r w:rsidRPr="00BB3104">
        <w:rPr>
          <w:rFonts w:ascii="Times New Roman" w:eastAsia="Liberation Serif" w:hAnsi="Times New Roman" w:cs="Times New Roman"/>
          <w:bCs/>
        </w:rPr>
        <w:t>–</w:t>
      </w:r>
      <w:r w:rsidRPr="00BB3104">
        <w:rPr>
          <w:rFonts w:ascii="Times New Roman" w:eastAsia="Calibri" w:hAnsi="Times New Roman" w:cs="Times New Roman"/>
          <w:bCs/>
        </w:rPr>
        <w:t xml:space="preserve"> Prawo zamówień publicznych;</w:t>
      </w:r>
    </w:p>
    <w:p w:rsidR="00BB3104" w:rsidRPr="00BB3104" w:rsidRDefault="00BB3104" w:rsidP="00BB3104">
      <w:pPr>
        <w:numPr>
          <w:ilvl w:val="0"/>
          <w:numId w:val="7"/>
        </w:numPr>
        <w:suppressAutoHyphens/>
        <w:autoSpaceDE w:val="0"/>
        <w:spacing w:after="0" w:line="276" w:lineRule="auto"/>
        <w:ind w:firstLine="131"/>
        <w:jc w:val="both"/>
        <w:rPr>
          <w:rFonts w:ascii="Times New Roman" w:eastAsia="Calibri" w:hAnsi="Times New Roman" w:cs="Times New Roman"/>
          <w:bCs/>
        </w:rPr>
      </w:pPr>
      <w:r w:rsidRPr="00BB3104">
        <w:rPr>
          <w:rFonts w:ascii="Times New Roman" w:eastAsia="Calibri" w:hAnsi="Times New Roman" w:cs="Times New Roman"/>
          <w:bCs/>
        </w:rPr>
        <w:t>ustawa z dnia 27.08.2009 r. o finansach publicznych;</w:t>
      </w:r>
    </w:p>
    <w:p w:rsidR="00BB3104" w:rsidRPr="00BB3104" w:rsidRDefault="00BB3104" w:rsidP="00BB3104">
      <w:pPr>
        <w:numPr>
          <w:ilvl w:val="0"/>
          <w:numId w:val="7"/>
        </w:numPr>
        <w:suppressAutoHyphens/>
        <w:autoSpaceDE w:val="0"/>
        <w:spacing w:after="0" w:line="276" w:lineRule="auto"/>
        <w:ind w:firstLine="131"/>
        <w:jc w:val="both"/>
        <w:rPr>
          <w:rFonts w:ascii="Times New Roman" w:eastAsia="Calibri" w:hAnsi="Times New Roman" w:cs="Times New Roman"/>
          <w:bCs/>
        </w:rPr>
      </w:pPr>
      <w:r w:rsidRPr="00BB3104">
        <w:rPr>
          <w:rFonts w:ascii="Times New Roman" w:eastAsia="Calibri" w:hAnsi="Times New Roman" w:cs="Times New Roman"/>
          <w:bCs/>
        </w:rPr>
        <w:t>ustawa z dnia 14.07.1983 r. o narodowym zasobie archiwalnym i archiwach;</w:t>
      </w:r>
    </w:p>
    <w:p w:rsidR="00BB3104" w:rsidRPr="00BB3104" w:rsidRDefault="00BB3104" w:rsidP="00BB3104">
      <w:pPr>
        <w:numPr>
          <w:ilvl w:val="0"/>
          <w:numId w:val="7"/>
        </w:numPr>
        <w:suppressAutoHyphens/>
        <w:autoSpaceDE w:val="0"/>
        <w:spacing w:after="0" w:line="276" w:lineRule="auto"/>
        <w:ind w:firstLine="131"/>
        <w:jc w:val="both"/>
        <w:rPr>
          <w:rFonts w:ascii="Times New Roman" w:eastAsia="Calibri" w:hAnsi="Times New Roman" w:cs="Times New Roman"/>
          <w:bCs/>
        </w:rPr>
      </w:pPr>
      <w:r w:rsidRPr="00BB3104">
        <w:rPr>
          <w:rFonts w:ascii="Times New Roman" w:eastAsia="Calibri" w:hAnsi="Times New Roman" w:cs="Times New Roman"/>
          <w:bCs/>
        </w:rPr>
        <w:t xml:space="preserve">art. 6 pkt.1 lit. c RODO </w:t>
      </w:r>
    </w:p>
    <w:p w:rsidR="00BB3104" w:rsidRPr="00BB3104" w:rsidRDefault="00BB3104" w:rsidP="00BB3104">
      <w:pPr>
        <w:suppressAutoHyphens/>
        <w:autoSpaceDE w:val="0"/>
        <w:autoSpaceDN w:val="0"/>
        <w:adjustRightInd w:val="0"/>
        <w:spacing w:after="0" w:line="276" w:lineRule="auto"/>
        <w:jc w:val="both"/>
        <w:rPr>
          <w:rFonts w:ascii="Times New Roman" w:eastAsia="Calibri" w:hAnsi="Times New Roman" w:cs="Times New Roman"/>
          <w:bCs/>
        </w:rPr>
      </w:pPr>
      <w:r w:rsidRPr="00BB3104">
        <w:rPr>
          <w:rFonts w:ascii="Times New Roman" w:eastAsia="Liberation Serif" w:hAnsi="Times New Roman" w:cs="Times New Roman"/>
          <w:bCs/>
        </w:rPr>
        <w:t>–</w:t>
      </w:r>
      <w:r w:rsidRPr="00BB3104">
        <w:rPr>
          <w:rFonts w:ascii="Times New Roman" w:eastAsia="Calibri" w:hAnsi="Times New Roman" w:cs="Times New Roman"/>
          <w:bCs/>
        </w:rPr>
        <w:t xml:space="preserve"> przetwarzanie jest niezbędne do wypełnienia obowiązku prawnego ciążącego na administratorze.</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5. 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BB3104">
        <w:rPr>
          <w:rFonts w:ascii="Times New Roman" w:eastAsia="Liberation Serif" w:hAnsi="Times New Roman" w:cs="Times New Roman"/>
          <w:bCs/>
        </w:rPr>
        <w:t>–</w:t>
      </w:r>
      <w:r w:rsidRPr="00BB3104">
        <w:rPr>
          <w:rFonts w:ascii="Times New Roman" w:eastAsia="Calibri" w:hAnsi="Times New Roman" w:cs="Times New Roman"/>
          <w:bCs/>
        </w:rPr>
        <w:lastRenderedPageBreak/>
        <w:t>76 PZP. Zasada jawności ma zastosowanie do wszystkich danych osobowych, z wyjątkiem danych, o których mowa w art. 9 ust. 1 RODO (szczególna kategoria danych).</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6. Pani/Pana dane osobowe będą przetwarzane przez okres niezbędny do realizacji celu przetwarzania oraz przez okres wynikający z przepisów, w szczególności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7. Posiada Pani/Pan prawo:</w:t>
      </w:r>
    </w:p>
    <w:p w:rsidR="00BB3104" w:rsidRPr="00BB3104" w:rsidRDefault="00BB3104" w:rsidP="00BB3104">
      <w:pPr>
        <w:numPr>
          <w:ilvl w:val="0"/>
          <w:numId w:val="6"/>
        </w:numPr>
        <w:suppressAutoHyphens/>
        <w:autoSpaceDE w:val="0"/>
        <w:spacing w:after="0" w:line="276" w:lineRule="auto"/>
        <w:ind w:hanging="11"/>
        <w:jc w:val="both"/>
        <w:rPr>
          <w:rFonts w:ascii="Times New Roman" w:eastAsia="Calibri" w:hAnsi="Times New Roman" w:cs="Times New Roman"/>
          <w:bCs/>
        </w:rPr>
      </w:pPr>
      <w:r w:rsidRPr="00BB3104">
        <w:rPr>
          <w:rFonts w:ascii="Times New Roman" w:eastAsia="Calibri" w:hAnsi="Times New Roman" w:cs="Times New Roman"/>
          <w:bCs/>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BB3104" w:rsidRPr="00BB3104" w:rsidRDefault="00BB3104" w:rsidP="00BB3104">
      <w:pPr>
        <w:numPr>
          <w:ilvl w:val="0"/>
          <w:numId w:val="6"/>
        </w:numPr>
        <w:suppressAutoHyphens/>
        <w:autoSpaceDE w:val="0"/>
        <w:spacing w:after="0" w:line="276" w:lineRule="auto"/>
        <w:ind w:hanging="11"/>
        <w:jc w:val="both"/>
        <w:rPr>
          <w:rFonts w:ascii="Times New Roman" w:eastAsia="Calibri" w:hAnsi="Times New Roman" w:cs="Times New Roman"/>
          <w:bCs/>
        </w:rPr>
      </w:pPr>
      <w:r w:rsidRPr="00BB3104">
        <w:rPr>
          <w:rFonts w:ascii="Times New Roman" w:eastAsia="Calibri" w:hAnsi="Times New Roman" w:cs="Times New Roman"/>
          <w:bCs/>
        </w:rPr>
        <w:t>żądania sprostowania lub uzupełnienia danych osobowych; zgodnie z art. 76 PZP wykonanie tego obowiązku nie może naruszać integralności protokołu postępowania oraz jego załączników;</w:t>
      </w:r>
    </w:p>
    <w:p w:rsidR="00BB3104" w:rsidRPr="00BB3104" w:rsidRDefault="00BB3104" w:rsidP="00BB3104">
      <w:pPr>
        <w:numPr>
          <w:ilvl w:val="0"/>
          <w:numId w:val="6"/>
        </w:numPr>
        <w:suppressAutoHyphens/>
        <w:autoSpaceDE w:val="0"/>
        <w:spacing w:after="0" w:line="276" w:lineRule="auto"/>
        <w:ind w:hanging="11"/>
        <w:jc w:val="both"/>
        <w:rPr>
          <w:rFonts w:ascii="Times New Roman" w:eastAsia="Calibri" w:hAnsi="Times New Roman" w:cs="Times New Roman"/>
          <w:bCs/>
        </w:rPr>
      </w:pPr>
      <w:r w:rsidRPr="00BB3104">
        <w:rPr>
          <w:rFonts w:ascii="Times New Roman" w:eastAsia="Calibri" w:hAnsi="Times New Roman" w:cs="Times New Roman"/>
          <w:bCs/>
        </w:rPr>
        <w:t>usunięcia danych w przypadku, gdy dane osobowe nie są już niezbędne do celów, w których zostały zebrane lub w inny sposób przetwarzane;</w:t>
      </w:r>
    </w:p>
    <w:p w:rsidR="00BB3104" w:rsidRPr="00BB3104" w:rsidRDefault="00BB3104" w:rsidP="00BB3104">
      <w:pPr>
        <w:numPr>
          <w:ilvl w:val="0"/>
          <w:numId w:val="6"/>
        </w:numPr>
        <w:suppressAutoHyphens/>
        <w:autoSpaceDE w:val="0"/>
        <w:spacing w:after="0" w:line="276" w:lineRule="auto"/>
        <w:ind w:hanging="11"/>
        <w:jc w:val="both"/>
        <w:rPr>
          <w:rFonts w:ascii="Times New Roman" w:eastAsia="Calibri" w:hAnsi="Times New Roman" w:cs="Times New Roman"/>
          <w:bCs/>
        </w:rPr>
      </w:pPr>
      <w:r w:rsidRPr="00BB3104">
        <w:rPr>
          <w:rFonts w:ascii="Times New Roman" w:eastAsia="Calibri" w:hAnsi="Times New Roman" w:cs="Times New Roman"/>
          <w:bCs/>
        </w:rPr>
        <w:t>żądania ograniczenia przetwarzania danych osobowych; zgodnie z art. 74 ust. 3 PZP wykonanie tego obowiązku nie ogranicza przetwarzania danych osobowych do dnia zakończenie postępowania o udzielenie zamówienia.</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8. Przysługuje Pani/Pan prawo do wniesienia skargi do organu nadzorczego, tj. Urzędu Ochrony Danych Osobowych, ul. Stawki 2, 00-913 Warszawa.</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9. Pani/Pana dane osobowe nie będą poddawane zautomatyzowanemu podejmowaniu decyzji, w tym również profilowaniu.</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10. Pani/Pana dane osobowe nie będą przekazywane do państw trzecich.</w:t>
      </w:r>
    </w:p>
    <w:p w:rsidR="00BB3104" w:rsidRPr="00BB3104" w:rsidRDefault="00BB3104" w:rsidP="00BB3104">
      <w:pPr>
        <w:suppressAutoHyphens/>
        <w:autoSpaceDE w:val="0"/>
        <w:spacing w:after="0" w:line="276" w:lineRule="auto"/>
        <w:jc w:val="both"/>
        <w:rPr>
          <w:rFonts w:ascii="Times New Roman" w:eastAsia="Calibri" w:hAnsi="Times New Roman" w:cs="Times New Roman"/>
          <w:bCs/>
        </w:rPr>
      </w:pPr>
      <w:r w:rsidRPr="00BB3104">
        <w:rPr>
          <w:rFonts w:ascii="Times New Roman" w:eastAsia="Calibri" w:hAnsi="Times New Roman" w:cs="Times New Roman"/>
          <w:bCs/>
        </w:rPr>
        <w:t>11. Podanie danych osobowych jest wymogiem ustawowym określonym w przepisach PZP, związanych z udziałem w postępowaniu o udzielenie zamówienia; konsekwencje niepodania określonych danych wynikają z PZP.</w:t>
      </w:r>
    </w:p>
    <w:p w:rsidR="00BB3104" w:rsidRPr="00BB3104" w:rsidRDefault="00BB3104" w:rsidP="00BB3104">
      <w:pPr>
        <w:suppressAutoHyphens/>
        <w:autoSpaceDE w:val="0"/>
        <w:spacing w:after="0" w:line="276" w:lineRule="auto"/>
        <w:jc w:val="both"/>
        <w:rPr>
          <w:rFonts w:ascii="Times New Roman" w:eastAsia="Calibri" w:hAnsi="Times New Roman" w:cs="Times New Roman"/>
          <w:bCs/>
          <w:lang w:eastAsia="pl-PL"/>
        </w:rPr>
      </w:pPr>
      <w:r w:rsidRPr="00BB3104">
        <w:rPr>
          <w:rFonts w:ascii="Times New Roman" w:eastAsia="Calibri" w:hAnsi="Times New Roman" w:cs="Times New Roman"/>
          <w:bCs/>
          <w:lang w:eastAsia="pl-PL"/>
        </w:rPr>
        <w:t>12.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BB3104">
        <w:rPr>
          <w:rFonts w:ascii="Times New Roman" w:eastAsia="Calibri" w:hAnsi="Times New Roman" w:cs="Times New Roman"/>
          <w:bCs/>
          <w:lang w:eastAsia="pl-PL"/>
        </w:rPr>
        <w:t>wyłączeń</w:t>
      </w:r>
      <w:proofErr w:type="spellEnd"/>
      <w:r w:rsidRPr="00BB3104">
        <w:rPr>
          <w:rFonts w:ascii="Times New Roman" w:eastAsia="Calibri" w:hAnsi="Times New Roman" w:cs="Times New Roman"/>
          <w:bCs/>
          <w:lang w:eastAsia="pl-PL"/>
        </w:rPr>
        <w:t xml:space="preserve">, o których mowa w art. 14 ust. 5 RODO. </w:t>
      </w:r>
    </w:p>
    <w:p w:rsidR="00BB3104" w:rsidRPr="00BB3104" w:rsidRDefault="00BB3104" w:rsidP="00BB3104">
      <w:pPr>
        <w:suppressAutoHyphens/>
        <w:autoSpaceDE w:val="0"/>
        <w:spacing w:after="0" w:line="276" w:lineRule="auto"/>
        <w:jc w:val="both"/>
        <w:rPr>
          <w:rFonts w:ascii="Cambria" w:eastAsia="Calibri" w:hAnsi="Cambria" w:cs="Times New Roman"/>
          <w:bCs/>
          <w:lang w:eastAsia="pl-PL"/>
        </w:rPr>
      </w:pPr>
    </w:p>
    <w:p w:rsidR="00BB3104" w:rsidRPr="00BB3104" w:rsidRDefault="00BB3104" w:rsidP="00BB3104">
      <w:pPr>
        <w:numPr>
          <w:ilvl w:val="0"/>
          <w:numId w:val="5"/>
        </w:numPr>
        <w:suppressAutoHyphens/>
        <w:spacing w:after="0" w:line="360" w:lineRule="auto"/>
        <w:rPr>
          <w:rFonts w:ascii="Cambria" w:eastAsia="Calibri" w:hAnsi="Cambria" w:cs="Times New Roman"/>
          <w:b/>
          <w:bCs/>
        </w:rPr>
      </w:pPr>
      <w:r w:rsidRPr="00BB3104">
        <w:rPr>
          <w:rFonts w:ascii="Cambria" w:eastAsia="Calibri" w:hAnsi="Cambria" w:cs="Times New Roman"/>
          <w:bCs/>
        </w:rPr>
        <w:t xml:space="preserve"> </w:t>
      </w:r>
      <w:r w:rsidRPr="00BB3104">
        <w:rPr>
          <w:rFonts w:ascii="Cambria" w:eastAsia="Calibri" w:hAnsi="Cambria" w:cs="Times New Roman"/>
          <w:b/>
          <w:bCs/>
        </w:rPr>
        <w:t>Załączniki do SWZ</w:t>
      </w:r>
    </w:p>
    <w:p w:rsidR="00BB3104" w:rsidRPr="00BB3104" w:rsidRDefault="00BB3104" w:rsidP="00BB3104">
      <w:pPr>
        <w:suppressAutoHyphens/>
        <w:spacing w:after="0" w:line="276" w:lineRule="auto"/>
        <w:rPr>
          <w:rFonts w:ascii="Times New Roman" w:eastAsia="Calibri" w:hAnsi="Times New Roman" w:cs="Times New Roman"/>
          <w:bCs/>
        </w:rPr>
      </w:pPr>
      <w:r w:rsidRPr="00BB3104">
        <w:rPr>
          <w:rFonts w:ascii="Times New Roman" w:eastAsia="Calibri" w:hAnsi="Times New Roman" w:cs="Times New Roman"/>
          <w:bCs/>
        </w:rPr>
        <w:t>Wymienione niżej załączniki stanowią integralną część SWZ:</w:t>
      </w:r>
    </w:p>
    <w:p w:rsidR="00BB3104" w:rsidRPr="00BB3104" w:rsidRDefault="00BB3104" w:rsidP="00BB3104">
      <w:pPr>
        <w:suppressAutoHyphens/>
        <w:spacing w:after="0" w:line="276" w:lineRule="auto"/>
        <w:jc w:val="both"/>
        <w:rPr>
          <w:rFonts w:ascii="Times New Roman" w:eastAsia="Calibri" w:hAnsi="Times New Roman" w:cs="Times New Roman"/>
          <w:bCs/>
          <w:lang w:eastAsia="ar-SA"/>
        </w:rPr>
      </w:pPr>
      <w:r w:rsidRPr="00BB3104">
        <w:rPr>
          <w:rFonts w:ascii="Times New Roman" w:eastAsia="Calibri" w:hAnsi="Times New Roman" w:cs="Times New Roman"/>
          <w:bCs/>
          <w:lang w:eastAsia="ar-SA"/>
        </w:rPr>
        <w:t xml:space="preserve">1. Formularz oferty.- Zał. Nr 1 do SWZ </w:t>
      </w:r>
    </w:p>
    <w:p w:rsidR="00BB3104" w:rsidRPr="00BB3104" w:rsidRDefault="00BB3104" w:rsidP="00BB3104">
      <w:pPr>
        <w:suppressAutoHyphens/>
        <w:spacing w:after="0" w:line="276" w:lineRule="auto"/>
        <w:jc w:val="both"/>
        <w:rPr>
          <w:rFonts w:ascii="Times New Roman" w:eastAsia="Calibri" w:hAnsi="Times New Roman" w:cs="Times New Roman"/>
          <w:bCs/>
          <w:lang w:eastAsia="ar-SA"/>
        </w:rPr>
      </w:pPr>
      <w:r w:rsidRPr="00BB3104">
        <w:rPr>
          <w:rFonts w:ascii="Times New Roman" w:eastAsia="Calibri" w:hAnsi="Times New Roman" w:cs="Times New Roman"/>
          <w:bCs/>
          <w:lang w:eastAsia="ar-SA"/>
        </w:rPr>
        <w:t>2. Oświadczenie o spełnieniu warunków udziału w postępowaniu i braku podstaw wykluczenia –Zał. Nr 2 do SWZ</w:t>
      </w:r>
    </w:p>
    <w:p w:rsidR="00BB3104" w:rsidRPr="00BB3104" w:rsidRDefault="00BB3104" w:rsidP="00BB3104">
      <w:pPr>
        <w:suppressAutoHyphens/>
        <w:spacing w:after="0" w:line="276" w:lineRule="auto"/>
        <w:jc w:val="both"/>
        <w:rPr>
          <w:rFonts w:ascii="Times New Roman" w:eastAsia="Calibri" w:hAnsi="Times New Roman" w:cs="Times New Roman"/>
          <w:bCs/>
          <w:lang w:eastAsia="ar-SA"/>
        </w:rPr>
      </w:pPr>
      <w:r w:rsidRPr="00BB3104">
        <w:rPr>
          <w:rFonts w:ascii="Times New Roman" w:eastAsia="Calibri" w:hAnsi="Times New Roman" w:cs="Times New Roman"/>
          <w:bCs/>
          <w:lang w:eastAsia="ar-SA"/>
        </w:rPr>
        <w:t>3. Oświadczenie o spełnieniu warunków udziału w postępowaniu i braku podstaw wykluczenia podmiotu trzeciego – Zał. Nr 3 do SWZ.</w:t>
      </w:r>
    </w:p>
    <w:p w:rsidR="00BB3104" w:rsidRPr="00BB3104" w:rsidRDefault="00BB3104" w:rsidP="00BB3104">
      <w:pPr>
        <w:suppressAutoHyphens/>
        <w:spacing w:after="0" w:line="276" w:lineRule="auto"/>
        <w:jc w:val="both"/>
        <w:rPr>
          <w:rFonts w:ascii="Times New Roman" w:eastAsia="Calibri" w:hAnsi="Times New Roman" w:cs="Times New Roman"/>
          <w:bCs/>
          <w:lang w:eastAsia="ar-SA"/>
        </w:rPr>
      </w:pPr>
      <w:r w:rsidRPr="00BB3104">
        <w:rPr>
          <w:rFonts w:ascii="Times New Roman" w:eastAsia="Calibri" w:hAnsi="Times New Roman" w:cs="Times New Roman"/>
          <w:bCs/>
          <w:lang w:eastAsia="ar-SA"/>
        </w:rPr>
        <w:t>4. Wykaz osób – Zał. Nr 4 do SWZ</w:t>
      </w:r>
    </w:p>
    <w:p w:rsidR="00BB3104" w:rsidRPr="00BB3104" w:rsidRDefault="008B4C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lang w:eastAsia="ar-SA"/>
        </w:rPr>
        <w:t>5</w:t>
      </w:r>
      <w:r w:rsidR="00BB3104" w:rsidRPr="00BB3104">
        <w:rPr>
          <w:rFonts w:ascii="Times New Roman" w:eastAsia="Calibri" w:hAnsi="Times New Roman" w:cs="Times New Roman"/>
          <w:bCs/>
          <w:lang w:eastAsia="ar-SA"/>
        </w:rPr>
        <w:t>.</w:t>
      </w:r>
      <w:r w:rsidR="00BB3104" w:rsidRPr="00BB3104">
        <w:rPr>
          <w:rFonts w:ascii="Times New Roman" w:eastAsia="Calibri" w:hAnsi="Times New Roman" w:cs="Times New Roman"/>
          <w:bCs/>
        </w:rPr>
        <w:t xml:space="preserve"> Oświadczenia Wykonawcy, w zakresie art. 108 ust. 1 pkt 5 ustawy, o braku przynależności do tej samej </w:t>
      </w:r>
      <w:r>
        <w:rPr>
          <w:rFonts w:ascii="Times New Roman" w:eastAsia="Calibri" w:hAnsi="Times New Roman" w:cs="Times New Roman"/>
          <w:bCs/>
        </w:rPr>
        <w:t>grupy kapitałowej – Zał. Nr 5</w:t>
      </w:r>
      <w:r w:rsidR="00BB3104" w:rsidRPr="00BB3104">
        <w:rPr>
          <w:rFonts w:ascii="Times New Roman" w:eastAsia="Calibri" w:hAnsi="Times New Roman" w:cs="Times New Roman"/>
          <w:bCs/>
        </w:rPr>
        <w:t xml:space="preserve"> do SWZ.</w:t>
      </w:r>
    </w:p>
    <w:p w:rsidR="00BB3104" w:rsidRPr="00BB3104" w:rsidRDefault="008B4C53" w:rsidP="00BB3104">
      <w:pPr>
        <w:suppressAutoHyphens/>
        <w:spacing w:after="0" w:line="276" w:lineRule="auto"/>
        <w:jc w:val="both"/>
        <w:rPr>
          <w:rFonts w:ascii="Times New Roman" w:eastAsia="Calibri" w:hAnsi="Times New Roman" w:cs="Times New Roman"/>
          <w:bCs/>
        </w:rPr>
      </w:pPr>
      <w:r>
        <w:rPr>
          <w:rFonts w:ascii="Times New Roman" w:eastAsia="Calibri" w:hAnsi="Times New Roman" w:cs="Times New Roman"/>
          <w:bCs/>
        </w:rPr>
        <w:t>6</w:t>
      </w:r>
      <w:r w:rsidR="00BB3104" w:rsidRPr="00BB3104">
        <w:rPr>
          <w:rFonts w:ascii="Times New Roman" w:eastAsia="Calibri" w:hAnsi="Times New Roman" w:cs="Times New Roman"/>
          <w:bCs/>
        </w:rPr>
        <w:t>. Zobowiązanie Podmiotu udo</w:t>
      </w:r>
      <w:r>
        <w:rPr>
          <w:rFonts w:ascii="Times New Roman" w:eastAsia="Calibri" w:hAnsi="Times New Roman" w:cs="Times New Roman"/>
          <w:bCs/>
        </w:rPr>
        <w:t>stępniającego zasoby – Zał. Nr 6</w:t>
      </w:r>
      <w:r w:rsidR="00BB3104" w:rsidRPr="00BB3104">
        <w:rPr>
          <w:rFonts w:ascii="Times New Roman" w:eastAsia="Calibri" w:hAnsi="Times New Roman" w:cs="Times New Roman"/>
          <w:bCs/>
        </w:rPr>
        <w:t xml:space="preserve"> do SWZ</w:t>
      </w:r>
    </w:p>
    <w:p w:rsidR="00BB3104" w:rsidRPr="00BB3104" w:rsidRDefault="008B4C53" w:rsidP="00BB3104">
      <w:pPr>
        <w:suppressAutoHyphens/>
        <w:spacing w:after="0" w:line="276" w:lineRule="auto"/>
        <w:jc w:val="both"/>
        <w:rPr>
          <w:rFonts w:ascii="Times New Roman" w:eastAsia="Calibri" w:hAnsi="Times New Roman" w:cs="Times New Roman"/>
          <w:bCs/>
          <w:lang w:eastAsia="ar-SA"/>
        </w:rPr>
      </w:pPr>
      <w:r>
        <w:rPr>
          <w:rFonts w:ascii="Times New Roman" w:eastAsia="Calibri" w:hAnsi="Times New Roman" w:cs="Times New Roman"/>
          <w:bCs/>
          <w:lang w:eastAsia="ar-SA"/>
        </w:rPr>
        <w:t>7</w:t>
      </w:r>
      <w:r w:rsidR="00BB3104" w:rsidRPr="00BB3104">
        <w:rPr>
          <w:rFonts w:ascii="Times New Roman" w:eastAsia="Calibri" w:hAnsi="Times New Roman" w:cs="Times New Roman"/>
          <w:bCs/>
          <w:lang w:eastAsia="ar-SA"/>
        </w:rPr>
        <w:t xml:space="preserve">. Oświadczenie z art. 117 ust. 4 ustawy PZP </w:t>
      </w:r>
      <w:r>
        <w:rPr>
          <w:rFonts w:ascii="Times New Roman" w:eastAsia="Calibri" w:hAnsi="Times New Roman" w:cs="Times New Roman"/>
          <w:bCs/>
        </w:rPr>
        <w:t>– Zał. Nr 7</w:t>
      </w:r>
      <w:r w:rsidR="00BB3104" w:rsidRPr="00BB3104">
        <w:rPr>
          <w:rFonts w:ascii="Times New Roman" w:eastAsia="Calibri" w:hAnsi="Times New Roman" w:cs="Times New Roman"/>
          <w:bCs/>
        </w:rPr>
        <w:t xml:space="preserve"> do SWZ</w:t>
      </w:r>
    </w:p>
    <w:p w:rsidR="00BB3104" w:rsidRPr="00BB3104" w:rsidRDefault="008B4C53" w:rsidP="00BB3104">
      <w:pPr>
        <w:suppressAutoHyphens/>
        <w:spacing w:after="0" w:line="276" w:lineRule="auto"/>
        <w:jc w:val="both"/>
        <w:rPr>
          <w:rFonts w:ascii="Times New Roman" w:eastAsia="Calibri" w:hAnsi="Times New Roman" w:cs="Times New Roman"/>
          <w:bCs/>
          <w:lang w:eastAsia="ar-SA"/>
        </w:rPr>
      </w:pPr>
      <w:r>
        <w:rPr>
          <w:rFonts w:ascii="Times New Roman" w:eastAsia="Calibri" w:hAnsi="Times New Roman" w:cs="Times New Roman"/>
          <w:bCs/>
          <w:lang w:eastAsia="ar-SA"/>
        </w:rPr>
        <w:lastRenderedPageBreak/>
        <w:t>8</w:t>
      </w:r>
      <w:r w:rsidR="00BB3104" w:rsidRPr="00BB3104">
        <w:rPr>
          <w:rFonts w:ascii="Times New Roman" w:eastAsia="Calibri" w:hAnsi="Times New Roman" w:cs="Times New Roman"/>
          <w:bCs/>
          <w:lang w:eastAsia="ar-SA"/>
        </w:rPr>
        <w:t xml:space="preserve">. Projektowane postanowienia umowne, które zostaną wprowadzone do treści umowy - Zał. Nr </w:t>
      </w:r>
      <w:r>
        <w:rPr>
          <w:rFonts w:ascii="Times New Roman" w:eastAsia="Calibri" w:hAnsi="Times New Roman" w:cs="Times New Roman"/>
          <w:bCs/>
          <w:lang w:eastAsia="ar-SA"/>
        </w:rPr>
        <w:t>8</w:t>
      </w:r>
      <w:r w:rsidR="00BB3104" w:rsidRPr="00BB3104">
        <w:rPr>
          <w:rFonts w:ascii="Times New Roman" w:eastAsia="Calibri" w:hAnsi="Times New Roman" w:cs="Times New Roman"/>
          <w:bCs/>
          <w:lang w:eastAsia="ar-SA"/>
        </w:rPr>
        <w:t xml:space="preserve"> do SWZ </w:t>
      </w:r>
    </w:p>
    <w:p w:rsidR="00BB3104" w:rsidRPr="00BB3104" w:rsidRDefault="008B4C53" w:rsidP="00BB3104">
      <w:pPr>
        <w:widowControl w:val="0"/>
        <w:suppressAutoHyphens/>
        <w:spacing w:after="0" w:line="276" w:lineRule="auto"/>
        <w:rPr>
          <w:rFonts w:ascii="Times New Roman" w:eastAsia="Times New Roman" w:hAnsi="Times New Roman" w:cs="Times New Roman"/>
          <w:bCs/>
          <w:lang w:eastAsia="ar-SA"/>
        </w:rPr>
      </w:pPr>
      <w:r>
        <w:rPr>
          <w:rFonts w:ascii="Times New Roman" w:eastAsia="Times New Roman" w:hAnsi="Times New Roman" w:cs="Times New Roman"/>
          <w:bCs/>
          <w:lang w:eastAsia="ar-SA"/>
        </w:rPr>
        <w:t>9</w:t>
      </w:r>
      <w:r w:rsidR="00BB3104" w:rsidRPr="00BB3104">
        <w:rPr>
          <w:rFonts w:ascii="Times New Roman" w:eastAsia="Times New Roman" w:hAnsi="Times New Roman" w:cs="Times New Roman"/>
          <w:bCs/>
          <w:lang w:eastAsia="ar-SA"/>
        </w:rPr>
        <w:t xml:space="preserve">. Dokumentacja projektowa </w:t>
      </w:r>
    </w:p>
    <w:p w:rsidR="00BB3104" w:rsidRPr="00BB3104" w:rsidRDefault="00BB3104" w:rsidP="00BB3104">
      <w:pPr>
        <w:widowControl w:val="0"/>
        <w:suppressAutoHyphens/>
        <w:spacing w:after="0" w:line="276" w:lineRule="auto"/>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w:t>
      </w:r>
      <w:r w:rsidR="008B4C53">
        <w:rPr>
          <w:rFonts w:ascii="Times New Roman" w:eastAsia="Times New Roman" w:hAnsi="Times New Roman" w:cs="Times New Roman"/>
          <w:bCs/>
          <w:lang w:eastAsia="ar-SA"/>
        </w:rPr>
        <w:t>0</w:t>
      </w:r>
      <w:r w:rsidRPr="00BB3104">
        <w:rPr>
          <w:rFonts w:ascii="Times New Roman" w:eastAsia="Times New Roman" w:hAnsi="Times New Roman" w:cs="Times New Roman"/>
          <w:bCs/>
          <w:lang w:eastAsia="ar-SA"/>
        </w:rPr>
        <w:t>. Przedmiar robót</w:t>
      </w:r>
    </w:p>
    <w:p w:rsidR="00BB3104" w:rsidRPr="00BB3104" w:rsidRDefault="00BB3104" w:rsidP="00BB3104">
      <w:pPr>
        <w:widowControl w:val="0"/>
        <w:suppressAutoHyphens/>
        <w:spacing w:after="0" w:line="276" w:lineRule="auto"/>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w:t>
      </w:r>
      <w:r w:rsidR="008B4C53">
        <w:rPr>
          <w:rFonts w:ascii="Times New Roman" w:eastAsia="Times New Roman" w:hAnsi="Times New Roman" w:cs="Times New Roman"/>
          <w:bCs/>
          <w:lang w:eastAsia="ar-SA"/>
        </w:rPr>
        <w:t>1</w:t>
      </w:r>
      <w:r w:rsidRPr="00BB3104">
        <w:rPr>
          <w:rFonts w:ascii="Times New Roman" w:eastAsia="Times New Roman" w:hAnsi="Times New Roman" w:cs="Times New Roman"/>
          <w:bCs/>
          <w:lang w:eastAsia="ar-SA"/>
        </w:rPr>
        <w:t xml:space="preserve">. </w:t>
      </w:r>
      <w:proofErr w:type="spellStart"/>
      <w:r w:rsidRPr="00BB3104">
        <w:rPr>
          <w:rFonts w:ascii="Times New Roman" w:eastAsia="Times New Roman" w:hAnsi="Times New Roman" w:cs="Times New Roman"/>
          <w:bCs/>
          <w:lang w:eastAsia="ar-SA"/>
        </w:rPr>
        <w:t>STWiOR</w:t>
      </w:r>
      <w:proofErr w:type="spellEnd"/>
      <w:r w:rsidRPr="00BB3104">
        <w:rPr>
          <w:rFonts w:ascii="Times New Roman" w:eastAsia="Times New Roman" w:hAnsi="Times New Roman" w:cs="Times New Roman"/>
          <w:bCs/>
          <w:lang w:eastAsia="ar-SA"/>
        </w:rPr>
        <w:t xml:space="preserve">  </w:t>
      </w:r>
    </w:p>
    <w:p w:rsidR="00BB3104" w:rsidRPr="00BB3104" w:rsidRDefault="00BB3104" w:rsidP="00BB3104">
      <w:pPr>
        <w:widowControl w:val="0"/>
        <w:suppressAutoHyphens/>
        <w:spacing w:after="0" w:line="276" w:lineRule="auto"/>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w:t>
      </w:r>
      <w:r w:rsidR="008B4C53">
        <w:rPr>
          <w:rFonts w:ascii="Times New Roman" w:eastAsia="Times New Roman" w:hAnsi="Times New Roman" w:cs="Times New Roman"/>
          <w:bCs/>
          <w:lang w:eastAsia="ar-SA"/>
        </w:rPr>
        <w:t>2</w:t>
      </w:r>
      <w:r w:rsidRPr="00BB3104">
        <w:rPr>
          <w:rFonts w:ascii="Times New Roman" w:eastAsia="Times New Roman" w:hAnsi="Times New Roman" w:cs="Times New Roman"/>
          <w:bCs/>
          <w:lang w:eastAsia="ar-SA"/>
        </w:rPr>
        <w:t xml:space="preserve">. Link do strony postępowania i identyfikator postępowania </w:t>
      </w:r>
    </w:p>
    <w:p w:rsidR="00BB3104" w:rsidRPr="00BB3104" w:rsidRDefault="00BB3104" w:rsidP="00BB3104">
      <w:pPr>
        <w:widowControl w:val="0"/>
        <w:suppressAutoHyphens/>
        <w:spacing w:after="0" w:line="360" w:lineRule="auto"/>
        <w:rPr>
          <w:rFonts w:ascii="Cambria" w:eastAsia="Times New Roman" w:hAnsi="Cambria" w:cs="Times New Roman"/>
          <w:bCs/>
          <w:lang w:eastAsia="pl-PL"/>
        </w:rPr>
      </w:pPr>
      <w:r w:rsidRPr="00BB3104">
        <w:rPr>
          <w:rFonts w:ascii="Cambria" w:eastAsia="Times New Roman" w:hAnsi="Cambria" w:cs="Times New Roman"/>
          <w:bCs/>
          <w:vertAlign w:val="superscript"/>
          <w:lang w:eastAsia="pl-PL"/>
        </w:rPr>
        <w:t>*</w:t>
      </w:r>
      <w:r w:rsidRPr="00BB3104">
        <w:rPr>
          <w:rFonts w:ascii="Cambria" w:eastAsia="Times New Roman" w:hAnsi="Cambria" w:cs="Times New Roman"/>
          <w:bCs/>
          <w:lang w:eastAsia="pl-PL"/>
        </w:rPr>
        <w:t xml:space="preserve"> </w:t>
      </w:r>
      <w:r w:rsidRPr="00BB3104">
        <w:rPr>
          <w:rFonts w:ascii="Cambria" w:eastAsia="Times New Roman" w:hAnsi="Cambria" w:cs="Times New Roman"/>
          <w:bCs/>
          <w:i/>
          <w:iCs/>
          <w:lang w:eastAsia="pl-PL"/>
        </w:rPr>
        <w:t>niepotrzebne skreślić.</w:t>
      </w:r>
    </w:p>
    <w:p w:rsidR="00BB3104" w:rsidRPr="00BB3104" w:rsidRDefault="00BB3104" w:rsidP="00BB3104">
      <w:pPr>
        <w:suppressAutoHyphens/>
        <w:spacing w:after="0" w:line="360" w:lineRule="auto"/>
        <w:rPr>
          <w:rFonts w:ascii="Cambria" w:eastAsia="Calibri" w:hAnsi="Cambria" w:cs="Times New Roman"/>
          <w:bCs/>
        </w:rPr>
      </w:pPr>
    </w:p>
    <w:p w:rsidR="00BB3104" w:rsidRPr="00BB3104" w:rsidRDefault="00BB3104" w:rsidP="00BB3104">
      <w:pPr>
        <w:suppressAutoHyphens/>
        <w:spacing w:after="0" w:line="360" w:lineRule="auto"/>
        <w:rPr>
          <w:rFonts w:ascii="Cambria" w:eastAsia="Calibri" w:hAnsi="Cambria" w:cs="Times New Roman"/>
          <w:bCs/>
        </w:rPr>
      </w:pPr>
      <w:r w:rsidRPr="00BB3104">
        <w:rPr>
          <w:rFonts w:ascii="Cambria" w:eastAsia="Calibri" w:hAnsi="Cambria" w:cs="Times New Roman"/>
          <w:bCs/>
        </w:rPr>
        <w:t xml:space="preserve"> Szyce, dnia </w:t>
      </w:r>
      <w:r w:rsidR="005F6261" w:rsidRPr="005F6261">
        <w:rPr>
          <w:rFonts w:ascii="Cambria" w:eastAsia="Calibri" w:hAnsi="Cambria" w:cs="Times New Roman"/>
          <w:bCs/>
        </w:rPr>
        <w:t>2.09</w:t>
      </w:r>
      <w:r w:rsidRPr="005F6261">
        <w:rPr>
          <w:rFonts w:ascii="Cambria" w:eastAsia="Calibri" w:hAnsi="Cambria" w:cs="Times New Roman"/>
          <w:bCs/>
        </w:rPr>
        <w:t>.2024r.</w:t>
      </w:r>
      <w:r w:rsidRPr="00BB3104">
        <w:rPr>
          <w:rFonts w:ascii="Cambria" w:eastAsia="Calibri" w:hAnsi="Cambria" w:cs="Times New Roman"/>
          <w:bCs/>
        </w:rPr>
        <w:tab/>
      </w:r>
      <w:r w:rsidRPr="00BB3104">
        <w:rPr>
          <w:rFonts w:ascii="Cambria" w:eastAsia="Calibri" w:hAnsi="Cambria" w:cs="Times New Roman"/>
          <w:bCs/>
        </w:rPr>
        <w:tab/>
      </w:r>
      <w:r w:rsidRPr="00BB3104">
        <w:rPr>
          <w:rFonts w:ascii="Cambria" w:eastAsia="Calibri" w:hAnsi="Cambria" w:cs="Times New Roman"/>
          <w:bCs/>
        </w:rPr>
        <w:tab/>
      </w:r>
      <w:r w:rsidRPr="00BB3104">
        <w:rPr>
          <w:rFonts w:ascii="Cambria" w:eastAsia="Calibri" w:hAnsi="Cambria" w:cs="Times New Roman"/>
          <w:bCs/>
        </w:rPr>
        <w:tab/>
      </w:r>
      <w:r w:rsidRPr="00BB3104">
        <w:rPr>
          <w:rFonts w:ascii="Cambria" w:eastAsia="Calibri" w:hAnsi="Cambria" w:cs="Times New Roman"/>
          <w:bCs/>
        </w:rPr>
        <w:tab/>
      </w:r>
      <w:r w:rsidRPr="00BB3104">
        <w:rPr>
          <w:rFonts w:ascii="Cambria" w:eastAsia="Calibri" w:hAnsi="Cambria" w:cs="Times New Roman"/>
          <w:bCs/>
        </w:rPr>
        <w:tab/>
        <w:t xml:space="preserve">   Zatwierdził </w:t>
      </w:r>
    </w:p>
    <w:p w:rsidR="00BB3104" w:rsidRPr="00BB3104" w:rsidRDefault="00BB3104" w:rsidP="00BB3104">
      <w:pPr>
        <w:suppressAutoHyphens/>
        <w:spacing w:after="0" w:line="360" w:lineRule="auto"/>
        <w:rPr>
          <w:rFonts w:ascii="Cambria" w:eastAsia="Calibri" w:hAnsi="Cambria" w:cs="Times New Roman"/>
          <w:bCs/>
        </w:rPr>
      </w:pPr>
    </w:p>
    <w:p w:rsidR="00BB3104" w:rsidRPr="00BB3104" w:rsidRDefault="00BB3104" w:rsidP="00BB3104">
      <w:pPr>
        <w:suppressAutoHyphens/>
        <w:spacing w:after="0" w:line="240" w:lineRule="auto"/>
        <w:rPr>
          <w:rFonts w:ascii="Cambria" w:eastAsia="Times New Roman" w:hAnsi="Cambria" w:cs="Times New Roman"/>
          <w:bCs/>
          <w:lang w:eastAsia="ar-SA"/>
        </w:rPr>
      </w:pP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sz w:val="24"/>
          <w:szCs w:val="24"/>
          <w:lang w:eastAsia="ar-SA"/>
        </w:rPr>
        <w:tab/>
      </w:r>
      <w:r w:rsidRPr="00BB3104">
        <w:rPr>
          <w:rFonts w:ascii="Cambria" w:eastAsia="Times New Roman" w:hAnsi="Cambria" w:cs="Times New Roman"/>
          <w:bCs/>
          <w:lang w:eastAsia="ar-SA"/>
        </w:rPr>
        <w:t xml:space="preserve">Krzysztof </w:t>
      </w:r>
      <w:proofErr w:type="spellStart"/>
      <w:r w:rsidRPr="00BB3104">
        <w:rPr>
          <w:rFonts w:ascii="Cambria" w:eastAsia="Times New Roman" w:hAnsi="Cambria" w:cs="Times New Roman"/>
          <w:bCs/>
          <w:lang w:eastAsia="ar-SA"/>
        </w:rPr>
        <w:t>Wołos</w:t>
      </w:r>
      <w:proofErr w:type="spellEnd"/>
    </w:p>
    <w:p w:rsidR="00BB3104" w:rsidRPr="00BB3104" w:rsidRDefault="00BB3104" w:rsidP="00BB3104">
      <w:pPr>
        <w:suppressAutoHyphens/>
        <w:spacing w:after="0" w:line="240" w:lineRule="auto"/>
        <w:rPr>
          <w:rFonts w:ascii="Cambria" w:eastAsia="Times New Roman" w:hAnsi="Cambria" w:cs="Times New Roman"/>
          <w:bCs/>
          <w:lang w:eastAsia="ar-SA"/>
        </w:rPr>
      </w:pP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r>
      <w:r w:rsidRPr="00BB3104">
        <w:rPr>
          <w:rFonts w:ascii="Cambria" w:eastAsia="Times New Roman" w:hAnsi="Cambria" w:cs="Times New Roman"/>
          <w:bCs/>
          <w:lang w:eastAsia="ar-SA"/>
        </w:rPr>
        <w:tab/>
        <w:t xml:space="preserve">Wójt Gminy Wielka Wieś </w:t>
      </w:r>
    </w:p>
    <w:p w:rsidR="00BB3104" w:rsidRPr="00BB3104" w:rsidRDefault="00BB3104" w:rsidP="00BB3104">
      <w:pPr>
        <w:suppressAutoHyphens/>
        <w:spacing w:after="0" w:line="240" w:lineRule="auto"/>
        <w:ind w:left="4956"/>
        <w:rPr>
          <w:rFonts w:ascii="Cambria" w:eastAsia="Times New Roman" w:hAnsi="Cambria" w:cs="Times New Roman"/>
          <w:bCs/>
          <w:i/>
          <w:lang w:eastAsia="ar-SA"/>
        </w:rPr>
      </w:pPr>
      <w:r w:rsidRPr="00BB3104">
        <w:rPr>
          <w:rFonts w:ascii="Cambria" w:eastAsia="Times New Roman" w:hAnsi="Cambria" w:cs="Times New Roman"/>
          <w:bCs/>
          <w:i/>
          <w:lang w:eastAsia="ar-SA"/>
        </w:rPr>
        <w:t xml:space="preserve">          dokument podpisany elektronicznie</w:t>
      </w: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Default="00BB3104"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564FB" w:rsidRDefault="00F564FB" w:rsidP="00BB3104">
      <w:pPr>
        <w:suppressAutoHyphens/>
        <w:spacing w:after="0" w:line="240" w:lineRule="auto"/>
        <w:rPr>
          <w:rFonts w:ascii="Arial" w:eastAsia="Times New Roman" w:hAnsi="Arial" w:cs="Times New Roman"/>
          <w:b/>
          <w:sz w:val="24"/>
          <w:szCs w:val="24"/>
          <w:lang w:eastAsia="ar-SA"/>
        </w:rPr>
      </w:pPr>
    </w:p>
    <w:p w:rsidR="00F564FB" w:rsidRDefault="00F564FB" w:rsidP="00BB3104">
      <w:pPr>
        <w:suppressAutoHyphens/>
        <w:spacing w:after="0" w:line="240" w:lineRule="auto"/>
        <w:rPr>
          <w:rFonts w:ascii="Arial" w:eastAsia="Times New Roman" w:hAnsi="Arial" w:cs="Times New Roman"/>
          <w:b/>
          <w:sz w:val="24"/>
          <w:szCs w:val="24"/>
          <w:lang w:eastAsia="ar-SA"/>
        </w:rPr>
      </w:pPr>
    </w:p>
    <w:p w:rsidR="00F564FB" w:rsidRDefault="00F564FB" w:rsidP="00BB3104">
      <w:pPr>
        <w:suppressAutoHyphens/>
        <w:spacing w:after="0" w:line="240" w:lineRule="auto"/>
        <w:rPr>
          <w:rFonts w:ascii="Arial" w:eastAsia="Times New Roman" w:hAnsi="Arial" w:cs="Times New Roman"/>
          <w:b/>
          <w:sz w:val="24"/>
          <w:szCs w:val="24"/>
          <w:lang w:eastAsia="ar-SA"/>
        </w:rPr>
      </w:pPr>
    </w:p>
    <w:p w:rsidR="00F564FB" w:rsidRDefault="00F564FB" w:rsidP="00BB3104">
      <w:pPr>
        <w:suppressAutoHyphens/>
        <w:spacing w:after="0" w:line="240" w:lineRule="auto"/>
        <w:rPr>
          <w:rFonts w:ascii="Arial" w:eastAsia="Times New Roman" w:hAnsi="Arial" w:cs="Times New Roman"/>
          <w:b/>
          <w:sz w:val="24"/>
          <w:szCs w:val="24"/>
          <w:lang w:eastAsia="ar-SA"/>
        </w:rPr>
      </w:pPr>
    </w:p>
    <w:p w:rsidR="00F564FB" w:rsidRDefault="00F564FB"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F7448A" w:rsidRDefault="00F7448A"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5F6261" w:rsidRDefault="005F6261" w:rsidP="00BB3104">
      <w:pPr>
        <w:suppressAutoHyphens/>
        <w:spacing w:after="0" w:line="240" w:lineRule="auto"/>
        <w:rPr>
          <w:rFonts w:ascii="Arial" w:eastAsia="Times New Roman" w:hAnsi="Arial" w:cs="Times New Roman"/>
          <w:b/>
          <w:sz w:val="24"/>
          <w:szCs w:val="24"/>
          <w:lang w:eastAsia="ar-SA"/>
        </w:rPr>
      </w:pPr>
    </w:p>
    <w:p w:rsidR="00F7448A" w:rsidRPr="00BB3104" w:rsidRDefault="00F7448A"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eastAsia="Times New Roman" w:cstheme="minorHAnsi"/>
          <w:sz w:val="24"/>
          <w:szCs w:val="24"/>
          <w:lang w:eastAsia="ar-SA"/>
        </w:rPr>
      </w:pPr>
      <w:r w:rsidRPr="00BB3104">
        <w:rPr>
          <w:rFonts w:ascii="Arial" w:eastAsia="Times New Roman" w:hAnsi="Arial" w:cs="Times New Roman"/>
          <w:b/>
          <w:sz w:val="24"/>
          <w:szCs w:val="24"/>
          <w:lang w:eastAsia="ar-SA"/>
        </w:rPr>
        <w:lastRenderedPageBreak/>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ascii="Arial" w:eastAsia="Times New Roman" w:hAnsi="Arial" w:cs="Times New Roman"/>
          <w:b/>
          <w:sz w:val="24"/>
          <w:szCs w:val="24"/>
          <w:lang w:eastAsia="ar-SA"/>
        </w:rPr>
        <w:tab/>
      </w:r>
      <w:r w:rsidRPr="00BB3104">
        <w:rPr>
          <w:rFonts w:eastAsia="Times New Roman" w:cstheme="minorHAnsi"/>
          <w:sz w:val="24"/>
          <w:szCs w:val="24"/>
          <w:lang w:eastAsia="ar-SA"/>
        </w:rPr>
        <w:t>Załącznik nr 1</w:t>
      </w:r>
    </w:p>
    <w:p w:rsidR="00BB3104" w:rsidRPr="00BB3104" w:rsidRDefault="00BB3104" w:rsidP="00BB3104">
      <w:pPr>
        <w:suppressAutoHyphens/>
        <w:spacing w:after="0" w:line="240" w:lineRule="auto"/>
        <w:rPr>
          <w:rFonts w:ascii="Arial" w:eastAsia="Times New Roman" w:hAnsi="Arial" w:cs="Times New Roman"/>
          <w:b/>
          <w:sz w:val="24"/>
          <w:szCs w:val="24"/>
          <w:lang w:eastAsia="ar-SA"/>
        </w:rPr>
      </w:pPr>
    </w:p>
    <w:p w:rsidR="00BB3104" w:rsidRPr="00BB3104" w:rsidRDefault="00BB3104" w:rsidP="00BB3104">
      <w:pPr>
        <w:suppressAutoHyphens/>
        <w:spacing w:after="0" w:line="240" w:lineRule="auto"/>
        <w:rPr>
          <w:rFonts w:ascii="Arial" w:eastAsia="Times New Roman" w:hAnsi="Arial" w:cs="Times New Roman"/>
          <w:i/>
          <w:iCs/>
          <w:sz w:val="16"/>
          <w:szCs w:val="20"/>
          <w:lang w:eastAsia="ar-SA"/>
        </w:rPr>
      </w:pPr>
      <w:r w:rsidRPr="00BB3104">
        <w:rPr>
          <w:rFonts w:ascii="Arial" w:eastAsia="Times New Roman" w:hAnsi="Arial" w:cs="Times New Roman"/>
          <w:b/>
          <w:sz w:val="24"/>
          <w:szCs w:val="24"/>
          <w:lang w:eastAsia="ar-SA"/>
        </w:rPr>
        <w:t>.................................................................</w:t>
      </w:r>
      <w:r w:rsidRPr="00BB3104">
        <w:rPr>
          <w:rFonts w:ascii="Arial" w:eastAsia="Times New Roman" w:hAnsi="Arial" w:cs="Times New Roman"/>
          <w:b/>
          <w:sz w:val="16"/>
          <w:szCs w:val="20"/>
          <w:lang w:eastAsia="ar-SA"/>
        </w:rPr>
        <w:t xml:space="preserve">                                                            </w:t>
      </w:r>
      <w:r w:rsidRPr="00BB3104">
        <w:rPr>
          <w:rFonts w:ascii="Arial" w:eastAsia="Times New Roman" w:hAnsi="Arial" w:cs="Times New Roman"/>
          <w:b/>
          <w:sz w:val="28"/>
          <w:szCs w:val="20"/>
          <w:lang w:eastAsia="ar-SA"/>
        </w:rPr>
        <w:t xml:space="preserve">                 </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Nazwa i siedziba  Wykonawcy </w:t>
      </w:r>
    </w:p>
    <w:p w:rsidR="00BB3104" w:rsidRPr="00BB3104" w:rsidRDefault="00BB3104" w:rsidP="00BB3104">
      <w:pPr>
        <w:suppressAutoHyphens/>
        <w:spacing w:after="0" w:line="240" w:lineRule="auto"/>
        <w:jc w:val="center"/>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5F6261" w:rsidP="00BB3104">
      <w:pPr>
        <w:keepNext/>
        <w:spacing w:before="240" w:after="60" w:line="240" w:lineRule="auto"/>
        <w:outlineLvl w:val="3"/>
        <w:rPr>
          <w:rFonts w:eastAsia="Times New Roman" w:cstheme="minorHAnsi"/>
          <w:b/>
          <w:bCs/>
          <w:lang w:eastAsia="pl-PL"/>
        </w:rPr>
      </w:pPr>
      <w:r w:rsidRPr="005F6261">
        <w:rPr>
          <w:rFonts w:eastAsia="Times New Roman" w:cstheme="minorHAnsi"/>
          <w:b/>
          <w:bCs/>
          <w:lang w:eastAsia="pl-PL"/>
        </w:rPr>
        <w:t>ZP. 271.20</w:t>
      </w:r>
      <w:r w:rsidR="00BB3104" w:rsidRPr="005F6261">
        <w:rPr>
          <w:rFonts w:eastAsia="Times New Roman" w:cstheme="minorHAnsi"/>
          <w:b/>
          <w:bCs/>
          <w:lang w:eastAsia="pl-PL"/>
        </w:rPr>
        <w:t>.2024</w:t>
      </w:r>
    </w:p>
    <w:p w:rsidR="00BB3104" w:rsidRPr="00BB3104" w:rsidRDefault="00BB3104" w:rsidP="00BB3104">
      <w:pPr>
        <w:suppressAutoHyphens/>
        <w:spacing w:after="0" w:line="240" w:lineRule="auto"/>
        <w:jc w:val="center"/>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w:t>
      </w:r>
    </w:p>
    <w:p w:rsidR="00BB3104" w:rsidRPr="00BB3104" w:rsidRDefault="00BB3104" w:rsidP="00BB3104">
      <w:pPr>
        <w:suppressAutoHyphens/>
        <w:spacing w:after="0" w:line="240" w:lineRule="auto"/>
        <w:jc w:val="center"/>
        <w:rPr>
          <w:rFonts w:ascii="Arial" w:eastAsia="Times New Roman" w:hAnsi="Arial" w:cs="Times New Roman"/>
          <w:b/>
          <w:sz w:val="28"/>
          <w:szCs w:val="20"/>
          <w:lang w:eastAsia="ar-SA"/>
        </w:rPr>
      </w:pPr>
      <w:r w:rsidRPr="00BB3104">
        <w:rPr>
          <w:rFonts w:ascii="Arial" w:eastAsia="Times New Roman" w:hAnsi="Arial" w:cs="Times New Roman"/>
          <w:sz w:val="16"/>
          <w:szCs w:val="20"/>
          <w:lang w:eastAsia="ar-SA"/>
        </w:rPr>
        <w:br/>
      </w:r>
      <w:r w:rsidRPr="00BB3104">
        <w:rPr>
          <w:rFonts w:ascii="Arial" w:eastAsia="Times New Roman" w:hAnsi="Arial" w:cs="Times New Roman"/>
          <w:b/>
          <w:sz w:val="28"/>
          <w:szCs w:val="20"/>
          <w:lang w:eastAsia="ar-SA"/>
        </w:rPr>
        <w:t>O F E R T A</w:t>
      </w:r>
    </w:p>
    <w:p w:rsidR="00BB3104" w:rsidRPr="00BB3104" w:rsidRDefault="00BB3104" w:rsidP="00BB3104">
      <w:pPr>
        <w:suppressAutoHyphens/>
        <w:spacing w:after="0" w:line="360" w:lineRule="auto"/>
        <w:jc w:val="center"/>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na</w:t>
      </w:r>
    </w:p>
    <w:p w:rsidR="00BB3104" w:rsidRPr="00BB3104" w:rsidRDefault="00BB3104" w:rsidP="00BB3104">
      <w:pPr>
        <w:autoSpaceDE w:val="0"/>
        <w:autoSpaceDN w:val="0"/>
        <w:adjustRightInd w:val="0"/>
        <w:spacing w:after="0" w:line="240" w:lineRule="auto"/>
        <w:rPr>
          <w:rFonts w:ascii="Times New Roman" w:hAnsi="Times New Roman" w:cs="Times New Roman"/>
          <w:b/>
        </w:rPr>
      </w:pPr>
      <w:r w:rsidRPr="00BB3104">
        <w:rPr>
          <w:rFonts w:ascii="Cambria" w:hAnsi="Cambria" w:cs="Times New Roman"/>
          <w:bCs/>
        </w:rPr>
        <w:t>robotę budowlaną</w:t>
      </w:r>
      <w:r w:rsidRPr="00BB3104">
        <w:rPr>
          <w:rFonts w:ascii="Cambria" w:hAnsi="Cambria" w:cs="Times New Roman"/>
          <w:b/>
          <w:bCs/>
        </w:rPr>
        <w:t xml:space="preserve"> </w:t>
      </w:r>
      <w:proofErr w:type="spellStart"/>
      <w:r w:rsidRPr="00BB3104">
        <w:rPr>
          <w:rFonts w:ascii="Cambria" w:hAnsi="Cambria" w:cs="Times New Roman"/>
          <w:bCs/>
        </w:rPr>
        <w:t>pn</w:t>
      </w:r>
      <w:proofErr w:type="spellEnd"/>
      <w:r w:rsidRPr="00BB3104">
        <w:rPr>
          <w:rFonts w:ascii="Cambria" w:hAnsi="Cambria" w:cs="Times New Roman"/>
          <w:bCs/>
        </w:rPr>
        <w:t>:</w:t>
      </w:r>
      <w:r w:rsidRPr="00BB3104">
        <w:rPr>
          <w:rFonts w:ascii="Cambria" w:hAnsi="Cambria" w:cs="Times New Roman"/>
          <w:b/>
          <w:bCs/>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pacing w:line="360" w:lineRule="auto"/>
        <w:jc w:val="both"/>
        <w:rPr>
          <w:rFonts w:ascii="Times New Roman" w:hAnsi="Times New Roman" w:cs="Times New Roman"/>
          <w:b/>
          <w:i/>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1.Nazwa i siedziba Wykonawcy........................................................................................</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Dane Wykonawcy</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val="en-US" w:eastAsia="ar-SA"/>
        </w:rPr>
      </w:pPr>
      <w:r w:rsidRPr="00BB3104">
        <w:rPr>
          <w:rFonts w:ascii="Times New Roman" w:eastAsia="Times New Roman" w:hAnsi="Times New Roman" w:cs="Times New Roman"/>
          <w:snapToGrid w:val="0"/>
          <w:lang w:val="en-US" w:eastAsia="ar-SA"/>
        </w:rPr>
        <w:t>NIP……………………….., REGON………………………………….</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val="en-US"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val="en-US" w:eastAsia="ar-SA"/>
        </w:rPr>
      </w:pPr>
      <w:r w:rsidRPr="00BB3104">
        <w:rPr>
          <w:rFonts w:ascii="Times New Roman" w:eastAsia="Times New Roman" w:hAnsi="Times New Roman" w:cs="Times New Roman"/>
          <w:snapToGrid w:val="0"/>
          <w:lang w:val="en-US" w:eastAsia="ar-SA"/>
        </w:rPr>
        <w:t>Tel. ……………………....., fax……………………………………….</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val="en-US"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val="en-US" w:eastAsia="ar-SA"/>
        </w:rPr>
      </w:pPr>
      <w:r w:rsidRPr="00BB3104">
        <w:rPr>
          <w:rFonts w:ascii="Times New Roman" w:eastAsia="Times New Roman" w:hAnsi="Times New Roman" w:cs="Times New Roman"/>
          <w:snapToGrid w:val="0"/>
          <w:lang w:val="en-US" w:eastAsia="ar-SA"/>
        </w:rPr>
        <w:t>e-mail…………………………………………………………….</w:t>
      </w:r>
    </w:p>
    <w:p w:rsidR="00BB3104" w:rsidRPr="00BB3104" w:rsidRDefault="00BB3104" w:rsidP="00BB3104">
      <w:pPr>
        <w:widowControl w:val="0"/>
        <w:suppressAutoHyphens/>
        <w:spacing w:after="0" w:line="360" w:lineRule="auto"/>
        <w:rPr>
          <w:rFonts w:ascii="Times New Roman" w:eastAsia="Calibri" w:hAnsi="Times New Roman" w:cs="Times New Roman"/>
          <w:lang w:val="en-US"/>
        </w:rPr>
      </w:pPr>
    </w:p>
    <w:p w:rsidR="00BB3104" w:rsidRPr="00BB3104" w:rsidRDefault="00BB3104" w:rsidP="00BB3104">
      <w:pPr>
        <w:widowControl w:val="0"/>
        <w:suppressAutoHyphens/>
        <w:spacing w:after="0" w:line="360" w:lineRule="auto"/>
        <w:rPr>
          <w:rFonts w:ascii="Times New Roman" w:eastAsia="Times New Roman" w:hAnsi="Times New Roman" w:cs="Times New Roman"/>
          <w:b/>
          <w:snapToGrid w:val="0"/>
          <w:lang w:eastAsia="ar-SA"/>
        </w:rPr>
      </w:pPr>
      <w:r w:rsidRPr="00BB3104">
        <w:rPr>
          <w:rFonts w:ascii="Times New Roman" w:eastAsia="Calibri" w:hAnsi="Times New Roman" w:cs="Times New Roman"/>
          <w:b/>
        </w:rPr>
        <w:t>Adres skrzynki e-PUAP…………………………………………..</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r w:rsidRPr="00BB3104">
        <w:rPr>
          <w:rFonts w:ascii="Times New Roman" w:eastAsia="Calibri" w:hAnsi="Times New Roman" w:cs="Times New Roman"/>
        </w:rPr>
        <w:t xml:space="preserve">Wykonawca jest mikro, małym, średnim przedsiębiorcą- * </w:t>
      </w:r>
      <w:r w:rsidRPr="00BB3104">
        <w:rPr>
          <w:rFonts w:ascii="Times New Roman" w:eastAsia="Calibri" w:hAnsi="Times New Roman" w:cs="Times New Roman"/>
          <w:b/>
          <w:i/>
        </w:rPr>
        <w:t>właściwe podkreślić</w:t>
      </w:r>
      <w:r w:rsidRPr="00BB3104">
        <w:rPr>
          <w:rFonts w:ascii="Times New Roman" w:eastAsia="Calibri" w:hAnsi="Times New Roman" w:cs="Times New Roman"/>
        </w:rPr>
        <w:t xml:space="preserve"> </w:t>
      </w:r>
    </w:p>
    <w:p w:rsidR="00BB3104" w:rsidRPr="00BB3104" w:rsidRDefault="00BB3104" w:rsidP="00BB3104">
      <w:pPr>
        <w:widowControl w:val="0"/>
        <w:suppressAutoHyphens/>
        <w:spacing w:after="0" w:line="36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 xml:space="preserve">2.Nazwa i siedziba Zamawiającego: </w:t>
      </w:r>
      <w:r w:rsidRPr="00BB3104">
        <w:rPr>
          <w:rFonts w:ascii="Times New Roman" w:eastAsia="Times New Roman" w:hAnsi="Times New Roman" w:cs="Times New Roman"/>
          <w:b/>
          <w:snapToGrid w:val="0"/>
          <w:lang w:eastAsia="ar-SA"/>
        </w:rPr>
        <w:t xml:space="preserve">Gmina Wielka Wieś, Urząd Gminy Wielka Wieś, </w:t>
      </w:r>
    </w:p>
    <w:p w:rsidR="00BB3104" w:rsidRPr="00BB3104" w:rsidRDefault="00BB3104" w:rsidP="00BB3104">
      <w:pPr>
        <w:widowControl w:val="0"/>
        <w:suppressAutoHyphens/>
        <w:spacing w:after="0" w:line="36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pl. Wspólnoty 1, 32-085 Szyce </w:t>
      </w:r>
    </w:p>
    <w:p w:rsidR="00BB3104" w:rsidRPr="00BB3104" w:rsidRDefault="00BB3104" w:rsidP="00BB3104">
      <w:pPr>
        <w:widowControl w:val="0"/>
        <w:suppressAutoHyphens/>
        <w:spacing w:after="0" w:line="36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3.Nawiązując do ogłoszenia o przetargu nieograniczonym, opublikowanego w:</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w:t>
      </w:r>
    </w:p>
    <w:p w:rsidR="00BB3104" w:rsidRPr="00BB3104" w:rsidRDefault="00BB3104" w:rsidP="00BB3104">
      <w:pPr>
        <w:suppressAutoHyphens/>
        <w:spacing w:after="0" w:line="360" w:lineRule="auto"/>
        <w:jc w:val="both"/>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4.Oferuję wykonanie Przedmiotu zamówienia zgodnie z dokumentami zamówienia </w:t>
      </w:r>
    </w:p>
    <w:p w:rsidR="00BB3104" w:rsidRPr="00BB3104" w:rsidRDefault="005F6261" w:rsidP="00BB3104">
      <w:pPr>
        <w:suppressAutoHyphens/>
        <w:spacing w:after="0" w:line="360" w:lineRule="auto"/>
        <w:jc w:val="both"/>
        <w:rPr>
          <w:rFonts w:ascii="Times New Roman" w:eastAsia="Times New Roman" w:hAnsi="Times New Roman" w:cs="Times New Roman"/>
          <w:snapToGrid w:val="0"/>
          <w:lang w:eastAsia="ar-SA"/>
        </w:rPr>
      </w:pPr>
      <w:r w:rsidRPr="005F6261">
        <w:rPr>
          <w:rFonts w:ascii="Times New Roman" w:eastAsia="Times New Roman" w:hAnsi="Times New Roman" w:cs="Times New Roman"/>
          <w:b/>
          <w:snapToGrid w:val="0"/>
          <w:lang w:eastAsia="ar-SA"/>
        </w:rPr>
        <w:t>ZP.271.20</w:t>
      </w:r>
      <w:r w:rsidR="00BB3104" w:rsidRPr="005F6261">
        <w:rPr>
          <w:rFonts w:ascii="Times New Roman" w:eastAsia="Times New Roman" w:hAnsi="Times New Roman" w:cs="Times New Roman"/>
          <w:b/>
          <w:snapToGrid w:val="0"/>
          <w:lang w:eastAsia="ar-SA"/>
        </w:rPr>
        <w:t>.2024 za</w:t>
      </w:r>
      <w:r w:rsidR="00BB3104" w:rsidRPr="00BB3104">
        <w:rPr>
          <w:rFonts w:ascii="Times New Roman" w:eastAsia="Times New Roman" w:hAnsi="Times New Roman" w:cs="Times New Roman"/>
          <w:b/>
          <w:snapToGrid w:val="0"/>
          <w:lang w:eastAsia="ar-SA"/>
        </w:rPr>
        <w:t xml:space="preserve"> łączną kwotę:</w:t>
      </w:r>
    </w:p>
    <w:p w:rsidR="00BB3104" w:rsidRPr="00BB3104" w:rsidRDefault="00BB3104" w:rsidP="00BB3104">
      <w:pPr>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Kwota   netto  .......................................................................................................................</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lastRenderedPageBreak/>
        <w:t>słownie .................................................................................................................................</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Kwota  brutto ........................................................................................................................</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słownie ..................................................................................................................................</w:t>
      </w:r>
    </w:p>
    <w:p w:rsidR="00BB3104" w:rsidRPr="00BB3104" w:rsidRDefault="00BB3104" w:rsidP="00BB3104">
      <w:pPr>
        <w:widowControl w:val="0"/>
        <w:suppressAutoHyphens/>
        <w:spacing w:after="0" w:line="36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VAT w wysokości...............................%</w:t>
      </w:r>
    </w:p>
    <w:p w:rsidR="00BB3104" w:rsidRPr="00BB3104" w:rsidRDefault="00BB3104" w:rsidP="00BB3104">
      <w:pPr>
        <w:tabs>
          <w:tab w:val="left" w:pos="0"/>
        </w:tabs>
        <w:suppressAutoHyphens/>
        <w:spacing w:after="0" w:line="360" w:lineRule="auto"/>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 xml:space="preserve">4.1. Zobowiązuję się do udzielenia gwarancji jakości na okres ……………… miesięcy </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b/>
          <w:lang w:eastAsia="ar-SA"/>
        </w:rPr>
        <w:t xml:space="preserve">Zobowiązuję się </w:t>
      </w:r>
      <w:r w:rsidRPr="00BB3104">
        <w:rPr>
          <w:rFonts w:ascii="Times New Roman" w:eastAsia="Times New Roman" w:hAnsi="Times New Roman" w:cs="Times New Roman"/>
          <w:lang w:eastAsia="ar-SA"/>
        </w:rPr>
        <w:t xml:space="preserve">do wykonania zamówienia w terminie określonym w specyfikacji warunków zamówienia </w:t>
      </w:r>
    </w:p>
    <w:p w:rsidR="00BB3104" w:rsidRPr="00BB3104" w:rsidRDefault="00BB3104" w:rsidP="00BB3104">
      <w:pPr>
        <w:suppressAutoHyphens/>
        <w:spacing w:after="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b/>
          <w:lang w:eastAsia="ar-SA"/>
        </w:rPr>
        <w:t>Uważam się</w:t>
      </w:r>
      <w:r w:rsidRPr="00BB3104">
        <w:rPr>
          <w:rFonts w:ascii="Times New Roman" w:eastAsia="Times New Roman" w:hAnsi="Times New Roman" w:cs="Times New Roman"/>
          <w:lang w:eastAsia="ar-SA"/>
        </w:rPr>
        <w:t xml:space="preserve"> za związanym niniejszą ofertą przez czas wskazany w specyfikacji warunków zamówienia od upływu terminu składania ofert.</w:t>
      </w:r>
    </w:p>
    <w:p w:rsidR="00BB3104" w:rsidRPr="00BB3104" w:rsidRDefault="00BB3104" w:rsidP="00BB3104">
      <w:pPr>
        <w:suppressAutoHyphens/>
        <w:spacing w:after="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b/>
          <w:lang w:eastAsia="ar-SA"/>
        </w:rPr>
        <w:t>Oświadczam,</w:t>
      </w:r>
      <w:r w:rsidRPr="00BB3104">
        <w:rPr>
          <w:rFonts w:ascii="Times New Roman" w:eastAsia="Times New Roman" w:hAnsi="Times New Roman" w:cs="Times New Roman"/>
          <w:lang w:eastAsia="ar-SA"/>
        </w:rPr>
        <w:t xml:space="preserve"> że w/w cena ryczałtowa zawiera wszystkie koszty niezbędne do prawidłowego wykonania i funkcjonowania przedmiotu zamówienia.  </w:t>
      </w:r>
    </w:p>
    <w:p w:rsidR="00BB3104" w:rsidRPr="00BB3104" w:rsidRDefault="00BB3104" w:rsidP="00BB3104">
      <w:pPr>
        <w:suppressAutoHyphens/>
        <w:spacing w:after="120" w:line="360" w:lineRule="auto"/>
        <w:jc w:val="both"/>
        <w:rPr>
          <w:rFonts w:ascii="Times New Roman" w:eastAsia="Calibri" w:hAnsi="Times New Roman" w:cs="Times New Roman"/>
          <w:lang w:eastAsia="ar-SA"/>
        </w:rPr>
      </w:pPr>
      <w:r w:rsidRPr="00BB3104">
        <w:rPr>
          <w:rFonts w:ascii="Times New Roman" w:eastAsia="Calibri" w:hAnsi="Times New Roman" w:cs="Times New Roman"/>
          <w:b/>
          <w:lang w:eastAsia="ar-SA"/>
        </w:rPr>
        <w:t>Oświadczam</w:t>
      </w:r>
      <w:r w:rsidRPr="00BB3104">
        <w:rPr>
          <w:rFonts w:ascii="Times New Roman" w:eastAsia="Calibri" w:hAnsi="Times New Roman" w:cs="Times New Roman"/>
          <w:lang w:eastAsia="ar-SA"/>
        </w:rPr>
        <w:t xml:space="preserve">, że wypełniłem obowiązki informacyjne przewidziane w art. 13 lub art. 14 RODO wobec osób fizycznych, od których dane osobowe bezpośrednio lub pośrednio pozyskałem/łam w celu ubiegania o udzielenie zamówienia publicznego  w niniejszym postępowaniu. </w:t>
      </w:r>
    </w:p>
    <w:p w:rsidR="00BB3104" w:rsidRPr="00BB3104" w:rsidRDefault="00BB3104" w:rsidP="00BB3104">
      <w:pPr>
        <w:autoSpaceDE w:val="0"/>
        <w:autoSpaceDN w:val="0"/>
        <w:adjustRightInd w:val="0"/>
        <w:spacing w:after="0" w:line="360" w:lineRule="auto"/>
        <w:jc w:val="both"/>
        <w:rPr>
          <w:rFonts w:ascii="Times New Roman" w:hAnsi="Times New Roman" w:cs="Times New Roman"/>
          <w:color w:val="000000"/>
        </w:rPr>
      </w:pPr>
      <w:r w:rsidRPr="00BB3104">
        <w:rPr>
          <w:rFonts w:ascii="Times New Roman" w:hAnsi="Times New Roman" w:cs="Times New Roman"/>
          <w:b/>
          <w:bCs/>
          <w:color w:val="000000"/>
        </w:rPr>
        <w:t xml:space="preserve">Oświadczam, </w:t>
      </w:r>
      <w:r w:rsidRPr="00BB3104">
        <w:rPr>
          <w:rFonts w:ascii="Times New Roman" w:hAnsi="Times New Roman" w:cs="Times New Roman"/>
          <w:color w:val="000000"/>
        </w:rPr>
        <w:t>że zapoznaliśmy się z Projektowanymi Postanowieniami Umowy, określonymi w Załączniku Nr 9 do specyfikacji warunków zamówienia i zobowiązuję się, w przypadku wyboru mojej oferty, do zawarcia umowy zgodnej z niniejszą ofertą, na warunkach w nich określonych.</w:t>
      </w:r>
    </w:p>
    <w:p w:rsidR="00BB3104" w:rsidRPr="00BB3104" w:rsidRDefault="00BB3104" w:rsidP="00BB3104">
      <w:pPr>
        <w:suppressAutoHyphens/>
        <w:spacing w:after="12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b/>
          <w:lang w:eastAsia="ar-SA"/>
        </w:rPr>
        <w:t>Oświadczam</w:t>
      </w:r>
      <w:r w:rsidRPr="00BB3104">
        <w:rPr>
          <w:rFonts w:ascii="Times New Roman" w:eastAsia="Times New Roman" w:hAnsi="Times New Roman" w:cs="Times New Roman"/>
          <w:lang w:eastAsia="ar-SA"/>
        </w:rPr>
        <w:t>, że zapoznałem/-łam się ze specyfikacją  warunków zamówienia i uznaję się za związanego/-</w:t>
      </w:r>
      <w:proofErr w:type="spellStart"/>
      <w:r w:rsidRPr="00BB3104">
        <w:rPr>
          <w:rFonts w:ascii="Times New Roman" w:eastAsia="Times New Roman" w:hAnsi="Times New Roman" w:cs="Times New Roman"/>
          <w:lang w:eastAsia="ar-SA"/>
        </w:rPr>
        <w:t>ną</w:t>
      </w:r>
      <w:proofErr w:type="spellEnd"/>
      <w:r w:rsidRPr="00BB3104">
        <w:rPr>
          <w:rFonts w:ascii="Times New Roman" w:eastAsia="Times New Roman" w:hAnsi="Times New Roman" w:cs="Times New Roman"/>
          <w:lang w:eastAsia="ar-SA"/>
        </w:rPr>
        <w:t xml:space="preserve"> określonymi w niej postanowieniami.</w:t>
      </w:r>
    </w:p>
    <w:p w:rsidR="00BB3104" w:rsidRPr="00BB3104" w:rsidRDefault="00BB3104" w:rsidP="00BB3104">
      <w:pPr>
        <w:suppressAutoHyphens/>
        <w:spacing w:after="120" w:line="360" w:lineRule="auto"/>
        <w:jc w:val="both"/>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Oświadczam, że:</w:t>
      </w:r>
    </w:p>
    <w:p w:rsidR="00BB3104" w:rsidRPr="00BB3104" w:rsidRDefault="00BB3104" w:rsidP="00BB3104">
      <w:pPr>
        <w:suppressAutoHyphens/>
        <w:spacing w:after="12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 nie zamierzam powierzać do </w:t>
      </w:r>
      <w:proofErr w:type="spellStart"/>
      <w:r w:rsidRPr="00BB3104">
        <w:rPr>
          <w:rFonts w:ascii="Times New Roman" w:eastAsia="Times New Roman" w:hAnsi="Times New Roman" w:cs="Times New Roman"/>
          <w:lang w:eastAsia="ar-SA"/>
        </w:rPr>
        <w:t>podwykonania</w:t>
      </w:r>
      <w:proofErr w:type="spellEnd"/>
      <w:r w:rsidRPr="00BB3104">
        <w:rPr>
          <w:rFonts w:ascii="Times New Roman" w:eastAsia="Times New Roman" w:hAnsi="Times New Roman" w:cs="Times New Roman"/>
          <w:lang w:eastAsia="ar-SA"/>
        </w:rPr>
        <w:t xml:space="preserve"> żadnej części niniejszego zamówienia</w:t>
      </w:r>
    </w:p>
    <w:p w:rsidR="00BB3104" w:rsidRPr="00BB3104" w:rsidRDefault="00BB3104" w:rsidP="00BB3104">
      <w:pPr>
        <w:suppressAutoHyphens/>
        <w:spacing w:after="0" w:line="240" w:lineRule="auto"/>
        <w:ind w:left="360"/>
        <w:jc w:val="both"/>
        <w:rPr>
          <w:rFonts w:ascii="Arial" w:eastAsia="Times New Roman" w:hAnsi="Arial" w:cs="Times New Roman"/>
          <w:sz w:val="20"/>
          <w:szCs w:val="20"/>
          <w:lang w:eastAsia="ar-SA"/>
        </w:rPr>
      </w:pPr>
    </w:p>
    <w:tbl>
      <w:tblPr>
        <w:tblW w:w="8419"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259"/>
        <w:gridCol w:w="3260"/>
      </w:tblGrid>
      <w:tr w:rsidR="00BB3104" w:rsidRPr="00BB3104" w:rsidTr="00BB3104">
        <w:tc>
          <w:tcPr>
            <w:tcW w:w="900" w:type="dxa"/>
            <w:vAlign w:val="center"/>
          </w:tcPr>
          <w:p w:rsidR="00BB3104" w:rsidRPr="00BB3104" w:rsidRDefault="00BB3104" w:rsidP="00BB3104">
            <w:pPr>
              <w:suppressAutoHyphens/>
              <w:spacing w:after="120" w:line="480" w:lineRule="auto"/>
              <w:jc w:val="center"/>
              <w:rPr>
                <w:rFonts w:ascii="Times New Roman" w:eastAsia="Times New Roman" w:hAnsi="Times New Roman" w:cs="Times New Roman"/>
                <w:b/>
                <w:sz w:val="20"/>
                <w:szCs w:val="20"/>
                <w:lang w:eastAsia="ar-SA"/>
              </w:rPr>
            </w:pPr>
            <w:r w:rsidRPr="00BB3104">
              <w:rPr>
                <w:rFonts w:ascii="Times New Roman" w:eastAsia="Times New Roman" w:hAnsi="Times New Roman" w:cs="Times New Roman"/>
                <w:b/>
                <w:sz w:val="20"/>
                <w:szCs w:val="20"/>
                <w:lang w:eastAsia="ar-SA"/>
              </w:rPr>
              <w:t>l.p.</w:t>
            </w:r>
          </w:p>
        </w:tc>
        <w:tc>
          <w:tcPr>
            <w:tcW w:w="4259" w:type="dxa"/>
            <w:vAlign w:val="center"/>
          </w:tcPr>
          <w:p w:rsidR="00BB3104" w:rsidRPr="00BB3104" w:rsidRDefault="00BB3104" w:rsidP="00BB3104">
            <w:pPr>
              <w:suppressAutoHyphens/>
              <w:spacing w:after="120" w:line="240" w:lineRule="auto"/>
              <w:jc w:val="both"/>
              <w:rPr>
                <w:rFonts w:eastAsia="Times New Roman" w:cstheme="minorHAnsi"/>
                <w:b/>
                <w:lang w:eastAsia="ar-SA"/>
              </w:rPr>
            </w:pPr>
            <w:r w:rsidRPr="00BB3104">
              <w:rPr>
                <w:rFonts w:eastAsia="Times New Roman" w:cstheme="minorHAnsi"/>
                <w:b/>
                <w:lang w:eastAsia="ar-SA"/>
              </w:rPr>
              <w:t xml:space="preserve">Nazwa części zamówienia którą Wykonawca  zamierza powierzyć Podwykonawcy  </w:t>
            </w:r>
          </w:p>
        </w:tc>
        <w:tc>
          <w:tcPr>
            <w:tcW w:w="3260" w:type="dxa"/>
          </w:tcPr>
          <w:p w:rsidR="00BB3104" w:rsidRPr="00BB3104" w:rsidRDefault="00BB3104" w:rsidP="00BB3104">
            <w:pPr>
              <w:suppressAutoHyphens/>
              <w:spacing w:after="120" w:line="480" w:lineRule="auto"/>
              <w:jc w:val="center"/>
              <w:rPr>
                <w:rFonts w:eastAsia="Times New Roman" w:cstheme="minorHAnsi"/>
                <w:b/>
                <w:lang w:eastAsia="ar-SA"/>
              </w:rPr>
            </w:pPr>
            <w:r w:rsidRPr="00BB3104">
              <w:rPr>
                <w:rFonts w:eastAsia="Times New Roman" w:cstheme="minorHAnsi"/>
                <w:b/>
                <w:lang w:eastAsia="ar-SA"/>
              </w:rPr>
              <w:t xml:space="preserve">Nazwa i adres Podwykonawcy </w:t>
            </w:r>
          </w:p>
        </w:tc>
      </w:tr>
      <w:tr w:rsidR="00BB3104" w:rsidRPr="00BB3104" w:rsidTr="00BB3104">
        <w:tc>
          <w:tcPr>
            <w:tcW w:w="900" w:type="dxa"/>
            <w:vAlign w:val="center"/>
          </w:tcPr>
          <w:p w:rsidR="00BB3104" w:rsidRPr="00BB3104" w:rsidRDefault="00BB3104" w:rsidP="00BB3104">
            <w:pPr>
              <w:suppressAutoHyphens/>
              <w:spacing w:after="120" w:line="480" w:lineRule="auto"/>
              <w:jc w:val="center"/>
              <w:rPr>
                <w:rFonts w:ascii="Times New Roman" w:eastAsia="Times New Roman" w:hAnsi="Times New Roman" w:cs="Times New Roman"/>
                <w:b/>
                <w:sz w:val="20"/>
                <w:szCs w:val="20"/>
                <w:lang w:eastAsia="ar-SA"/>
              </w:rPr>
            </w:pPr>
            <w:r w:rsidRPr="00BB3104">
              <w:rPr>
                <w:rFonts w:ascii="Times New Roman" w:eastAsia="Times New Roman" w:hAnsi="Times New Roman" w:cs="Times New Roman"/>
                <w:b/>
                <w:sz w:val="20"/>
                <w:szCs w:val="20"/>
                <w:lang w:eastAsia="ar-SA"/>
              </w:rPr>
              <w:t>1</w:t>
            </w:r>
          </w:p>
        </w:tc>
        <w:tc>
          <w:tcPr>
            <w:tcW w:w="4259" w:type="dxa"/>
          </w:tcPr>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tc>
        <w:tc>
          <w:tcPr>
            <w:tcW w:w="3260" w:type="dxa"/>
          </w:tcPr>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tc>
      </w:tr>
      <w:tr w:rsidR="00BB3104" w:rsidRPr="00BB3104" w:rsidTr="00BB3104">
        <w:tc>
          <w:tcPr>
            <w:tcW w:w="900" w:type="dxa"/>
            <w:vAlign w:val="center"/>
          </w:tcPr>
          <w:p w:rsidR="00BB3104" w:rsidRPr="00BB3104" w:rsidRDefault="00BB3104" w:rsidP="00BB3104">
            <w:pPr>
              <w:suppressAutoHyphens/>
              <w:spacing w:after="120" w:line="480" w:lineRule="auto"/>
              <w:jc w:val="center"/>
              <w:rPr>
                <w:rFonts w:ascii="Times New Roman" w:eastAsia="Times New Roman" w:hAnsi="Times New Roman" w:cs="Times New Roman"/>
                <w:b/>
                <w:sz w:val="20"/>
                <w:szCs w:val="20"/>
                <w:lang w:eastAsia="ar-SA"/>
              </w:rPr>
            </w:pPr>
            <w:r w:rsidRPr="00BB3104">
              <w:rPr>
                <w:rFonts w:ascii="Times New Roman" w:eastAsia="Times New Roman" w:hAnsi="Times New Roman" w:cs="Times New Roman"/>
                <w:b/>
                <w:sz w:val="20"/>
                <w:szCs w:val="20"/>
                <w:lang w:eastAsia="ar-SA"/>
              </w:rPr>
              <w:t>2</w:t>
            </w:r>
          </w:p>
        </w:tc>
        <w:tc>
          <w:tcPr>
            <w:tcW w:w="4259" w:type="dxa"/>
          </w:tcPr>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tc>
        <w:tc>
          <w:tcPr>
            <w:tcW w:w="3260" w:type="dxa"/>
          </w:tcPr>
          <w:p w:rsidR="00BB3104" w:rsidRPr="00BB3104" w:rsidRDefault="00BB3104" w:rsidP="00BB3104">
            <w:pPr>
              <w:suppressAutoHyphens/>
              <w:spacing w:after="120" w:line="480" w:lineRule="auto"/>
              <w:rPr>
                <w:rFonts w:ascii="Times New Roman" w:eastAsia="Times New Roman" w:hAnsi="Times New Roman" w:cs="Times New Roman"/>
                <w:sz w:val="20"/>
                <w:szCs w:val="20"/>
                <w:lang w:eastAsia="ar-SA"/>
              </w:rPr>
            </w:pPr>
          </w:p>
        </w:tc>
      </w:tr>
    </w:tbl>
    <w:p w:rsidR="00BB3104" w:rsidRPr="00BB3104" w:rsidRDefault="00BB3104" w:rsidP="00BB3104">
      <w:pPr>
        <w:suppressAutoHyphens/>
        <w:spacing w:after="120" w:line="360" w:lineRule="auto"/>
        <w:rPr>
          <w:rFonts w:eastAsia="Times New Roman" w:cstheme="minorHAnsi"/>
          <w:lang w:eastAsia="ar-SA"/>
        </w:rPr>
      </w:pPr>
      <w:r w:rsidRPr="00BB3104">
        <w:rPr>
          <w:rFonts w:eastAsia="Times New Roman" w:cstheme="minorHAnsi"/>
          <w:lang w:eastAsia="ar-SA"/>
        </w:rPr>
        <w:t>* zamierzam powierzyć podwykonawcom następujące części niniejszego zamówienia:</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b/>
          <w:lang w:eastAsia="ar-SA"/>
        </w:rPr>
        <w:lastRenderedPageBreak/>
        <w:t>Oświadczam</w:t>
      </w:r>
      <w:r w:rsidRPr="00BB3104">
        <w:rPr>
          <w:rFonts w:ascii="Times New Roman" w:eastAsia="Times New Roman" w:hAnsi="Times New Roman" w:cs="Times New Roman"/>
          <w:lang w:eastAsia="ar-SA"/>
        </w:rPr>
        <w:t>, że osobą/osobami  uprawnioną/</w:t>
      </w:r>
      <w:proofErr w:type="spellStart"/>
      <w:r w:rsidRPr="00BB3104">
        <w:rPr>
          <w:rFonts w:ascii="Times New Roman" w:eastAsia="Times New Roman" w:hAnsi="Times New Roman" w:cs="Times New Roman"/>
          <w:lang w:eastAsia="ar-SA"/>
        </w:rPr>
        <w:t>ymi</w:t>
      </w:r>
      <w:proofErr w:type="spellEnd"/>
      <w:r w:rsidRPr="00BB3104">
        <w:rPr>
          <w:rFonts w:ascii="Times New Roman" w:eastAsia="Times New Roman" w:hAnsi="Times New Roman" w:cs="Times New Roman"/>
          <w:lang w:eastAsia="ar-SA"/>
        </w:rPr>
        <w:t xml:space="preserve">  do podpisywania oferty i podpisania umowy jest/są:</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Której /których prawo do reprezentacji wynika z </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numer ………………….</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numer ……………………</w:t>
      </w:r>
    </w:p>
    <w:p w:rsidR="00BB3104" w:rsidRPr="00BB3104" w:rsidRDefault="00BB3104" w:rsidP="00BB3104">
      <w:pPr>
        <w:tabs>
          <w:tab w:val="left" w:pos="0"/>
        </w:tabs>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20"/>
          <w:szCs w:val="20"/>
          <w:lang w:eastAsia="ar-SA"/>
        </w:rPr>
        <w:tab/>
        <w:t>.................................................................</w:t>
      </w:r>
    </w:p>
    <w:p w:rsidR="00BB3104" w:rsidRPr="00BB3104" w:rsidRDefault="00BB3104" w:rsidP="00BB3104">
      <w:pPr>
        <w:tabs>
          <w:tab w:val="left" w:pos="0"/>
        </w:tabs>
        <w:suppressAutoHyphens/>
        <w:spacing w:after="0" w:line="240" w:lineRule="auto"/>
        <w:ind w:left="4248"/>
        <w:rPr>
          <w:rFonts w:ascii="Arial" w:eastAsia="Times New Roman" w:hAnsi="Arial" w:cs="Times New Roman"/>
          <w:b/>
          <w:sz w:val="16"/>
          <w:szCs w:val="20"/>
          <w:lang w:eastAsia="ar-SA"/>
        </w:rPr>
      </w:pPr>
      <w:r w:rsidRPr="00BB3104">
        <w:rPr>
          <w:rFonts w:ascii="Arial" w:eastAsia="Times New Roman" w:hAnsi="Arial" w:cs="Times New Roman"/>
          <w:sz w:val="16"/>
          <w:szCs w:val="20"/>
          <w:lang w:eastAsia="ar-SA"/>
        </w:rPr>
        <w:t xml:space="preserve">                                                                                                              </w:t>
      </w:r>
      <w:r w:rsidRPr="00BB3104">
        <w:rPr>
          <w:rFonts w:ascii="Arial" w:eastAsia="Times New Roman" w:hAnsi="Arial" w:cs="Times New Roman"/>
          <w:b/>
          <w:sz w:val="16"/>
          <w:szCs w:val="20"/>
          <w:lang w:eastAsia="ar-SA"/>
        </w:rPr>
        <w:t>podpis osoby/osób uprawnionych  w imieniu Wykonawcy</w:t>
      </w:r>
    </w:p>
    <w:p w:rsidR="00BB3104" w:rsidRPr="00BB3104" w:rsidRDefault="00BB3104" w:rsidP="00BB3104">
      <w:pPr>
        <w:suppressAutoHyphens/>
        <w:spacing w:after="120" w:line="240" w:lineRule="auto"/>
        <w:rPr>
          <w:rFonts w:ascii="Calibri" w:eastAsia="Calibri" w:hAnsi="Calibri" w:cs="Times New Roman"/>
          <w:i/>
          <w:iCs/>
          <w:sz w:val="20"/>
          <w:szCs w:val="20"/>
        </w:rPr>
      </w:pP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r w:rsidRPr="00BB3104">
        <w:rPr>
          <w:rFonts w:ascii="Calibri" w:eastAsia="Calibri" w:hAnsi="Calibri" w:cs="Times New Roman"/>
          <w:b/>
          <w:i/>
          <w:iCs/>
          <w:color w:val="FF0000"/>
          <w:sz w:val="20"/>
          <w:szCs w:val="20"/>
        </w:rPr>
        <w:t>Formularz oferty musi być opatrzony przez osobę lub osoby uprawnione do reprezentowania firmy kwalifikowanym podpisem elektronicznym lub podpisem zaufanym lub podpisem osobistym i przekazany Zamawiającemu wraz z dokumentem(-</w:t>
      </w:r>
      <w:proofErr w:type="spellStart"/>
      <w:r w:rsidRPr="00BB3104">
        <w:rPr>
          <w:rFonts w:ascii="Calibri" w:eastAsia="Calibri" w:hAnsi="Calibri" w:cs="Times New Roman"/>
          <w:b/>
          <w:i/>
          <w:iCs/>
          <w:color w:val="FF0000"/>
          <w:sz w:val="20"/>
          <w:szCs w:val="20"/>
        </w:rPr>
        <w:t>ami</w:t>
      </w:r>
      <w:proofErr w:type="spellEnd"/>
      <w:r w:rsidRPr="00BB3104">
        <w:rPr>
          <w:rFonts w:ascii="Calibri" w:eastAsia="Calibri" w:hAnsi="Calibri" w:cs="Times New Roman"/>
          <w:b/>
          <w:i/>
          <w:iCs/>
          <w:color w:val="FF0000"/>
          <w:sz w:val="20"/>
          <w:szCs w:val="20"/>
        </w:rPr>
        <w:t>) potwierdzającymi prawo do reprezentacji Wykonawcy przez osobę podpisującą ofertę.</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Osoba uprawniona do kontaktów z Zamawiającym: .....................................................</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........................................................................tel</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e-mail…………………………………………………………………………………….</w:t>
      </w:r>
    </w:p>
    <w:p w:rsidR="00BB3104" w:rsidRPr="00BB3104" w:rsidRDefault="00BB3104" w:rsidP="00BB3104">
      <w:pPr>
        <w:suppressAutoHyphens/>
        <w:spacing w:after="120" w:line="24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*Wniesione w pieniądzu wadium proszę zwrócić na konto: ..........................................</w:t>
      </w:r>
    </w:p>
    <w:p w:rsidR="00BB3104" w:rsidRPr="00BB3104" w:rsidRDefault="00BB3104" w:rsidP="00BB3104">
      <w:pPr>
        <w:suppressAutoHyphens/>
        <w:spacing w:after="120" w:line="24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w:t>
      </w:r>
    </w:p>
    <w:p w:rsidR="00BB3104" w:rsidRPr="00BB3104" w:rsidRDefault="00BB3104" w:rsidP="00BB3104">
      <w:pPr>
        <w:suppressAutoHyphens/>
        <w:spacing w:after="120" w:line="36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Oferta sporządzona została na ................... stronach.</w:t>
      </w:r>
    </w:p>
    <w:p w:rsidR="00BB3104" w:rsidRPr="00BB3104" w:rsidRDefault="00BB3104" w:rsidP="00BB3104">
      <w:pPr>
        <w:suppressAutoHyphens/>
        <w:spacing w:after="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niepotrzebne skreślić</w:t>
      </w:r>
    </w:p>
    <w:p w:rsidR="00BB3104" w:rsidRPr="00BB3104" w:rsidRDefault="00BB3104" w:rsidP="00BB3104">
      <w:pPr>
        <w:suppressAutoHyphens/>
        <w:spacing w:after="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Załączniki do oferty:</w:t>
      </w:r>
    </w:p>
    <w:p w:rsidR="00BB3104" w:rsidRPr="00BB3104" w:rsidRDefault="00BB3104" w:rsidP="00BB3104">
      <w:pPr>
        <w:suppressAutoHyphens/>
        <w:spacing w:after="0" w:line="36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w:t>
      </w:r>
      <w:r w:rsidRPr="00BB3104">
        <w:rPr>
          <w:rFonts w:ascii="Times New Roman" w:eastAsia="Times New Roman" w:hAnsi="Times New Roman" w:cs="Times New Roman"/>
          <w:lang w:eastAsia="ar-SA"/>
        </w:rPr>
        <w:br/>
        <w:t>2</w:t>
      </w: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Default="00BB3104"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Default="00F7448A" w:rsidP="00BB3104">
      <w:pPr>
        <w:suppressAutoHyphens/>
        <w:spacing w:after="0" w:line="240" w:lineRule="auto"/>
        <w:rPr>
          <w:rFonts w:ascii="Arial" w:eastAsia="Times New Roman" w:hAnsi="Arial" w:cs="Times New Roman"/>
          <w:b/>
          <w:sz w:val="16"/>
          <w:szCs w:val="20"/>
          <w:lang w:eastAsia="ar-SA"/>
        </w:rPr>
      </w:pPr>
    </w:p>
    <w:p w:rsidR="00F7448A" w:rsidRPr="00BB3104" w:rsidRDefault="00F7448A"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
          <w:sz w:val="16"/>
          <w:szCs w:val="20"/>
          <w:lang w:eastAsia="ar-SA"/>
        </w:rPr>
      </w:pPr>
    </w:p>
    <w:p w:rsidR="00BB3104" w:rsidRPr="00BB3104" w:rsidRDefault="00BB3104" w:rsidP="00BB3104">
      <w:pPr>
        <w:suppressAutoHyphens/>
        <w:spacing w:after="0" w:line="240" w:lineRule="auto"/>
        <w:rPr>
          <w:rFonts w:ascii="Arial" w:eastAsia="Times New Roman" w:hAnsi="Arial" w:cs="Times New Roman"/>
          <w:bCs/>
          <w:sz w:val="16"/>
          <w:szCs w:val="20"/>
          <w:lang w:eastAsia="ar-SA"/>
        </w:rPr>
      </w:pPr>
      <w:r w:rsidRPr="00BB3104">
        <w:rPr>
          <w:rFonts w:ascii="Arial" w:eastAsia="Times New Roman" w:hAnsi="Arial" w:cs="Times New Roman"/>
          <w:b/>
          <w:sz w:val="16"/>
          <w:szCs w:val="20"/>
          <w:lang w:eastAsia="ar-SA"/>
        </w:rPr>
        <w:lastRenderedPageBreak/>
        <w:t xml:space="preserve">      </w:t>
      </w:r>
      <w:r w:rsidR="00464EE8">
        <w:rPr>
          <w:rFonts w:eastAsia="Times New Roman" w:cstheme="minorHAnsi"/>
          <w:b/>
          <w:lang w:eastAsia="ar-SA"/>
        </w:rPr>
        <w:t>ZP.271.8</w:t>
      </w:r>
      <w:r w:rsidRPr="00BB3104">
        <w:rPr>
          <w:rFonts w:eastAsia="Times New Roman" w:cstheme="minorHAnsi"/>
          <w:b/>
          <w:lang w:eastAsia="ar-SA"/>
        </w:rPr>
        <w:t xml:space="preserve">.2024                                                     </w:t>
      </w:r>
      <w:r w:rsidRPr="00BB3104">
        <w:rPr>
          <w:rFonts w:eastAsia="Times New Roman" w:cstheme="minorHAnsi"/>
          <w:b/>
          <w:i/>
          <w:lang w:eastAsia="ar-SA"/>
        </w:rPr>
        <w:t xml:space="preserve">          </w:t>
      </w:r>
      <w:r w:rsidRPr="00BB3104">
        <w:rPr>
          <w:rFonts w:ascii="Arial" w:eastAsia="Times New Roman" w:hAnsi="Arial" w:cs="Times New Roman"/>
          <w:i/>
          <w:sz w:val="20"/>
          <w:szCs w:val="20"/>
          <w:lang w:eastAsia="ar-SA"/>
        </w:rPr>
        <w:tab/>
      </w:r>
      <w:r w:rsidRPr="00BB3104">
        <w:rPr>
          <w:rFonts w:ascii="Arial" w:eastAsia="Times New Roman" w:hAnsi="Arial" w:cs="Times New Roman"/>
          <w:i/>
          <w:sz w:val="20"/>
          <w:szCs w:val="20"/>
          <w:lang w:eastAsia="ar-SA"/>
        </w:rPr>
        <w:tab/>
      </w:r>
      <w:r w:rsidRPr="00BB3104">
        <w:rPr>
          <w:rFonts w:ascii="Arial" w:eastAsia="Times New Roman" w:hAnsi="Arial" w:cs="Times New Roman"/>
          <w:bCs/>
          <w:i/>
          <w:sz w:val="20"/>
          <w:szCs w:val="20"/>
          <w:lang w:eastAsia="ar-SA"/>
        </w:rPr>
        <w:t xml:space="preserve">Załącznik  Nr 2 do SWZ </w:t>
      </w:r>
    </w:p>
    <w:p w:rsidR="00BB3104" w:rsidRPr="00BB3104" w:rsidRDefault="00BB3104" w:rsidP="00BB3104">
      <w:pPr>
        <w:shd w:val="clear" w:color="auto" w:fill="FFFFFF"/>
        <w:suppressAutoHyphens/>
        <w:spacing w:after="0" w:line="240" w:lineRule="auto"/>
        <w:jc w:val="right"/>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lang w:eastAsia="ar-SA"/>
        </w:rPr>
      </w:pPr>
      <w:r w:rsidRPr="00BB3104">
        <w:rPr>
          <w:rFonts w:ascii="Verdana" w:eastAsia="Times New Roman" w:hAnsi="Verdana" w:cs="Times New Roman"/>
          <w:b/>
          <w:bCs/>
          <w:lang w:eastAsia="ar-SA"/>
        </w:rPr>
        <w:t>OŚWIADCZENIE WYKONAWCY</w:t>
      </w: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BB3104">
        <w:rPr>
          <w:rFonts w:ascii="Verdana" w:eastAsia="Times New Roman" w:hAnsi="Verdana" w:cs="Times New Roman"/>
          <w:b/>
          <w:bCs/>
          <w:sz w:val="18"/>
          <w:szCs w:val="18"/>
          <w:lang w:eastAsia="ar-SA"/>
        </w:rPr>
        <w:t>SKŁADANE DO POSTĘPOWANIA W SPRAWIE UDZIELENIA ZAMÓWIENIA PUBLICZNEGO</w:t>
      </w:r>
    </w:p>
    <w:p w:rsidR="00BB3104" w:rsidRPr="00BB3104" w:rsidRDefault="00BB3104" w:rsidP="00BB3104">
      <w:pPr>
        <w:shd w:val="clear" w:color="auto" w:fill="FFFFFF"/>
        <w:suppressAutoHyphens/>
        <w:spacing w:after="0" w:line="240" w:lineRule="auto"/>
        <w:rPr>
          <w:rFonts w:ascii="Verdana" w:eastAsia="Times New Roman" w:hAnsi="Verdana" w:cs="Times New Roman"/>
          <w:b/>
          <w:bCs/>
          <w:sz w:val="18"/>
          <w:szCs w:val="18"/>
          <w:lang w:eastAsia="ar-SA"/>
        </w:rPr>
      </w:pPr>
    </w:p>
    <w:p w:rsidR="00BB3104" w:rsidRPr="00BB3104" w:rsidRDefault="00BB3104" w:rsidP="00BB3104">
      <w:pPr>
        <w:shd w:val="clear" w:color="auto" w:fill="FFFFFF"/>
        <w:suppressAutoHyphens/>
        <w:spacing w:after="0" w:line="240" w:lineRule="auto"/>
        <w:jc w:val="center"/>
        <w:rPr>
          <w:rFonts w:ascii="Verdana" w:eastAsia="Times New Roman" w:hAnsi="Verdana" w:cs="Times New Roman"/>
          <w:b/>
          <w:bCs/>
          <w:sz w:val="18"/>
          <w:szCs w:val="18"/>
          <w:lang w:eastAsia="ar-SA"/>
        </w:rPr>
      </w:pPr>
      <w:r w:rsidRPr="00BB3104">
        <w:rPr>
          <w:rFonts w:ascii="Verdana" w:eastAsia="Times New Roman" w:hAnsi="Verdana" w:cs="Times New Roman"/>
          <w:b/>
          <w:bCs/>
          <w:sz w:val="18"/>
          <w:szCs w:val="18"/>
          <w:u w:val="single"/>
          <w:lang w:eastAsia="ar-SA"/>
        </w:rPr>
        <w:t>Część I</w:t>
      </w:r>
      <w:r w:rsidRPr="00BB3104">
        <w:rPr>
          <w:rFonts w:ascii="Verdana" w:eastAsia="Times New Roman" w:hAnsi="Verdana" w:cs="Times New Roman"/>
          <w:b/>
          <w:bCs/>
          <w:sz w:val="18"/>
          <w:szCs w:val="18"/>
          <w:lang w:eastAsia="ar-SA"/>
        </w:rPr>
        <w:t>:</w:t>
      </w:r>
    </w:p>
    <w:p w:rsidR="00BB3104" w:rsidRPr="00BB3104" w:rsidRDefault="00BB3104" w:rsidP="00BB3104">
      <w:pPr>
        <w:shd w:val="clear" w:color="auto" w:fill="FFFFFF"/>
        <w:suppressAutoHyphens/>
        <w:spacing w:after="0" w:line="240" w:lineRule="auto"/>
        <w:jc w:val="center"/>
        <w:rPr>
          <w:rFonts w:eastAsia="Times New Roman" w:cstheme="minorHAnsi"/>
          <w:b/>
          <w:bCs/>
          <w:lang w:eastAsia="ar-SA"/>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bCs/>
          <w:lang w:eastAsia="ar-SA"/>
        </w:rPr>
      </w:pPr>
      <w:r w:rsidRPr="00BB3104">
        <w:rPr>
          <w:rFonts w:ascii="Times New Roman" w:eastAsia="Times New Roman" w:hAnsi="Times New Roman" w:cs="Times New Roman"/>
          <w:b/>
          <w:bCs/>
          <w:lang w:eastAsia="ar-SA"/>
        </w:rPr>
        <w:t>Informacje dotyczące Zamawiającego i postępowania o udzielenie zamówienia</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Cs/>
          <w:lang w:eastAsia="ar-SA"/>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1. Nazwa, adresy i dane kontaktowe Zamawiającego</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Cs/>
          <w:lang w:eastAsia="ar-SA"/>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Nazwa:  </w:t>
      </w:r>
      <w:r w:rsidRPr="00BB3104">
        <w:rPr>
          <w:rFonts w:ascii="Times New Roman" w:eastAsia="Times New Roman" w:hAnsi="Times New Roman" w:cs="Times New Roman"/>
          <w:b/>
          <w:bCs/>
          <w:lang w:eastAsia="ar-SA"/>
        </w:rPr>
        <w:t xml:space="preserve">Gmina Wielka Wieś, Urząd Gminy Wielka Wieś, pl. Wspólnoty 1, 32-085 Szyce </w:t>
      </w:r>
    </w:p>
    <w:p w:rsidR="00BB3104" w:rsidRPr="00BB3104" w:rsidRDefault="00BB3104" w:rsidP="00BB3104">
      <w:pPr>
        <w:suppressAutoHyphens/>
        <w:spacing w:after="0" w:line="276" w:lineRule="auto"/>
        <w:jc w:val="both"/>
        <w:rPr>
          <w:rFonts w:ascii="Times New Roman" w:eastAsia="Times New Roman" w:hAnsi="Times New Roman" w:cs="Times New Roman"/>
          <w:b/>
          <w:lang w:eastAsia="ar-SA"/>
        </w:rPr>
      </w:pPr>
      <w:r w:rsidRPr="00BB3104">
        <w:rPr>
          <w:rFonts w:ascii="Times New Roman" w:eastAsia="Times New Roman" w:hAnsi="Times New Roman" w:cs="Times New Roman"/>
          <w:bCs/>
          <w:lang w:eastAsia="ar-SA"/>
        </w:rPr>
        <w:t xml:space="preserve">telefon: </w:t>
      </w:r>
      <w:r w:rsidRPr="00BB3104">
        <w:rPr>
          <w:rFonts w:ascii="Times New Roman" w:eastAsia="Times New Roman" w:hAnsi="Times New Roman" w:cs="Times New Roman"/>
          <w:b/>
          <w:bCs/>
          <w:lang w:eastAsia="ar-SA"/>
        </w:rPr>
        <w:t>12 41-91-701, faks.</w:t>
      </w:r>
      <w:r w:rsidRPr="00BB3104">
        <w:rPr>
          <w:rFonts w:ascii="Times New Roman" w:eastAsia="Times New Roman" w:hAnsi="Times New Roman" w:cs="Times New Roman"/>
          <w:sz w:val="24"/>
          <w:szCs w:val="20"/>
          <w:lang w:eastAsia="ar-SA"/>
        </w:rPr>
        <w:t xml:space="preserve"> </w:t>
      </w:r>
      <w:r w:rsidRPr="00BB3104">
        <w:rPr>
          <w:rFonts w:ascii="Times New Roman" w:eastAsia="Times New Roman" w:hAnsi="Times New Roman" w:cs="Times New Roman"/>
          <w:b/>
          <w:lang w:eastAsia="ar-SA"/>
        </w:rPr>
        <w:t>(12) 419-17- 05</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bCs/>
          <w:lang w:eastAsia="ar-SA"/>
        </w:rPr>
      </w:pPr>
      <w:r w:rsidRPr="00BB3104">
        <w:rPr>
          <w:rFonts w:ascii="Times New Roman" w:eastAsia="Times New Roman" w:hAnsi="Times New Roman" w:cs="Times New Roman"/>
          <w:bCs/>
          <w:lang w:eastAsia="ar-SA"/>
        </w:rPr>
        <w:t>e-mail</w:t>
      </w:r>
      <w:r w:rsidRPr="00BB3104">
        <w:rPr>
          <w:rFonts w:ascii="Times New Roman" w:eastAsia="Times New Roman" w:hAnsi="Times New Roman" w:cs="Times New Roman"/>
          <w:b/>
          <w:bCs/>
          <w:lang w:eastAsia="ar-SA"/>
        </w:rPr>
        <w:t xml:space="preserve">: </w:t>
      </w:r>
      <w:r w:rsidRPr="00BB3104">
        <w:rPr>
          <w:rFonts w:ascii="Times New Roman" w:eastAsia="Times New Roman" w:hAnsi="Times New Roman" w:cs="Times New Roman"/>
          <w:b/>
          <w:lang w:eastAsia="ar-SA"/>
        </w:rPr>
        <w:t>ug@wielka-wies.pl</w:t>
      </w:r>
    </w:p>
    <w:p w:rsidR="00BB3104" w:rsidRPr="00BB3104" w:rsidRDefault="00BB3104" w:rsidP="00BB3104">
      <w:pPr>
        <w:suppressAutoHyphens/>
        <w:spacing w:after="0" w:line="276" w:lineRule="auto"/>
        <w:jc w:val="both"/>
        <w:rPr>
          <w:rFonts w:ascii="Times New Roman" w:eastAsia="Times New Roman" w:hAnsi="Times New Roman" w:cs="Times New Roman"/>
          <w:b/>
          <w:bCs/>
          <w:lang w:eastAsia="ar-SA"/>
        </w:rPr>
      </w:pPr>
    </w:p>
    <w:p w:rsidR="00BB3104" w:rsidRPr="00BB3104" w:rsidRDefault="00BB3104" w:rsidP="00BB3104">
      <w:pPr>
        <w:autoSpaceDE w:val="0"/>
        <w:autoSpaceDN w:val="0"/>
        <w:adjustRightInd w:val="0"/>
        <w:spacing w:after="0" w:line="240" w:lineRule="auto"/>
        <w:rPr>
          <w:rFonts w:ascii="Times New Roman" w:hAnsi="Times New Roman" w:cs="Times New Roman"/>
          <w:b/>
        </w:rPr>
      </w:pPr>
      <w:r w:rsidRPr="00BB3104">
        <w:rPr>
          <w:rFonts w:ascii="Times New Roman" w:eastAsia="Times New Roman" w:hAnsi="Times New Roman" w:cs="Times New Roman"/>
          <w:b/>
          <w:bCs/>
          <w:lang w:eastAsia="ar-SA"/>
        </w:rPr>
        <w:t>2. Tytuł zamówienia:</w:t>
      </w:r>
      <w:r w:rsidR="00464EE8" w:rsidRPr="00464EE8">
        <w:rPr>
          <w:rFonts w:ascii="Times New Roman" w:hAnsi="Times New Roman" w:cs="Times New Roman"/>
          <w:b/>
          <w:i/>
          <w:sz w:val="24"/>
          <w:szCs w:val="24"/>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pacing w:line="360" w:lineRule="auto"/>
        <w:jc w:val="both"/>
        <w:rPr>
          <w:rFonts w:ascii="Times New Roman" w:hAnsi="Times New Roman" w:cs="Times New Roman"/>
          <w:b/>
          <w:i/>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lang w:eastAsia="ar-SA"/>
        </w:rPr>
      </w:pPr>
      <w:r w:rsidRPr="00BB3104">
        <w:rPr>
          <w:rFonts w:ascii="Times New Roman" w:eastAsia="Times New Roman" w:hAnsi="Times New Roman" w:cs="Times New Roman"/>
          <w:lang w:eastAsia="ar-SA"/>
        </w:rPr>
        <w:t>3. Nr nadany sprawie przez Zamawiającego:</w:t>
      </w:r>
      <w:r w:rsidRPr="00BB3104">
        <w:rPr>
          <w:rFonts w:ascii="Times New Roman" w:eastAsia="Times New Roman" w:hAnsi="Times New Roman" w:cs="Times New Roman"/>
          <w:b/>
          <w:lang w:eastAsia="ar-SA"/>
        </w:rPr>
        <w:t xml:space="preserve"> ZP.271.</w:t>
      </w:r>
      <w:r w:rsidR="00464EE8">
        <w:rPr>
          <w:rFonts w:ascii="Times New Roman" w:eastAsia="Times New Roman" w:hAnsi="Times New Roman" w:cs="Times New Roman"/>
          <w:b/>
          <w:lang w:eastAsia="ar-SA"/>
        </w:rPr>
        <w:t>8</w:t>
      </w:r>
      <w:r w:rsidRPr="00BB3104">
        <w:rPr>
          <w:rFonts w:ascii="Times New Roman" w:eastAsia="Times New Roman" w:hAnsi="Times New Roman" w:cs="Times New Roman"/>
          <w:b/>
          <w:lang w:eastAsia="ar-SA"/>
        </w:rPr>
        <w:t>.2024</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lang w:eastAsia="ar-SA"/>
        </w:rPr>
      </w:pPr>
    </w:p>
    <w:p w:rsidR="00BB3104" w:rsidRPr="00BB3104" w:rsidRDefault="00BB3104" w:rsidP="00BB3104">
      <w:pPr>
        <w:shd w:val="clear" w:color="auto" w:fill="FFFFFF"/>
        <w:suppressAutoHyphens/>
        <w:spacing w:after="0" w:line="276" w:lineRule="auto"/>
        <w:jc w:val="center"/>
        <w:rPr>
          <w:rFonts w:ascii="Times New Roman" w:eastAsia="Times New Roman" w:hAnsi="Times New Roman" w:cs="Times New Roman"/>
          <w:b/>
          <w:lang w:eastAsia="ar-SA"/>
        </w:rPr>
      </w:pPr>
      <w:r w:rsidRPr="00BB3104">
        <w:rPr>
          <w:rFonts w:ascii="Times New Roman" w:eastAsia="Times New Roman" w:hAnsi="Times New Roman" w:cs="Times New Roman"/>
          <w:b/>
          <w:u w:val="single"/>
          <w:lang w:eastAsia="ar-SA"/>
        </w:rPr>
        <w:t>Część II</w:t>
      </w:r>
      <w:r w:rsidRPr="00BB3104">
        <w:rPr>
          <w:rFonts w:ascii="Times New Roman" w:eastAsia="Times New Roman" w:hAnsi="Times New Roman" w:cs="Times New Roman"/>
          <w:b/>
          <w:lang w:eastAsia="ar-SA"/>
        </w:rPr>
        <w:t>: Informacje dotyczące Wykonawcy</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b/>
          <w:lang w:eastAsia="ar-SA"/>
        </w:rPr>
      </w:pP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A: Informacje na temat Wykonawcy:</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b/>
          <w:lang w:eastAsia="ar-SA"/>
        </w:rPr>
      </w:pP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a) Nazwa Wykonawcy: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   telefon: …………………………………………………….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   e-mail: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B: Informacje na temat przedstawicieli prawnych Wykonawcy</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Proszę podać imię i nazwisko (imiona i nazwiska) oraz adres (-) osoby (osób) </w:t>
      </w:r>
      <w:r w:rsidRPr="00BB3104">
        <w:rPr>
          <w:rFonts w:ascii="Times New Roman" w:eastAsia="Times New Roman" w:hAnsi="Times New Roman" w:cs="Times New Roman"/>
          <w:b/>
          <w:lang w:eastAsia="ar-SA"/>
        </w:rPr>
        <w:t>upoważnionych do prawnego reprezentowania Wykonawcy</w:t>
      </w:r>
      <w:r w:rsidRPr="00BB3104">
        <w:rPr>
          <w:rFonts w:ascii="Times New Roman" w:eastAsia="Times New Roman" w:hAnsi="Times New Roman" w:cs="Times New Roman"/>
          <w:lang w:eastAsia="ar-SA"/>
        </w:rPr>
        <w:t xml:space="preserve"> na potrzeby niniejszego postepowania o udzielenie zamówienia:</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b/>
          <w:lang w:eastAsia="ar-SA"/>
        </w:rPr>
      </w:pP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a) Imię i nazwisko: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b) Stanowisko/Działający jako: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c) telefon: …………………………………………………….</w:t>
      </w:r>
    </w:p>
    <w:p w:rsidR="00BB3104" w:rsidRPr="00BB3104" w:rsidRDefault="00BB3104" w:rsidP="00BB3104">
      <w:pPr>
        <w:shd w:val="clear" w:color="auto" w:fill="FFFFFF"/>
        <w:suppressAutoHyphens/>
        <w:spacing w:after="0" w:line="276"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d) e-mail: …………………………………………………...</w:t>
      </w:r>
    </w:p>
    <w:p w:rsidR="00F564FB" w:rsidRDefault="00F564FB" w:rsidP="00BB3104">
      <w:pPr>
        <w:suppressAutoHyphens/>
        <w:spacing w:after="200" w:line="276" w:lineRule="auto"/>
        <w:jc w:val="center"/>
        <w:rPr>
          <w:rFonts w:eastAsia="Times New Roman" w:cstheme="minorHAnsi"/>
          <w:b/>
          <w:lang w:eastAsia="ar-SA"/>
        </w:rPr>
      </w:pPr>
    </w:p>
    <w:p w:rsidR="00BB3104" w:rsidRPr="00BB3104" w:rsidRDefault="00BB3104" w:rsidP="00BB3104">
      <w:pPr>
        <w:suppressAutoHyphens/>
        <w:spacing w:after="200" w:line="276" w:lineRule="auto"/>
        <w:jc w:val="center"/>
        <w:rPr>
          <w:rFonts w:eastAsia="Times New Roman" w:cstheme="minorHAnsi"/>
          <w:b/>
          <w:lang w:eastAsia="ar-SA"/>
        </w:rPr>
      </w:pPr>
      <w:r w:rsidRPr="00BB3104">
        <w:rPr>
          <w:rFonts w:eastAsia="Times New Roman" w:cstheme="minorHAnsi"/>
          <w:b/>
          <w:lang w:eastAsia="ar-SA"/>
        </w:rPr>
        <w:lastRenderedPageBreak/>
        <w:t>Część III:</w:t>
      </w:r>
    </w:p>
    <w:p w:rsidR="00BB3104" w:rsidRPr="00BB3104" w:rsidRDefault="00BB3104" w:rsidP="00BB3104">
      <w:pPr>
        <w:shd w:val="clear" w:color="auto" w:fill="FFFFFF"/>
        <w:suppressAutoHyphens/>
        <w:spacing w:after="0" w:line="240" w:lineRule="auto"/>
        <w:jc w:val="center"/>
        <w:rPr>
          <w:rFonts w:eastAsia="Times New Roman" w:cstheme="minorHAnsi"/>
          <w:b/>
          <w:lang w:eastAsia="ar-SA"/>
        </w:rPr>
      </w:pPr>
      <w:r w:rsidRPr="00BB3104">
        <w:rPr>
          <w:rFonts w:eastAsia="Times New Roman" w:cstheme="minorHAnsi"/>
          <w:b/>
          <w:lang w:eastAsia="ar-SA"/>
        </w:rPr>
        <w:t>OŚWIADCZENIE WYKONAWCY</w:t>
      </w:r>
    </w:p>
    <w:p w:rsidR="00BB3104" w:rsidRPr="00BB3104" w:rsidRDefault="00BB3104" w:rsidP="00BB3104">
      <w:pPr>
        <w:shd w:val="clear" w:color="auto" w:fill="FFFFFF"/>
        <w:suppressAutoHyphens/>
        <w:spacing w:after="0" w:line="240" w:lineRule="auto"/>
        <w:jc w:val="center"/>
        <w:rPr>
          <w:rFonts w:eastAsia="Times New Roman" w:cstheme="minorHAnsi"/>
          <w:b/>
          <w:u w:val="single"/>
          <w:lang w:eastAsia="ar-SA"/>
        </w:rPr>
      </w:pPr>
    </w:p>
    <w:p w:rsidR="00BB3104" w:rsidRPr="00BB3104" w:rsidRDefault="00BB3104" w:rsidP="00BB3104">
      <w:pPr>
        <w:shd w:val="clear" w:color="auto" w:fill="FFFFFF"/>
        <w:suppressAutoHyphens/>
        <w:spacing w:after="0" w:line="240" w:lineRule="auto"/>
        <w:jc w:val="center"/>
        <w:rPr>
          <w:rFonts w:eastAsia="Times New Roman" w:cstheme="minorHAnsi"/>
          <w:lang w:eastAsia="ar-SA"/>
        </w:rPr>
      </w:pPr>
      <w:r w:rsidRPr="00BB3104">
        <w:rPr>
          <w:rFonts w:eastAsia="Times New Roman" w:cstheme="minorHAnsi"/>
          <w:lang w:eastAsia="ar-SA"/>
        </w:rPr>
        <w:t xml:space="preserve">składane na podstawie art. 125 ust. 1 ustawy z dnia 11 września 2019r. - Prawo zamówień publicznych, </w:t>
      </w:r>
      <w:proofErr w:type="spellStart"/>
      <w:r w:rsidRPr="00BB3104">
        <w:rPr>
          <w:rFonts w:eastAsia="Times New Roman" w:cstheme="minorHAnsi"/>
          <w:lang w:eastAsia="ar-SA"/>
        </w:rPr>
        <w:t>t.j</w:t>
      </w:r>
      <w:proofErr w:type="spellEnd"/>
      <w:r w:rsidRPr="00BB3104">
        <w:rPr>
          <w:rFonts w:eastAsia="Times New Roman" w:cstheme="minorHAnsi"/>
          <w:lang w:eastAsia="ar-SA"/>
        </w:rPr>
        <w:t xml:space="preserve">.: Dz. U. z 2021 r. poz. 1129 z </w:t>
      </w:r>
      <w:proofErr w:type="spellStart"/>
      <w:r w:rsidRPr="00BB3104">
        <w:rPr>
          <w:rFonts w:eastAsia="Times New Roman" w:cstheme="minorHAnsi"/>
          <w:lang w:eastAsia="ar-SA"/>
        </w:rPr>
        <w:t>późn</w:t>
      </w:r>
      <w:proofErr w:type="spellEnd"/>
      <w:r w:rsidRPr="00BB3104">
        <w:rPr>
          <w:rFonts w:eastAsia="Times New Roman" w:cstheme="minorHAnsi"/>
          <w:lang w:eastAsia="ar-SA"/>
        </w:rPr>
        <w:t xml:space="preserve">. zm. (dalej jako: ustawa </w:t>
      </w:r>
      <w:proofErr w:type="spellStart"/>
      <w:r w:rsidRPr="00BB3104">
        <w:rPr>
          <w:rFonts w:eastAsia="Times New Roman" w:cstheme="minorHAnsi"/>
          <w:lang w:eastAsia="ar-SA"/>
        </w:rPr>
        <w:t>Pzp</w:t>
      </w:r>
      <w:proofErr w:type="spellEnd"/>
      <w:r w:rsidRPr="00BB3104">
        <w:rPr>
          <w:rFonts w:eastAsia="Times New Roman" w:cstheme="minorHAnsi"/>
          <w:lang w:eastAsia="ar-SA"/>
        </w:rPr>
        <w:t>),</w:t>
      </w:r>
    </w:p>
    <w:p w:rsidR="00BB3104" w:rsidRPr="00BB3104" w:rsidRDefault="00BB3104" w:rsidP="00BB3104">
      <w:pPr>
        <w:shd w:val="clear" w:color="auto" w:fill="FFFFFF"/>
        <w:suppressAutoHyphens/>
        <w:spacing w:after="0" w:line="240" w:lineRule="auto"/>
        <w:jc w:val="center"/>
        <w:rPr>
          <w:rFonts w:eastAsia="Times New Roman" w:cstheme="minorHAnsi"/>
          <w:lang w:eastAsia="ar-SA"/>
        </w:rPr>
      </w:pPr>
    </w:p>
    <w:p w:rsidR="00BB3104" w:rsidRPr="00BB3104" w:rsidRDefault="00BB3104" w:rsidP="00BB3104">
      <w:pPr>
        <w:shd w:val="clear" w:color="auto" w:fill="FFFFFF"/>
        <w:suppressAutoHyphens/>
        <w:spacing w:after="0" w:line="240" w:lineRule="auto"/>
        <w:jc w:val="center"/>
        <w:rPr>
          <w:rFonts w:eastAsia="Times New Roman" w:cstheme="minorHAnsi"/>
          <w:b/>
          <w:u w:val="single"/>
          <w:lang w:eastAsia="ar-SA"/>
        </w:rPr>
      </w:pPr>
      <w:r w:rsidRPr="00BB3104">
        <w:rPr>
          <w:rFonts w:eastAsia="Times New Roman" w:cstheme="minorHAnsi"/>
          <w:b/>
          <w:u w:val="single"/>
          <w:lang w:eastAsia="ar-SA"/>
        </w:rPr>
        <w:t>DOTYCZĄCE PRZESŁANEK WYKLUCZENIA Z POSTĘPOWANIA</w:t>
      </w:r>
    </w:p>
    <w:p w:rsidR="00BB3104" w:rsidRPr="00BB3104" w:rsidRDefault="00BB3104" w:rsidP="00BB3104">
      <w:pPr>
        <w:shd w:val="clear" w:color="auto" w:fill="FFFFFF"/>
        <w:suppressAutoHyphens/>
        <w:spacing w:after="0" w:line="240" w:lineRule="auto"/>
        <w:jc w:val="center"/>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autoSpaceDE w:val="0"/>
        <w:autoSpaceDN w:val="0"/>
        <w:adjustRightInd w:val="0"/>
        <w:spacing w:after="0" w:line="240" w:lineRule="auto"/>
        <w:rPr>
          <w:rFonts w:ascii="Times New Roman" w:hAnsi="Times New Roman" w:cs="Times New Roman"/>
          <w:b/>
        </w:rPr>
      </w:pPr>
      <w:r w:rsidRPr="00BB3104">
        <w:rPr>
          <w:rFonts w:ascii="Times New Roman" w:eastAsia="Times New Roman" w:hAnsi="Times New Roman" w:cs="Times New Roman"/>
          <w:lang w:eastAsia="ar-SA"/>
        </w:rPr>
        <w:t>Na potrzeby postępowania o udzielenie zamówienia publicznego</w:t>
      </w:r>
      <w:r w:rsidRPr="00BB3104">
        <w:rPr>
          <w:rFonts w:ascii="Times New Roman" w:eastAsia="Times New Roman" w:hAnsi="Times New Roman" w:cs="Times New Roman"/>
          <w:b/>
          <w:lang w:eastAsia="ar-SA"/>
        </w:rPr>
        <w:t xml:space="preserve"> </w:t>
      </w:r>
      <w:proofErr w:type="spellStart"/>
      <w:r w:rsidRPr="00BB3104">
        <w:rPr>
          <w:rFonts w:ascii="Times New Roman" w:eastAsia="Times New Roman" w:hAnsi="Times New Roman" w:cs="Times New Roman"/>
          <w:lang w:eastAsia="ar-SA"/>
        </w:rPr>
        <w:t>pn</w:t>
      </w:r>
      <w:proofErr w:type="spellEnd"/>
      <w:r w:rsidR="00464EE8">
        <w:rPr>
          <w:rFonts w:ascii="Times New Roman" w:eastAsia="Times New Roman" w:hAnsi="Times New Roman" w:cs="Times New Roman"/>
          <w:lang w:eastAsia="ar-SA"/>
        </w:rPr>
        <w:t>:</w:t>
      </w:r>
      <w:r w:rsidRPr="00BB3104">
        <w:rPr>
          <w:rFonts w:ascii="CIDFont+F2" w:hAnsi="CIDFont+F2" w:cs="CIDFont+F2"/>
          <w:b/>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pacing w:line="360" w:lineRule="auto"/>
        <w:jc w:val="both"/>
        <w:rPr>
          <w:rFonts w:ascii="Times New Roman" w:hAnsi="Times New Roman" w:cs="Times New Roman"/>
          <w:b/>
          <w:i/>
        </w:rPr>
      </w:pPr>
    </w:p>
    <w:p w:rsidR="00BB3104" w:rsidRPr="00BB3104" w:rsidRDefault="00BB3104" w:rsidP="00BB3104">
      <w:pPr>
        <w:suppressAutoHyphens/>
        <w:spacing w:after="0" w:line="240" w:lineRule="auto"/>
        <w:jc w:val="both"/>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 xml:space="preserve"> Oświadczam, co następuje:</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lang w:eastAsia="ar-SA"/>
        </w:rPr>
      </w:pP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b/>
          <w:lang w:eastAsia="ar-SA"/>
        </w:rPr>
      </w:pPr>
      <w:r w:rsidRPr="00BB3104">
        <w:rPr>
          <w:rFonts w:ascii="Times New Roman" w:eastAsia="Times New Roman" w:hAnsi="Times New Roman" w:cs="Times New Roman"/>
          <w:b/>
          <w:lang w:eastAsia="ar-SA"/>
        </w:rPr>
        <w:t>OŚWIADCZENIA DOTYCZĄCE WYKONAWCY:</w:t>
      </w:r>
    </w:p>
    <w:p w:rsidR="00BB3104" w:rsidRPr="00BB3104" w:rsidRDefault="00BB3104" w:rsidP="00BB3104">
      <w:pPr>
        <w:shd w:val="clear" w:color="auto" w:fill="FFFFFF"/>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w:t>
      </w:r>
      <w:r w:rsidRPr="00BB3104">
        <w:rPr>
          <w:rFonts w:ascii="Times New Roman" w:eastAsia="Times New Roman" w:hAnsi="Times New Roman" w:cs="Times New Roman"/>
          <w:b/>
          <w:lang w:eastAsia="ar-SA"/>
        </w:rPr>
        <w:t xml:space="preserve">. </w:t>
      </w:r>
      <w:r w:rsidRPr="00BB3104">
        <w:rPr>
          <w:rFonts w:ascii="Times New Roman" w:eastAsia="Times New Roman" w:hAnsi="Times New Roman" w:cs="Times New Roman"/>
          <w:lang w:eastAsia="ar-SA"/>
        </w:rPr>
        <w:t xml:space="preserve">Oświadczam, że nie podlegam wykluczeniu z postepowania na podstawie art. 108. ust. 1 pkt 1-6 ustawy </w:t>
      </w:r>
      <w:proofErr w:type="spellStart"/>
      <w:r w:rsidRPr="00BB3104">
        <w:rPr>
          <w:rFonts w:ascii="Times New Roman" w:eastAsia="Times New Roman" w:hAnsi="Times New Roman" w:cs="Times New Roman"/>
          <w:lang w:eastAsia="ar-SA"/>
        </w:rPr>
        <w:t>Pzp</w:t>
      </w:r>
      <w:proofErr w:type="spellEnd"/>
      <w:r w:rsidRPr="00BB3104">
        <w:rPr>
          <w:rFonts w:ascii="Times New Roman" w:eastAsia="Times New Roman" w:hAnsi="Times New Roman" w:cs="Times New Roman"/>
          <w:lang w:eastAsia="ar-SA"/>
        </w:rPr>
        <w:t>.</w:t>
      </w:r>
    </w:p>
    <w:p w:rsidR="00BB3104" w:rsidRPr="00BB3104" w:rsidRDefault="00BB3104" w:rsidP="00BB3104">
      <w:pPr>
        <w:autoSpaceDE w:val="0"/>
        <w:autoSpaceDN w:val="0"/>
        <w:adjustRightInd w:val="0"/>
        <w:spacing w:after="0" w:line="360" w:lineRule="auto"/>
        <w:rPr>
          <w:rFonts w:ascii="Times New Roman" w:hAnsi="Times New Roman" w:cs="Times New Roman"/>
        </w:rPr>
      </w:pPr>
      <w:r w:rsidRPr="00BB3104">
        <w:rPr>
          <w:rFonts w:ascii="Times New Roman" w:eastAsia="Times New Roman" w:hAnsi="Times New Roman" w:cs="Times New Roman"/>
          <w:lang w:eastAsia="ar-SA"/>
        </w:rPr>
        <w:t>2.</w:t>
      </w:r>
      <w:r w:rsidRPr="00BB3104">
        <w:rPr>
          <w:rFonts w:ascii="Times New Roman" w:hAnsi="Times New Roman" w:cs="Times New Roman"/>
        </w:rPr>
        <w:t xml:space="preserve">  Oświadczam, że nie podlegam wykluczeniu z postepowania na podstawie art. 109 ust. 1 pkt 4 ustawy </w:t>
      </w:r>
      <w:proofErr w:type="spellStart"/>
      <w:r w:rsidRPr="00BB3104">
        <w:rPr>
          <w:rFonts w:ascii="Times New Roman" w:hAnsi="Times New Roman" w:cs="Times New Roman"/>
        </w:rPr>
        <w:t>Pzp</w:t>
      </w:r>
      <w:proofErr w:type="spellEnd"/>
      <w:r w:rsidRPr="00BB3104">
        <w:rPr>
          <w:rFonts w:ascii="Times New Roman" w:hAnsi="Times New Roman" w:cs="Times New Roman"/>
        </w:rPr>
        <w:t>.</w:t>
      </w:r>
    </w:p>
    <w:p w:rsidR="00BB3104" w:rsidRPr="00BB3104" w:rsidRDefault="00BB3104" w:rsidP="00BB3104">
      <w:pPr>
        <w:autoSpaceDE w:val="0"/>
        <w:autoSpaceDN w:val="0"/>
        <w:adjustRightInd w:val="0"/>
        <w:spacing w:after="0" w:line="360" w:lineRule="auto"/>
        <w:rPr>
          <w:rFonts w:ascii="Times New Roman" w:hAnsi="Times New Roman" w:cs="Times New Roman"/>
        </w:rPr>
      </w:pPr>
      <w:r w:rsidRPr="00BB3104">
        <w:rPr>
          <w:rFonts w:ascii="Times New Roman" w:hAnsi="Times New Roman" w:cs="Times New Roman"/>
        </w:rPr>
        <w:t xml:space="preserve">3. Oświadczam, że nie podlegam wykluczeniu z postępowania na podstawie przepisów art. 7 ust. 1 ustawy z dnia 13 kwietnia 2022 r. </w:t>
      </w:r>
      <w:r w:rsidRPr="00BB3104">
        <w:rPr>
          <w:rFonts w:ascii="Times New Roman" w:hAnsi="Times New Roman" w:cs="Times New Roman"/>
          <w:bCs/>
        </w:rPr>
        <w:t>o szczególnych rozwiązaniach w zakresie przeciwdziałania wspieraniu agresji na Ukrainę oraz służących ochronie bezpieczeństwa narodowego</w:t>
      </w:r>
    </w:p>
    <w:p w:rsidR="00BB3104" w:rsidRPr="00BB3104" w:rsidRDefault="00BB3104" w:rsidP="00BB3104">
      <w:pPr>
        <w:shd w:val="clear" w:color="auto" w:fill="FFFFFF"/>
        <w:suppressAutoHyphens/>
        <w:spacing w:after="0" w:line="240" w:lineRule="auto"/>
        <w:rPr>
          <w:rFonts w:ascii="Times New Roman" w:eastAsia="Times New Roman" w:hAnsi="Times New Roman" w:cs="Times New Roman"/>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podpis</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jc w:val="both"/>
        <w:rPr>
          <w:rFonts w:eastAsia="Times New Roman" w:cstheme="minorHAnsi"/>
          <w:lang w:eastAsia="ar-SA"/>
        </w:rPr>
      </w:pPr>
      <w:r w:rsidRPr="00BB3104">
        <w:rPr>
          <w:rFonts w:eastAsia="Times New Roman" w:cstheme="minorHAnsi"/>
          <w:lang w:eastAsia="ar-SA"/>
        </w:rPr>
        <w:t xml:space="preserve">Oświadczam, że zachodzą w stosunku do mnie podstawy wykluczenia z postępowania na podstawie art. ………………………... ustawy </w:t>
      </w:r>
      <w:proofErr w:type="spellStart"/>
      <w:r w:rsidRPr="00BB3104">
        <w:rPr>
          <w:rFonts w:eastAsia="Times New Roman" w:cstheme="minorHAnsi"/>
          <w:lang w:eastAsia="ar-SA"/>
        </w:rPr>
        <w:t>Pzp</w:t>
      </w:r>
      <w:proofErr w:type="spellEnd"/>
      <w:r w:rsidRPr="00BB3104">
        <w:rPr>
          <w:rFonts w:eastAsia="Times New Roman" w:cstheme="minorHAnsi"/>
          <w:lang w:eastAsia="ar-SA"/>
        </w:rPr>
        <w:t xml:space="preserve"> </w:t>
      </w:r>
      <w:r w:rsidRPr="00BB3104">
        <w:rPr>
          <w:rFonts w:eastAsia="Times New Roman" w:cstheme="minorHAnsi"/>
          <w:i/>
          <w:lang w:eastAsia="ar-SA"/>
        </w:rPr>
        <w:t xml:space="preserve">(podać mającą zastosowanie podstawę wykluczenia spośród wymienionych w art. 108 ust. 1 pkt 1,2,5 lub art. 109 ust. 1 pkt 4 ustawy </w:t>
      </w:r>
      <w:proofErr w:type="spellStart"/>
      <w:r w:rsidRPr="00BB3104">
        <w:rPr>
          <w:rFonts w:eastAsia="Times New Roman" w:cstheme="minorHAnsi"/>
          <w:i/>
          <w:lang w:eastAsia="ar-SA"/>
        </w:rPr>
        <w:t>Pzp</w:t>
      </w:r>
      <w:proofErr w:type="spellEnd"/>
      <w:r w:rsidRPr="00BB3104">
        <w:rPr>
          <w:rFonts w:eastAsia="Times New Roman" w:cstheme="minorHAnsi"/>
          <w:i/>
          <w:lang w:eastAsia="ar-SA"/>
        </w:rPr>
        <w:t xml:space="preserve">). </w:t>
      </w:r>
      <w:r w:rsidRPr="00BB3104">
        <w:rPr>
          <w:rFonts w:eastAsia="Times New Roman" w:cstheme="minorHAnsi"/>
          <w:lang w:eastAsia="ar-SA"/>
        </w:rPr>
        <w:t xml:space="preserve">Jednocześnie oświadczam, że w związku z ww. okolicznością, na podstawie art. 110 ust. 2 ustawy </w:t>
      </w:r>
      <w:proofErr w:type="spellStart"/>
      <w:r w:rsidRPr="00BB3104">
        <w:rPr>
          <w:rFonts w:eastAsia="Times New Roman" w:cstheme="minorHAnsi"/>
          <w:lang w:eastAsia="ar-SA"/>
        </w:rPr>
        <w:t>Pzp</w:t>
      </w:r>
      <w:proofErr w:type="spellEnd"/>
      <w:r w:rsidRPr="00BB3104">
        <w:rPr>
          <w:rFonts w:eastAsia="Times New Roman" w:cstheme="minorHAnsi"/>
          <w:lang w:eastAsia="ar-SA"/>
        </w:rPr>
        <w:t xml:space="preserve"> podjąłem następujące środki naprawcze:</w:t>
      </w:r>
    </w:p>
    <w:p w:rsidR="00BB3104" w:rsidRPr="00BB3104" w:rsidRDefault="00BB3104" w:rsidP="00BB3104">
      <w:pPr>
        <w:shd w:val="clear" w:color="auto" w:fill="FFFFFF"/>
        <w:suppressAutoHyphens/>
        <w:spacing w:after="0" w:line="240" w:lineRule="auto"/>
        <w:jc w:val="both"/>
        <w:rPr>
          <w:rFonts w:eastAsia="Times New Roman" w:cstheme="minorHAnsi"/>
          <w:i/>
          <w:lang w:eastAsia="ar-SA"/>
        </w:rPr>
      </w:pPr>
      <w:r w:rsidRPr="00BB3104">
        <w:rPr>
          <w:rFonts w:eastAsia="Times New Roman" w:cstheme="minorHAnsi"/>
          <w:i/>
          <w:lang w:eastAsia="ar-SA"/>
        </w:rPr>
        <w:t>……………………………………………………………………………………………………………………………………………………………..</w:t>
      </w:r>
    </w:p>
    <w:p w:rsidR="00BB3104" w:rsidRPr="00BB3104" w:rsidRDefault="00BB3104" w:rsidP="00BB3104">
      <w:pPr>
        <w:shd w:val="clear" w:color="auto" w:fill="FFFFFF"/>
        <w:suppressAutoHyphens/>
        <w:spacing w:after="0" w:line="240" w:lineRule="auto"/>
        <w:rPr>
          <w:rFonts w:eastAsia="Times New Roman" w:cstheme="minorHAnsi"/>
          <w:i/>
          <w:lang w:eastAsia="ar-SA"/>
        </w:rPr>
      </w:pPr>
      <w:r w:rsidRPr="00BB3104">
        <w:rPr>
          <w:rFonts w:eastAsia="Times New Roman" w:cstheme="minorHAnsi"/>
          <w:i/>
          <w:lang w:eastAsia="ar-SA"/>
        </w:rPr>
        <w:t>……………………………………………………………………………………………………………………………………………………………..</w:t>
      </w:r>
    </w:p>
    <w:p w:rsidR="00BB3104" w:rsidRPr="00BB3104" w:rsidRDefault="00BB3104" w:rsidP="00BB3104">
      <w:pPr>
        <w:shd w:val="clear" w:color="auto" w:fill="FFFFFF"/>
        <w:suppressAutoHyphens/>
        <w:spacing w:after="0" w:line="240" w:lineRule="auto"/>
        <w:rPr>
          <w:rFonts w:eastAsia="Times New Roman" w:cstheme="minorHAnsi"/>
          <w:i/>
          <w:lang w:eastAsia="ar-SA"/>
        </w:rPr>
      </w:pPr>
      <w:r w:rsidRPr="00BB3104">
        <w:rPr>
          <w:rFonts w:eastAsia="Times New Roman" w:cstheme="minorHAnsi"/>
          <w:i/>
          <w:lang w:eastAsia="ar-SA"/>
        </w:rPr>
        <w:t>……………………………………………………………………………………………………………………………………………………………..</w:t>
      </w:r>
    </w:p>
    <w:p w:rsidR="00BB3104" w:rsidRPr="00BB3104" w:rsidRDefault="00BB3104" w:rsidP="00BB3104">
      <w:pPr>
        <w:shd w:val="clear" w:color="auto" w:fill="FFFFFF"/>
        <w:suppressAutoHyphens/>
        <w:spacing w:after="0" w:line="240" w:lineRule="auto"/>
        <w:rPr>
          <w:rFonts w:eastAsia="Times New Roman" w:cstheme="minorHAnsi"/>
          <w:i/>
          <w:lang w:eastAsia="ar-SA"/>
        </w:rPr>
      </w:pPr>
    </w:p>
    <w:p w:rsidR="00BB3104" w:rsidRPr="00BB3104" w:rsidRDefault="00BB3104" w:rsidP="00BB3104">
      <w:pPr>
        <w:shd w:val="clear" w:color="auto" w:fill="FFFFFF"/>
        <w:suppressAutoHyphens/>
        <w:spacing w:after="0" w:line="240" w:lineRule="auto"/>
        <w:rPr>
          <w:rFonts w:eastAsia="Times New Roman" w:cstheme="minorHAnsi"/>
          <w: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podpis</w:t>
      </w:r>
    </w:p>
    <w:p w:rsidR="00BB3104" w:rsidRDefault="00BB3104" w:rsidP="00BB3104">
      <w:pPr>
        <w:shd w:val="clear" w:color="auto" w:fill="FFFFFF"/>
        <w:suppressAutoHyphens/>
        <w:spacing w:after="0" w:line="240" w:lineRule="auto"/>
        <w:rPr>
          <w:rFonts w:eastAsia="Times New Roman" w:cstheme="minorHAnsi"/>
          <w:i/>
          <w:lang w:eastAsia="ar-SA"/>
        </w:rPr>
      </w:pPr>
    </w:p>
    <w:p w:rsidR="00F564FB" w:rsidRDefault="00F564FB" w:rsidP="00BB3104">
      <w:pPr>
        <w:shd w:val="clear" w:color="auto" w:fill="FFFFFF"/>
        <w:suppressAutoHyphens/>
        <w:spacing w:after="0" w:line="240" w:lineRule="auto"/>
        <w:rPr>
          <w:rFonts w:eastAsia="Times New Roman" w:cstheme="minorHAnsi"/>
          <w:i/>
          <w:lang w:eastAsia="ar-SA"/>
        </w:rPr>
      </w:pPr>
    </w:p>
    <w:p w:rsidR="00F564FB" w:rsidRDefault="00F564FB" w:rsidP="00BB3104">
      <w:pPr>
        <w:shd w:val="clear" w:color="auto" w:fill="FFFFFF"/>
        <w:suppressAutoHyphens/>
        <w:spacing w:after="0" w:line="240" w:lineRule="auto"/>
        <w:rPr>
          <w:rFonts w:eastAsia="Times New Roman" w:cstheme="minorHAnsi"/>
          <w:i/>
          <w:lang w:eastAsia="ar-SA"/>
        </w:rPr>
      </w:pPr>
    </w:p>
    <w:p w:rsidR="00F564FB" w:rsidRDefault="00F564FB" w:rsidP="00BB3104">
      <w:pPr>
        <w:shd w:val="clear" w:color="auto" w:fill="FFFFFF"/>
        <w:suppressAutoHyphens/>
        <w:spacing w:after="0" w:line="240" w:lineRule="auto"/>
        <w:rPr>
          <w:rFonts w:eastAsia="Times New Roman" w:cstheme="minorHAnsi"/>
          <w:i/>
          <w:lang w:eastAsia="ar-SA"/>
        </w:rPr>
      </w:pPr>
    </w:p>
    <w:p w:rsidR="00F564FB" w:rsidRDefault="00F564FB" w:rsidP="00BB3104">
      <w:pPr>
        <w:shd w:val="clear" w:color="auto" w:fill="FFFFFF"/>
        <w:suppressAutoHyphens/>
        <w:spacing w:after="0" w:line="240" w:lineRule="auto"/>
        <w:rPr>
          <w:rFonts w:eastAsia="Times New Roman" w:cstheme="minorHAnsi"/>
          <w:i/>
          <w:lang w:eastAsia="ar-SA"/>
        </w:rPr>
      </w:pPr>
    </w:p>
    <w:p w:rsidR="00F564FB" w:rsidRPr="00BB3104" w:rsidRDefault="00F564FB" w:rsidP="00BB3104">
      <w:pPr>
        <w:shd w:val="clear" w:color="auto" w:fill="FFFFFF"/>
        <w:suppressAutoHyphens/>
        <w:spacing w:after="0" w:line="240" w:lineRule="auto"/>
        <w:rPr>
          <w:rFonts w:eastAsia="Times New Roman" w:cstheme="minorHAnsi"/>
          <w:i/>
          <w:lang w:eastAsia="ar-SA"/>
        </w:rPr>
      </w:pPr>
    </w:p>
    <w:p w:rsidR="00BB3104" w:rsidRPr="00BB3104" w:rsidRDefault="00BB3104" w:rsidP="00BB3104">
      <w:pPr>
        <w:shd w:val="clear" w:color="auto" w:fill="FFFFFF"/>
        <w:suppressAutoHyphens/>
        <w:spacing w:after="0" w:line="240" w:lineRule="auto"/>
        <w:jc w:val="center"/>
        <w:rPr>
          <w:rFonts w:eastAsia="Times New Roman" w:cstheme="minorHAnsi"/>
          <w:b/>
          <w:lang w:eastAsia="ar-SA"/>
        </w:rPr>
      </w:pPr>
      <w:r w:rsidRPr="00BB3104">
        <w:rPr>
          <w:rFonts w:eastAsia="Times New Roman" w:cstheme="minorHAnsi"/>
          <w:b/>
          <w:lang w:eastAsia="ar-SA"/>
        </w:rPr>
        <w:lastRenderedPageBreak/>
        <w:t>CZĘŚĆ IV</w:t>
      </w:r>
    </w:p>
    <w:p w:rsidR="00BB3104" w:rsidRPr="00BB3104" w:rsidRDefault="00BB3104" w:rsidP="00BB3104">
      <w:pPr>
        <w:shd w:val="clear" w:color="auto" w:fill="FFFFFF"/>
        <w:suppressAutoHyphens/>
        <w:spacing w:after="0" w:line="240" w:lineRule="auto"/>
        <w:jc w:val="both"/>
        <w:rPr>
          <w:rFonts w:eastAsia="Times New Roman" w:cstheme="minorHAnsi"/>
          <w:lang w:eastAsia="ar-SA"/>
        </w:rPr>
      </w:pPr>
    </w:p>
    <w:p w:rsidR="00BB3104" w:rsidRPr="00BB3104" w:rsidRDefault="00BB3104" w:rsidP="00BB3104">
      <w:pPr>
        <w:shd w:val="clear" w:color="auto" w:fill="FFFFFF"/>
        <w:suppressAutoHyphens/>
        <w:spacing w:after="0" w:line="240" w:lineRule="auto"/>
        <w:jc w:val="both"/>
        <w:rPr>
          <w:rFonts w:eastAsia="Times New Roman" w:cstheme="minorHAnsi"/>
          <w:lang w:eastAsia="ar-SA"/>
        </w:rPr>
      </w:pPr>
      <w:r w:rsidRPr="00BB3104">
        <w:rPr>
          <w:rFonts w:eastAsia="Times New Roman" w:cstheme="minorHAnsi"/>
          <w:lang w:eastAsia="ar-SA"/>
        </w:rPr>
        <w:t xml:space="preserve">Oświadczam, że spełniam warunki udziału w postępowaniu określone przez Zamawiającego w </w:t>
      </w:r>
    </w:p>
    <w:p w:rsidR="00BB3104" w:rsidRPr="00BB3104" w:rsidRDefault="00BB3104" w:rsidP="00BB3104">
      <w:pPr>
        <w:shd w:val="clear" w:color="auto" w:fill="FFFFFF"/>
        <w:suppressAutoHyphens/>
        <w:spacing w:after="0" w:line="240" w:lineRule="auto"/>
        <w:jc w:val="both"/>
        <w:rPr>
          <w:rFonts w:eastAsia="Times New Roman" w:cstheme="minorHAnsi"/>
          <w:i/>
          <w:lang w:eastAsia="ar-SA"/>
        </w:rPr>
      </w:pPr>
      <w:r w:rsidRPr="00BB3104">
        <w:rPr>
          <w:rFonts w:eastAsia="Times New Roman" w:cstheme="minorHAnsi"/>
          <w:b/>
          <w:lang w:eastAsia="ar-SA"/>
        </w:rPr>
        <w:t xml:space="preserve">SWZ Rozdział VII ust. 2 pkt 1 SWZ (zdolności technicznej lub zawodowej, ) </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w:t>
      </w:r>
      <w:r w:rsidRPr="00BB3104">
        <w:rPr>
          <w:rFonts w:eastAsia="Times New Roman" w:cstheme="minorHAnsi"/>
          <w:lang w:eastAsia="ar-SA"/>
        </w:rPr>
        <w:tab/>
      </w:r>
      <w:r w:rsidRPr="00BB3104">
        <w:rPr>
          <w:rFonts w:eastAsia="Times New Roman" w:cstheme="minorHAnsi"/>
          <w:lang w:eastAsia="ar-SA"/>
        </w:rPr>
        <w:tab/>
        <w:t>………………….. r.</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miejscowość</w:t>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data</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podpis</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pacing w:after="0" w:line="240" w:lineRule="auto"/>
        <w:jc w:val="both"/>
        <w:rPr>
          <w:rFonts w:ascii="Arial" w:hAnsi="Arial" w:cs="Arial"/>
          <w:sz w:val="20"/>
          <w:szCs w:val="20"/>
        </w:rPr>
      </w:pPr>
    </w:p>
    <w:p w:rsidR="00BB3104" w:rsidRPr="00BB3104" w:rsidRDefault="00BB3104" w:rsidP="00BB3104">
      <w:pPr>
        <w:spacing w:after="0" w:line="240" w:lineRule="auto"/>
        <w:jc w:val="both"/>
        <w:rPr>
          <w:rFonts w:ascii="Arial" w:hAnsi="Arial" w:cs="Arial"/>
          <w:b/>
          <w:sz w:val="20"/>
          <w:szCs w:val="20"/>
        </w:rPr>
      </w:pPr>
      <w:r w:rsidRPr="00BB3104">
        <w:rPr>
          <w:rFonts w:ascii="Arial" w:hAnsi="Arial" w:cs="Arial"/>
          <w:b/>
          <w:sz w:val="20"/>
          <w:szCs w:val="20"/>
        </w:rPr>
        <w:t xml:space="preserve">INFORMACJA W ZWIĄZKU Z POLEGANIEM NA ZASOBACH INNYCH PODMIOTÓW: </w:t>
      </w:r>
    </w:p>
    <w:p w:rsidR="00BB3104" w:rsidRPr="00BB3104" w:rsidRDefault="00BB3104" w:rsidP="00BB3104">
      <w:pPr>
        <w:spacing w:after="0" w:line="240" w:lineRule="auto"/>
        <w:jc w:val="both"/>
        <w:rPr>
          <w:rFonts w:ascii="Arial" w:hAnsi="Arial" w:cs="Arial"/>
          <w:sz w:val="20"/>
          <w:szCs w:val="20"/>
        </w:rPr>
      </w:pPr>
    </w:p>
    <w:p w:rsidR="00BB3104" w:rsidRPr="00BB3104" w:rsidRDefault="00BB3104" w:rsidP="00BB3104">
      <w:pPr>
        <w:spacing w:after="0" w:line="240" w:lineRule="auto"/>
        <w:jc w:val="both"/>
        <w:rPr>
          <w:rFonts w:cstheme="minorHAnsi"/>
        </w:rPr>
      </w:pPr>
      <w:r w:rsidRPr="00BB3104">
        <w:rPr>
          <w:rFonts w:cstheme="minorHAnsi"/>
        </w:rPr>
        <w:t>Oświadczam, że w celu wykazania spełniania warunków udziału w postępowaniu, określonych przez zamawiającego w</w:t>
      </w:r>
      <w:r w:rsidRPr="00BB3104">
        <w:rPr>
          <w:rFonts w:cstheme="minorHAnsi"/>
          <w:b/>
        </w:rPr>
        <w:t xml:space="preserve"> Rozdziale VII ust. 2 pkt 1 SWZ (zdolności technicznej lub zawodowej,), </w:t>
      </w:r>
      <w:r w:rsidRPr="00BB3104">
        <w:rPr>
          <w:rFonts w:cstheme="minorHAnsi"/>
        </w:rPr>
        <w:t>polegam na zasobach następującego/</w:t>
      </w:r>
      <w:proofErr w:type="spellStart"/>
      <w:r w:rsidRPr="00BB3104">
        <w:rPr>
          <w:rFonts w:cstheme="minorHAnsi"/>
        </w:rPr>
        <w:t>ych</w:t>
      </w:r>
      <w:proofErr w:type="spellEnd"/>
      <w:r w:rsidRPr="00BB3104">
        <w:rPr>
          <w:rFonts w:cstheme="minorHAnsi"/>
        </w:rPr>
        <w:t xml:space="preserve"> podmiotu/ów: </w:t>
      </w:r>
    </w:p>
    <w:p w:rsidR="00BB3104" w:rsidRPr="00BB3104" w:rsidRDefault="00BB3104" w:rsidP="00BB3104">
      <w:pPr>
        <w:spacing w:after="0" w:line="240" w:lineRule="auto"/>
        <w:jc w:val="both"/>
        <w:rPr>
          <w:rFonts w:ascii="Arial" w:hAnsi="Arial" w:cs="Arial"/>
          <w:sz w:val="20"/>
          <w:szCs w:val="20"/>
        </w:rPr>
      </w:pPr>
      <w:r w:rsidRPr="00BB3104">
        <w:rPr>
          <w:rFonts w:ascii="Arial" w:hAnsi="Arial" w:cs="Arial"/>
          <w:sz w:val="20"/>
          <w:szCs w:val="20"/>
        </w:rPr>
        <w:t xml:space="preserve">…………………………………………………………………….…………………………………………. </w:t>
      </w:r>
    </w:p>
    <w:p w:rsidR="00BB3104" w:rsidRPr="00BB3104" w:rsidRDefault="00BB3104" w:rsidP="00BB3104">
      <w:pPr>
        <w:spacing w:after="0" w:line="240" w:lineRule="auto"/>
        <w:jc w:val="both"/>
        <w:rPr>
          <w:rFonts w:ascii="Arial" w:hAnsi="Arial" w:cs="Arial"/>
          <w:sz w:val="20"/>
          <w:szCs w:val="20"/>
        </w:rPr>
      </w:pPr>
      <w:r w:rsidRPr="00BB3104">
        <w:rPr>
          <w:rFonts w:ascii="Arial" w:hAnsi="Arial" w:cs="Arial"/>
          <w:sz w:val="20"/>
          <w:szCs w:val="20"/>
        </w:rPr>
        <w:t>w następującym zakresie: ………………………………………………………………………………………………………………………</w:t>
      </w:r>
    </w:p>
    <w:p w:rsidR="00BB3104" w:rsidRPr="00BB3104" w:rsidRDefault="00BB3104" w:rsidP="00BB3104">
      <w:pPr>
        <w:spacing w:after="0" w:line="240" w:lineRule="auto"/>
        <w:jc w:val="both"/>
        <w:rPr>
          <w:rFonts w:ascii="Arial" w:hAnsi="Arial" w:cs="Arial"/>
          <w:sz w:val="20"/>
          <w:szCs w:val="20"/>
        </w:rPr>
      </w:pPr>
    </w:p>
    <w:p w:rsidR="00BB3104" w:rsidRPr="00BB3104" w:rsidRDefault="00BB3104" w:rsidP="00BB3104">
      <w:pPr>
        <w:spacing w:after="0" w:line="240" w:lineRule="auto"/>
        <w:jc w:val="both"/>
        <w:rPr>
          <w:rFonts w:ascii="Arial" w:hAnsi="Arial" w:cs="Arial"/>
          <w:sz w:val="20"/>
          <w:szCs w:val="20"/>
        </w:rPr>
      </w:pPr>
      <w:r w:rsidRPr="00BB3104">
        <w:rPr>
          <w:rFonts w:ascii="Arial" w:hAnsi="Arial" w:cs="Arial"/>
          <w:sz w:val="20"/>
          <w:szCs w:val="20"/>
        </w:rPr>
        <w:t xml:space="preserve">…………………………………………………………………………………………………………… </w:t>
      </w:r>
    </w:p>
    <w:p w:rsidR="00BB3104" w:rsidRPr="00BB3104" w:rsidRDefault="00BB3104" w:rsidP="00BB3104">
      <w:pPr>
        <w:spacing w:after="0" w:line="240" w:lineRule="auto"/>
        <w:jc w:val="both"/>
        <w:rPr>
          <w:rFonts w:ascii="Arial" w:hAnsi="Arial" w:cs="Arial"/>
          <w:i/>
          <w:sz w:val="16"/>
          <w:szCs w:val="16"/>
        </w:rPr>
      </w:pPr>
      <w:r w:rsidRPr="00BB3104">
        <w:rPr>
          <w:rFonts w:ascii="Arial" w:hAnsi="Arial" w:cs="Arial"/>
          <w:i/>
          <w:sz w:val="16"/>
          <w:szCs w:val="16"/>
        </w:rPr>
        <w:t xml:space="preserve">(wskazać podmiot i określić odpowiedni zakres dla wskazanego podmiotu). </w:t>
      </w:r>
    </w:p>
    <w:p w:rsidR="00BB3104" w:rsidRPr="00BB3104" w:rsidRDefault="00BB3104" w:rsidP="00BB3104">
      <w:pPr>
        <w:spacing w:after="0" w:line="240" w:lineRule="auto"/>
        <w:jc w:val="both"/>
        <w:rPr>
          <w:rFonts w:ascii="Arial" w:hAnsi="Arial" w:cs="Arial"/>
          <w:i/>
          <w:sz w:val="20"/>
          <w:szCs w:val="20"/>
        </w:rPr>
      </w:pPr>
    </w:p>
    <w:p w:rsidR="00BB3104" w:rsidRPr="00BB3104" w:rsidRDefault="00BB3104" w:rsidP="00BB3104">
      <w:pPr>
        <w:spacing w:after="0" w:line="240" w:lineRule="auto"/>
        <w:jc w:val="both"/>
        <w:rPr>
          <w:rFonts w:ascii="Arial" w:hAnsi="Arial" w:cs="Arial"/>
          <w:i/>
          <w:sz w:val="16"/>
          <w:szCs w:val="16"/>
        </w:rPr>
      </w:pPr>
      <w:r w:rsidRPr="00BB3104">
        <w:rPr>
          <w:rFonts w:ascii="Arial" w:hAnsi="Arial" w:cs="Arial"/>
          <w:i/>
          <w:sz w:val="20"/>
          <w:szCs w:val="20"/>
        </w:rPr>
        <w:t xml:space="preserve">* </w:t>
      </w:r>
      <w:r w:rsidRPr="00BB3104">
        <w:rPr>
          <w:rFonts w:ascii="Arial" w:hAnsi="Arial" w:cs="Arial"/>
          <w:i/>
          <w:sz w:val="16"/>
          <w:szCs w:val="16"/>
        </w:rPr>
        <w:t>Wykonawca, w przypadku polegania na zasobach innych podmiotów, składa wraz z ofertą zobowiązanie podmiotu udostepniającego zasoby oraz przedstawia oświadczenie podmiotu udostepniającego zasoby, potwierdzające brak podstaw wykluczenia tego podmiotu oraz odpowiednio spełnianie warunków udziału w postepowaniu w zakresie, w jakim wykonawca powołuje się na jego zasoby</w:t>
      </w:r>
    </w:p>
    <w:p w:rsidR="00BB3104" w:rsidRPr="00BB3104" w:rsidRDefault="00BB3104" w:rsidP="00BB3104">
      <w:pPr>
        <w:shd w:val="clear" w:color="auto" w:fill="FFFFFF"/>
        <w:suppressAutoHyphens/>
        <w:spacing w:after="0" w:line="240" w:lineRule="auto"/>
        <w:rPr>
          <w:rFonts w:eastAsia="Times New Roman" w:cstheme="minorHAnsi"/>
          <w:b/>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podpis</w:t>
      </w:r>
    </w:p>
    <w:p w:rsidR="00BB3104" w:rsidRPr="00BB3104" w:rsidRDefault="00BB3104" w:rsidP="00BB3104">
      <w:pPr>
        <w:shd w:val="clear" w:color="auto" w:fill="FFFFFF"/>
        <w:suppressAutoHyphens/>
        <w:spacing w:after="0" w:line="240" w:lineRule="auto"/>
        <w:jc w:val="center"/>
        <w:rPr>
          <w:rFonts w:eastAsia="Times New Roman" w:cstheme="minorHAnsi"/>
          <w:lang w:eastAsia="ar-SA"/>
        </w:rPr>
      </w:pPr>
    </w:p>
    <w:p w:rsidR="00BB3104" w:rsidRPr="00BB3104" w:rsidRDefault="00BB3104" w:rsidP="00BB3104">
      <w:pPr>
        <w:shd w:val="clear" w:color="auto" w:fill="FFFFFF"/>
        <w:suppressAutoHyphens/>
        <w:spacing w:after="0" w:line="240" w:lineRule="auto"/>
        <w:jc w:val="center"/>
        <w:rPr>
          <w:rFonts w:eastAsia="Times New Roman" w:cstheme="minorHAnsi"/>
          <w:b/>
          <w:lang w:eastAsia="ar-SA"/>
        </w:rPr>
      </w:pPr>
      <w:r w:rsidRPr="00BB3104">
        <w:rPr>
          <w:rFonts w:eastAsia="Times New Roman" w:cstheme="minorHAnsi"/>
          <w:b/>
          <w:lang w:eastAsia="ar-SA"/>
        </w:rPr>
        <w:t>CZĘŚĆ V</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b/>
          <w:lang w:eastAsia="ar-SA"/>
        </w:rPr>
      </w:pPr>
      <w:r w:rsidRPr="00BB3104">
        <w:rPr>
          <w:rFonts w:eastAsia="Times New Roman" w:cstheme="minorHAnsi"/>
          <w:b/>
          <w:lang w:eastAsia="ar-SA"/>
        </w:rPr>
        <w:t>OŚWIADCZENIE DOTYCZĄCE PODANYCH INFORMACJI:</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jc w:val="both"/>
        <w:rPr>
          <w:rFonts w:eastAsia="Times New Roman" w:cstheme="minorHAnsi"/>
          <w:lang w:eastAsia="ar-SA"/>
        </w:rPr>
      </w:pPr>
      <w:r w:rsidRPr="00BB3104">
        <w:rPr>
          <w:rFonts w:eastAsia="Times New Roman" w:cstheme="minorHAnsi"/>
          <w:lang w:eastAsia="ar-SA"/>
        </w:rPr>
        <w:t>Oświadczam, że wszystkie informacje w powyższych oświadczeniach Części III, IV są aktualne i zgodne z prawdą oraz zostały przedstawione z pełna świadomością konsekwencji wprowadzenia Zamawiającego w błąd przy przedstawieniu informacji.</w:t>
      </w:r>
    </w:p>
    <w:p w:rsidR="00BB3104" w:rsidRPr="00BB3104" w:rsidRDefault="00BB3104" w:rsidP="00BB3104">
      <w:pPr>
        <w:shd w:val="clear" w:color="auto" w:fill="FFFFFF"/>
        <w:suppressAutoHyphens/>
        <w:spacing w:after="0" w:line="240" w:lineRule="auto"/>
        <w:rPr>
          <w:rFonts w:eastAsia="Times New Roman" w:cstheme="minorHAnsi"/>
          <w:lang w:eastAsia="ar-SA"/>
        </w:rPr>
      </w:pP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w:t>
      </w:r>
    </w:p>
    <w:p w:rsidR="00BB3104" w:rsidRPr="00BB3104" w:rsidRDefault="00BB3104" w:rsidP="00BB3104">
      <w:pPr>
        <w:shd w:val="clear" w:color="auto" w:fill="FFFFFF"/>
        <w:suppressAutoHyphens/>
        <w:spacing w:after="0" w:line="240" w:lineRule="auto"/>
        <w:rPr>
          <w:rFonts w:eastAsia="Times New Roman" w:cstheme="minorHAnsi"/>
          <w:lang w:eastAsia="ar-SA"/>
        </w:rPr>
      </w:pP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r>
      <w:r w:rsidRPr="00BB3104">
        <w:rPr>
          <w:rFonts w:eastAsia="Times New Roman" w:cstheme="minorHAnsi"/>
          <w:lang w:eastAsia="ar-SA"/>
        </w:rPr>
        <w:tab/>
        <w:t>podpis</w:t>
      </w:r>
    </w:p>
    <w:p w:rsidR="00BB3104" w:rsidRPr="00BB3104" w:rsidRDefault="00BB3104" w:rsidP="00BB3104">
      <w:pPr>
        <w:suppressAutoHyphens/>
        <w:spacing w:after="0" w:line="240" w:lineRule="auto"/>
        <w:rPr>
          <w:rFonts w:eastAsia="Times New Roman" w:cstheme="minorHAnsi"/>
          <w:lang w:eastAsia="ar-SA"/>
        </w:rPr>
      </w:pPr>
    </w:p>
    <w:p w:rsidR="008B4C53" w:rsidRDefault="00BB3104" w:rsidP="00F564FB">
      <w:pPr>
        <w:suppressAutoHyphens/>
        <w:spacing w:after="120" w:line="240" w:lineRule="auto"/>
        <w:jc w:val="both"/>
        <w:rPr>
          <w:rFonts w:ascii="Calibri" w:eastAsia="Calibri" w:hAnsi="Calibri" w:cs="Times New Roman"/>
          <w:b/>
          <w:i/>
          <w:iCs/>
          <w:color w:val="FF0000"/>
          <w:sz w:val="20"/>
          <w:szCs w:val="20"/>
        </w:rPr>
      </w:pPr>
      <w:r w:rsidRPr="00BB310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w:t>
      </w:r>
      <w:r w:rsidR="00F564FB">
        <w:rPr>
          <w:rFonts w:ascii="Calibri" w:eastAsia="Calibri" w:hAnsi="Calibri" w:cs="Times New Roman"/>
          <w:b/>
          <w:i/>
          <w:iCs/>
          <w:color w:val="FF0000"/>
          <w:sz w:val="20"/>
          <w:szCs w:val="20"/>
        </w:rPr>
        <w:t>aufanym lub podpisem osobistym.</w:t>
      </w:r>
    </w:p>
    <w:p w:rsidR="00F564FB" w:rsidRDefault="00F564FB" w:rsidP="00F564FB">
      <w:pPr>
        <w:suppressAutoHyphens/>
        <w:spacing w:after="120" w:line="240" w:lineRule="auto"/>
        <w:jc w:val="both"/>
        <w:rPr>
          <w:rFonts w:ascii="Calibri" w:eastAsia="Calibri" w:hAnsi="Calibri" w:cs="Times New Roman"/>
          <w:b/>
          <w:i/>
          <w:iCs/>
          <w:color w:val="FF0000"/>
          <w:sz w:val="20"/>
          <w:szCs w:val="20"/>
        </w:rPr>
      </w:pPr>
    </w:p>
    <w:p w:rsidR="00F564FB" w:rsidRDefault="00F564FB" w:rsidP="00F564FB">
      <w:pPr>
        <w:suppressAutoHyphens/>
        <w:spacing w:after="120" w:line="240" w:lineRule="auto"/>
        <w:jc w:val="both"/>
        <w:rPr>
          <w:rFonts w:ascii="Calibri" w:eastAsia="Calibri" w:hAnsi="Calibri" w:cs="Times New Roman"/>
          <w:b/>
          <w:i/>
          <w:iCs/>
          <w:color w:val="FF0000"/>
          <w:sz w:val="20"/>
          <w:szCs w:val="20"/>
        </w:rPr>
      </w:pPr>
    </w:p>
    <w:p w:rsidR="00F564FB" w:rsidRDefault="00F564FB" w:rsidP="00F564FB">
      <w:pPr>
        <w:suppressAutoHyphens/>
        <w:spacing w:after="120" w:line="240" w:lineRule="auto"/>
        <w:jc w:val="both"/>
        <w:rPr>
          <w:rFonts w:ascii="Calibri" w:eastAsia="Calibri" w:hAnsi="Calibri" w:cs="Times New Roman"/>
          <w:b/>
          <w:i/>
          <w:iCs/>
          <w:color w:val="FF0000"/>
          <w:sz w:val="20"/>
          <w:szCs w:val="20"/>
        </w:rPr>
      </w:pPr>
    </w:p>
    <w:p w:rsidR="00F564FB" w:rsidRPr="00F564FB" w:rsidRDefault="00F564FB" w:rsidP="00F564FB">
      <w:pPr>
        <w:suppressAutoHyphens/>
        <w:spacing w:after="120" w:line="240" w:lineRule="auto"/>
        <w:jc w:val="both"/>
        <w:rPr>
          <w:rFonts w:ascii="Calibri" w:eastAsia="Calibri" w:hAnsi="Calibri" w:cs="Times New Roman"/>
          <w:b/>
          <w:i/>
          <w:iCs/>
          <w:color w:val="FF0000"/>
          <w:sz w:val="20"/>
          <w:szCs w:val="20"/>
        </w:rPr>
      </w:pPr>
    </w:p>
    <w:p w:rsidR="00F7448A" w:rsidRPr="00BB3104" w:rsidRDefault="00F7448A" w:rsidP="00BB3104">
      <w:pPr>
        <w:keepNext/>
        <w:spacing w:before="240" w:after="60" w:line="240" w:lineRule="auto"/>
        <w:outlineLvl w:val="3"/>
        <w:rPr>
          <w:rFonts w:eastAsia="Times New Roman" w:cstheme="minorHAnsi"/>
          <w:b/>
          <w:bCs/>
          <w:i/>
          <w:lang w:eastAsia="pl-PL"/>
        </w:rPr>
      </w:pPr>
    </w:p>
    <w:p w:rsidR="00BB3104" w:rsidRPr="00BB3104" w:rsidRDefault="005F6261" w:rsidP="00BB3104">
      <w:pPr>
        <w:keepNext/>
        <w:spacing w:before="240" w:after="60" w:line="240" w:lineRule="auto"/>
        <w:outlineLvl w:val="3"/>
        <w:rPr>
          <w:rFonts w:eastAsia="Times New Roman" w:cstheme="minorHAnsi"/>
          <w:b/>
          <w:bCs/>
          <w:i/>
          <w:lang w:eastAsia="pl-PL"/>
        </w:rPr>
      </w:pPr>
      <w:r w:rsidRPr="005F6261">
        <w:rPr>
          <w:rFonts w:eastAsia="Times New Roman" w:cstheme="minorHAnsi"/>
          <w:b/>
          <w:bCs/>
          <w:i/>
          <w:lang w:eastAsia="pl-PL"/>
        </w:rPr>
        <w:t>ZP.271.20</w:t>
      </w:r>
      <w:r w:rsidR="00BB3104" w:rsidRPr="005F6261">
        <w:rPr>
          <w:rFonts w:eastAsia="Times New Roman" w:cstheme="minorHAnsi"/>
          <w:b/>
          <w:bCs/>
          <w:i/>
          <w:lang w:eastAsia="pl-PL"/>
        </w:rPr>
        <w:t>.2024</w:t>
      </w:r>
    </w:p>
    <w:p w:rsidR="00BB3104" w:rsidRPr="00BB3104" w:rsidRDefault="00BB3104" w:rsidP="00BB3104">
      <w:pPr>
        <w:spacing w:after="0" w:line="480" w:lineRule="auto"/>
        <w:ind w:left="5664" w:firstLine="708"/>
        <w:rPr>
          <w:rFonts w:cstheme="minorHAnsi"/>
        </w:rPr>
      </w:pPr>
      <w:r w:rsidRPr="00BB3104">
        <w:rPr>
          <w:rFonts w:cstheme="minorHAnsi"/>
        </w:rPr>
        <w:t>Załącznik nr 3 do SWZ</w:t>
      </w:r>
    </w:p>
    <w:p w:rsidR="00BB3104" w:rsidRPr="00BB3104" w:rsidRDefault="00BB3104" w:rsidP="00BB3104">
      <w:pPr>
        <w:spacing w:after="0" w:line="480" w:lineRule="auto"/>
        <w:ind w:left="5664" w:firstLine="708"/>
        <w:rPr>
          <w:rFonts w:cstheme="minorHAnsi"/>
          <w:color w:val="FF0000"/>
        </w:rPr>
      </w:pPr>
      <w:r w:rsidRPr="00BB3104">
        <w:rPr>
          <w:rFonts w:cstheme="minorHAnsi"/>
          <w:color w:val="FF0000"/>
        </w:rPr>
        <w:t>(wypełnić jeśli dotyczy )</w:t>
      </w:r>
    </w:p>
    <w:p w:rsidR="00BB3104" w:rsidRPr="00BB3104" w:rsidRDefault="00BB3104" w:rsidP="00BB3104">
      <w:pPr>
        <w:spacing w:after="0" w:line="480" w:lineRule="auto"/>
        <w:jc w:val="right"/>
        <w:rPr>
          <w:rFonts w:ascii="Arial" w:hAnsi="Arial" w:cs="Arial"/>
          <w:sz w:val="21"/>
          <w:szCs w:val="21"/>
        </w:rPr>
      </w:pPr>
    </w:p>
    <w:p w:rsidR="00BB3104" w:rsidRPr="00BB3104" w:rsidRDefault="00BB3104" w:rsidP="00BB3104">
      <w:pPr>
        <w:spacing w:after="0" w:line="480" w:lineRule="auto"/>
        <w:rPr>
          <w:rFonts w:ascii="Arial" w:hAnsi="Arial" w:cs="Arial"/>
          <w:b/>
          <w:sz w:val="21"/>
          <w:szCs w:val="21"/>
        </w:rPr>
      </w:pPr>
      <w:r w:rsidRPr="00BB3104">
        <w:rPr>
          <w:rFonts w:ascii="Arial" w:hAnsi="Arial" w:cs="Arial"/>
          <w:b/>
          <w:sz w:val="21"/>
          <w:szCs w:val="21"/>
        </w:rPr>
        <w:t>Nazwa i adres podmiotu trzeciego udostępniającego zasoby:</w:t>
      </w:r>
    </w:p>
    <w:p w:rsidR="00BB3104" w:rsidRPr="00BB3104" w:rsidRDefault="00BB3104" w:rsidP="00BB3104">
      <w:pPr>
        <w:spacing w:after="0" w:line="480" w:lineRule="auto"/>
        <w:ind w:right="5954"/>
        <w:rPr>
          <w:rFonts w:ascii="Arial" w:hAnsi="Arial" w:cs="Arial"/>
          <w:sz w:val="21"/>
          <w:szCs w:val="21"/>
        </w:rPr>
      </w:pPr>
      <w:r w:rsidRPr="00BB3104">
        <w:rPr>
          <w:rFonts w:ascii="Arial" w:hAnsi="Arial" w:cs="Arial"/>
          <w:sz w:val="21"/>
          <w:szCs w:val="21"/>
        </w:rPr>
        <w:t>…………………………………………………………………………</w:t>
      </w:r>
    </w:p>
    <w:p w:rsidR="00BB3104" w:rsidRPr="00BB3104" w:rsidRDefault="00BB3104" w:rsidP="00BB3104">
      <w:pPr>
        <w:ind w:right="5953"/>
        <w:rPr>
          <w:rFonts w:ascii="Arial" w:hAnsi="Arial" w:cs="Arial"/>
          <w:i/>
          <w:sz w:val="16"/>
          <w:szCs w:val="16"/>
        </w:rPr>
      </w:pPr>
      <w:r w:rsidRPr="00BB3104">
        <w:rPr>
          <w:rFonts w:ascii="Arial" w:hAnsi="Arial" w:cs="Arial"/>
          <w:i/>
          <w:sz w:val="16"/>
          <w:szCs w:val="16"/>
        </w:rPr>
        <w:t>(pełna nazwa/firma, adres, w zależności od podmiotu: NIP/PESEL, KRS/</w:t>
      </w:r>
      <w:proofErr w:type="spellStart"/>
      <w:r w:rsidRPr="00BB3104">
        <w:rPr>
          <w:rFonts w:ascii="Arial" w:hAnsi="Arial" w:cs="Arial"/>
          <w:i/>
          <w:sz w:val="16"/>
          <w:szCs w:val="16"/>
        </w:rPr>
        <w:t>CEiDG</w:t>
      </w:r>
      <w:proofErr w:type="spellEnd"/>
      <w:r w:rsidRPr="00BB3104">
        <w:rPr>
          <w:rFonts w:ascii="Arial" w:hAnsi="Arial" w:cs="Arial"/>
          <w:i/>
          <w:sz w:val="16"/>
          <w:szCs w:val="16"/>
        </w:rPr>
        <w:t>)</w:t>
      </w:r>
    </w:p>
    <w:p w:rsidR="00BB3104" w:rsidRPr="00BB3104" w:rsidRDefault="00BB3104" w:rsidP="00BB3104">
      <w:pPr>
        <w:spacing w:after="0" w:line="480" w:lineRule="auto"/>
        <w:rPr>
          <w:rFonts w:ascii="Arial" w:hAnsi="Arial" w:cs="Arial"/>
          <w:sz w:val="21"/>
          <w:szCs w:val="21"/>
          <w:u w:val="single"/>
        </w:rPr>
      </w:pPr>
      <w:r w:rsidRPr="00BB3104">
        <w:rPr>
          <w:rFonts w:ascii="Arial" w:hAnsi="Arial" w:cs="Arial"/>
          <w:sz w:val="21"/>
          <w:szCs w:val="21"/>
          <w:u w:val="single"/>
        </w:rPr>
        <w:t>reprezentowany przez:</w:t>
      </w:r>
    </w:p>
    <w:p w:rsidR="00BB3104" w:rsidRPr="00BB3104" w:rsidRDefault="00BB3104" w:rsidP="00BB3104">
      <w:pPr>
        <w:spacing w:after="0" w:line="480" w:lineRule="auto"/>
        <w:ind w:right="5954"/>
        <w:rPr>
          <w:rFonts w:ascii="Arial" w:hAnsi="Arial" w:cs="Arial"/>
          <w:sz w:val="21"/>
          <w:szCs w:val="21"/>
        </w:rPr>
      </w:pPr>
      <w:r w:rsidRPr="00BB3104">
        <w:rPr>
          <w:rFonts w:ascii="Arial" w:hAnsi="Arial" w:cs="Arial"/>
          <w:sz w:val="21"/>
          <w:szCs w:val="21"/>
        </w:rPr>
        <w:t>…………………………………………………………………………</w:t>
      </w:r>
    </w:p>
    <w:p w:rsidR="00BB3104" w:rsidRPr="00BB3104" w:rsidRDefault="00BB3104" w:rsidP="00BB3104">
      <w:pPr>
        <w:spacing w:after="0"/>
        <w:ind w:right="5953"/>
        <w:rPr>
          <w:rFonts w:ascii="Arial" w:hAnsi="Arial" w:cs="Arial"/>
          <w:i/>
          <w:sz w:val="16"/>
          <w:szCs w:val="16"/>
        </w:rPr>
      </w:pPr>
      <w:r w:rsidRPr="00BB3104">
        <w:rPr>
          <w:rFonts w:ascii="Arial" w:hAnsi="Arial" w:cs="Arial"/>
          <w:i/>
          <w:sz w:val="16"/>
          <w:szCs w:val="16"/>
        </w:rPr>
        <w:t>(imię, nazwisko, stanowisko/podstawa do  reprezentacji)</w:t>
      </w:r>
    </w:p>
    <w:p w:rsidR="00BB3104" w:rsidRPr="00BB3104" w:rsidRDefault="00BB3104" w:rsidP="00BB3104">
      <w:pPr>
        <w:rPr>
          <w:rFonts w:ascii="Arial" w:hAnsi="Arial" w:cs="Arial"/>
          <w:sz w:val="21"/>
          <w:szCs w:val="21"/>
        </w:rPr>
      </w:pPr>
    </w:p>
    <w:p w:rsidR="00BB3104" w:rsidRPr="00BB3104" w:rsidRDefault="00BB3104" w:rsidP="00BB3104">
      <w:pPr>
        <w:spacing w:line="264" w:lineRule="auto"/>
        <w:ind w:right="1"/>
        <w:jc w:val="center"/>
        <w:rPr>
          <w:rFonts w:cstheme="minorHAnsi"/>
        </w:rPr>
      </w:pPr>
      <w:r w:rsidRPr="00BB3104">
        <w:rPr>
          <w:rFonts w:cstheme="minorHAnsi"/>
          <w:b/>
        </w:rPr>
        <w:t>OŚWIADCZENIE PODMIOTU TRZECIEGO UDOSTĘPNIAJĄCEGO ZASOBY</w:t>
      </w:r>
    </w:p>
    <w:p w:rsidR="00BB3104" w:rsidRPr="00BB3104" w:rsidRDefault="00BB3104" w:rsidP="00BB3104">
      <w:pPr>
        <w:spacing w:after="0" w:line="240" w:lineRule="auto"/>
        <w:ind w:right="1"/>
        <w:jc w:val="center"/>
        <w:rPr>
          <w:rFonts w:ascii="Arial" w:hAnsi="Arial" w:cs="Arial"/>
          <w:sz w:val="20"/>
          <w:szCs w:val="20"/>
        </w:rPr>
      </w:pPr>
      <w:r w:rsidRPr="00BB3104">
        <w:rPr>
          <w:rFonts w:ascii="Arial" w:hAnsi="Arial" w:cs="Arial"/>
          <w:b/>
          <w:sz w:val="20"/>
          <w:szCs w:val="20"/>
        </w:rPr>
        <w:t>składane na podstawie art. 125 ust. 1 ustawy z dnia 11 września 2019 r. -</w:t>
      </w:r>
    </w:p>
    <w:p w:rsidR="00BB3104" w:rsidRPr="00BB3104" w:rsidRDefault="00BB3104" w:rsidP="00BB3104">
      <w:pPr>
        <w:spacing w:after="0" w:line="240" w:lineRule="auto"/>
        <w:ind w:right="1"/>
        <w:jc w:val="center"/>
        <w:rPr>
          <w:rFonts w:ascii="Arial" w:hAnsi="Arial" w:cs="Arial"/>
          <w:sz w:val="20"/>
          <w:szCs w:val="20"/>
        </w:rPr>
      </w:pPr>
      <w:r w:rsidRPr="00BB3104">
        <w:rPr>
          <w:rFonts w:ascii="Arial" w:hAnsi="Arial" w:cs="Arial"/>
          <w:b/>
          <w:sz w:val="20"/>
          <w:szCs w:val="20"/>
        </w:rPr>
        <w:t xml:space="preserve">Prawo zamówień publicznych (dalej jako: „ustawa </w:t>
      </w:r>
      <w:proofErr w:type="spellStart"/>
      <w:r w:rsidRPr="00BB3104">
        <w:rPr>
          <w:rFonts w:ascii="Arial" w:hAnsi="Arial" w:cs="Arial"/>
          <w:b/>
          <w:sz w:val="20"/>
          <w:szCs w:val="20"/>
        </w:rPr>
        <w:t>Pzp</w:t>
      </w:r>
      <w:proofErr w:type="spellEnd"/>
      <w:r w:rsidRPr="00BB3104">
        <w:rPr>
          <w:rFonts w:ascii="Arial" w:hAnsi="Arial" w:cs="Arial"/>
          <w:b/>
          <w:sz w:val="20"/>
          <w:szCs w:val="20"/>
        </w:rPr>
        <w:t>”)</w:t>
      </w:r>
    </w:p>
    <w:p w:rsidR="00BB3104" w:rsidRPr="00BB3104" w:rsidRDefault="00BB3104" w:rsidP="00BB3104">
      <w:pPr>
        <w:spacing w:after="0"/>
        <w:jc w:val="both"/>
        <w:rPr>
          <w:rFonts w:cstheme="minorHAnsi"/>
        </w:rPr>
      </w:pPr>
    </w:p>
    <w:p w:rsidR="00BB3104" w:rsidRPr="00BB3104" w:rsidRDefault="00BB3104" w:rsidP="00BB3104">
      <w:pPr>
        <w:autoSpaceDE w:val="0"/>
        <w:autoSpaceDN w:val="0"/>
        <w:adjustRightInd w:val="0"/>
        <w:spacing w:after="0" w:line="240" w:lineRule="auto"/>
        <w:rPr>
          <w:rFonts w:ascii="Times New Roman" w:hAnsi="Times New Roman" w:cs="Times New Roman"/>
          <w:b/>
        </w:rPr>
      </w:pPr>
      <w:r w:rsidRPr="00BB3104">
        <w:rPr>
          <w:rFonts w:cstheme="minorHAnsi"/>
        </w:rPr>
        <w:t xml:space="preserve">Na potrzeby postępowania o udzielenie zamówienia publicznego </w:t>
      </w:r>
      <w:proofErr w:type="spellStart"/>
      <w:r w:rsidRPr="00BB3104">
        <w:rPr>
          <w:rFonts w:cstheme="minorHAnsi"/>
        </w:rPr>
        <w:t>pn</w:t>
      </w:r>
      <w:proofErr w:type="spellEnd"/>
      <w:r w:rsidRPr="00BB3104">
        <w:rPr>
          <w:rFonts w:cstheme="minorHAnsi"/>
        </w:rPr>
        <w:t>:</w:t>
      </w:r>
      <w:r w:rsidR="00464EE8" w:rsidRPr="00464EE8">
        <w:rPr>
          <w:rFonts w:ascii="Times New Roman" w:hAnsi="Times New Roman" w:cs="Times New Roman"/>
          <w:b/>
          <w:i/>
          <w:sz w:val="24"/>
          <w:szCs w:val="24"/>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pacing w:line="360" w:lineRule="auto"/>
        <w:jc w:val="both"/>
        <w:rPr>
          <w:rFonts w:ascii="Times New Roman" w:hAnsi="Times New Roman" w:cs="Times New Roman"/>
          <w:b/>
          <w:i/>
        </w:rPr>
      </w:pPr>
      <w:r w:rsidRPr="00BB3104">
        <w:rPr>
          <w:rFonts w:ascii="Times New Roman" w:hAnsi="Times New Roman" w:cs="Times New Roman"/>
          <w:b/>
          <w:i/>
        </w:rPr>
        <w:t xml:space="preserve"> </w:t>
      </w:r>
    </w:p>
    <w:p w:rsidR="00BB3104" w:rsidRPr="00BB3104" w:rsidRDefault="00BB3104" w:rsidP="00BB3104">
      <w:pPr>
        <w:spacing w:line="240" w:lineRule="auto"/>
        <w:rPr>
          <w:rFonts w:ascii="Times New Roman" w:hAnsi="Times New Roman" w:cs="Times New Roman"/>
        </w:rPr>
      </w:pPr>
      <w:r w:rsidRPr="00BB3104">
        <w:rPr>
          <w:rFonts w:ascii="Times New Roman" w:hAnsi="Times New Roman" w:cs="Times New Roman"/>
        </w:rPr>
        <w:t xml:space="preserve"> prowadzonego przez Gminę Wielka Wieś</w:t>
      </w:r>
      <w:r w:rsidRPr="00BB3104">
        <w:rPr>
          <w:rFonts w:ascii="Times New Roman" w:hAnsi="Times New Roman" w:cs="Times New Roman"/>
          <w:i/>
        </w:rPr>
        <w:t xml:space="preserve">, </w:t>
      </w:r>
      <w:r w:rsidRPr="00BB3104">
        <w:rPr>
          <w:rFonts w:ascii="Times New Roman" w:hAnsi="Times New Roman" w:cs="Times New Roman"/>
        </w:rPr>
        <w:t>oświadczam, co następuje:</w:t>
      </w:r>
    </w:p>
    <w:p w:rsidR="00BB3104" w:rsidRPr="00BB3104" w:rsidRDefault="00BB3104" w:rsidP="00BB3104">
      <w:pPr>
        <w:spacing w:line="240" w:lineRule="auto"/>
        <w:rPr>
          <w:rFonts w:ascii="Times New Roman" w:hAnsi="Times New Roman" w:cs="Times New Roman"/>
          <w:sz w:val="20"/>
          <w:szCs w:val="20"/>
        </w:rPr>
      </w:pPr>
    </w:p>
    <w:p w:rsidR="00BB3104" w:rsidRPr="00BB3104" w:rsidRDefault="00BB3104" w:rsidP="00BB3104">
      <w:pPr>
        <w:numPr>
          <w:ilvl w:val="0"/>
          <w:numId w:val="11"/>
        </w:numPr>
        <w:spacing w:before="120" w:after="0" w:line="360" w:lineRule="auto"/>
        <w:contextualSpacing/>
        <w:rPr>
          <w:rFonts w:cstheme="minorHAnsi"/>
          <w:b/>
          <w:u w:val="single"/>
        </w:rPr>
      </w:pPr>
      <w:r w:rsidRPr="00BB3104">
        <w:rPr>
          <w:rFonts w:cstheme="minorHAnsi"/>
          <w:b/>
          <w:u w:val="single"/>
        </w:rPr>
        <w:t>DOTYCZĄCE PRZESŁANEK WYKLUCZENIA Z POSTĘPOWANIA</w:t>
      </w:r>
    </w:p>
    <w:p w:rsidR="00BB3104" w:rsidRPr="00BB3104" w:rsidRDefault="00BB3104" w:rsidP="00BB3104">
      <w:pPr>
        <w:spacing w:after="0" w:line="240" w:lineRule="auto"/>
        <w:ind w:left="720"/>
        <w:contextualSpacing/>
        <w:jc w:val="both"/>
        <w:rPr>
          <w:rFonts w:ascii="Arial" w:hAnsi="Arial" w:cs="Arial"/>
        </w:rPr>
      </w:pPr>
    </w:p>
    <w:p w:rsidR="00BB3104" w:rsidRPr="00BB3104" w:rsidRDefault="00BB3104" w:rsidP="00BB3104">
      <w:pPr>
        <w:numPr>
          <w:ilvl w:val="0"/>
          <w:numId w:val="12"/>
        </w:numPr>
        <w:spacing w:after="0" w:line="240" w:lineRule="auto"/>
        <w:contextualSpacing/>
        <w:jc w:val="both"/>
        <w:rPr>
          <w:rFonts w:cstheme="minorHAnsi"/>
        </w:rPr>
      </w:pPr>
      <w:r w:rsidRPr="00BB3104">
        <w:rPr>
          <w:rFonts w:cstheme="minorHAnsi"/>
        </w:rPr>
        <w:t xml:space="preserve">Oświadczam, że nie podlegam wykluczeniu z postępowania na podstawie </w:t>
      </w:r>
      <w:r w:rsidRPr="00BB3104">
        <w:rPr>
          <w:rFonts w:cstheme="minorHAnsi"/>
        </w:rPr>
        <w:br/>
        <w:t xml:space="preserve">art. 108 ust. 1 ustawy </w:t>
      </w:r>
      <w:proofErr w:type="spellStart"/>
      <w:r w:rsidRPr="00BB3104">
        <w:rPr>
          <w:rFonts w:cstheme="minorHAnsi"/>
        </w:rPr>
        <w:t>Pzp</w:t>
      </w:r>
      <w:proofErr w:type="spellEnd"/>
      <w:r w:rsidRPr="00BB3104">
        <w:rPr>
          <w:rFonts w:cstheme="minorHAnsi"/>
        </w:rPr>
        <w:t>.</w:t>
      </w:r>
    </w:p>
    <w:p w:rsidR="00BB3104" w:rsidRPr="00BB3104" w:rsidRDefault="00BB3104" w:rsidP="00BB3104">
      <w:pPr>
        <w:numPr>
          <w:ilvl w:val="0"/>
          <w:numId w:val="12"/>
        </w:numPr>
        <w:spacing w:after="0" w:line="240" w:lineRule="auto"/>
        <w:contextualSpacing/>
        <w:jc w:val="both"/>
        <w:rPr>
          <w:rFonts w:cstheme="minorHAnsi"/>
        </w:rPr>
      </w:pPr>
      <w:r w:rsidRPr="00BB3104">
        <w:rPr>
          <w:rFonts w:cstheme="minorHAnsi"/>
        </w:rPr>
        <w:t xml:space="preserve">Oświadczam, że nie podlegam wykluczeniu z postępowania na podstawie </w:t>
      </w:r>
      <w:r w:rsidRPr="00BB3104">
        <w:rPr>
          <w:rFonts w:cstheme="minorHAnsi"/>
        </w:rPr>
        <w:br/>
        <w:t xml:space="preserve">art. 109 ust. 1 pkt 4 ustawy </w:t>
      </w:r>
      <w:proofErr w:type="spellStart"/>
      <w:r w:rsidRPr="00BB3104">
        <w:rPr>
          <w:rFonts w:cstheme="minorHAnsi"/>
        </w:rPr>
        <w:t>Pzp</w:t>
      </w:r>
      <w:proofErr w:type="spellEnd"/>
      <w:r w:rsidRPr="00BB3104">
        <w:rPr>
          <w:rFonts w:cstheme="minorHAnsi"/>
        </w:rPr>
        <w:t>.</w:t>
      </w:r>
    </w:p>
    <w:p w:rsidR="00BB3104" w:rsidRPr="00BB3104" w:rsidRDefault="00BB3104" w:rsidP="00BB3104">
      <w:pPr>
        <w:numPr>
          <w:ilvl w:val="0"/>
          <w:numId w:val="12"/>
        </w:numPr>
        <w:spacing w:after="0" w:line="240" w:lineRule="auto"/>
        <w:contextualSpacing/>
        <w:jc w:val="both"/>
        <w:rPr>
          <w:rFonts w:cstheme="minorHAnsi"/>
        </w:rPr>
      </w:pPr>
      <w:r w:rsidRPr="00BB3104">
        <w:rPr>
          <w:rFonts w:cstheme="minorHAnsi"/>
        </w:rPr>
        <w:t xml:space="preserve">Oświadczam, iż nie podlegam wykluczeniu z postępowania na podstawie przepisów art. 7 ust. 1 ustawy z dnia 13 kwietnia 2022 r. </w:t>
      </w:r>
      <w:r w:rsidRPr="00BB3104">
        <w:rPr>
          <w:rFonts w:cstheme="minorHAnsi"/>
          <w:bCs/>
        </w:rPr>
        <w:t>o szczególnych rozwiązaniach w zakresie przeciwdziałania wspieraniu agresji na Ukrainę oraz służących ochronie bezpieczeństwa narodowego</w:t>
      </w:r>
    </w:p>
    <w:p w:rsidR="00BB3104" w:rsidRPr="00BB3104" w:rsidRDefault="00BB3104" w:rsidP="00BB3104">
      <w:pPr>
        <w:numPr>
          <w:ilvl w:val="0"/>
          <w:numId w:val="12"/>
        </w:numPr>
        <w:spacing w:after="0" w:line="240" w:lineRule="auto"/>
        <w:contextualSpacing/>
        <w:jc w:val="both"/>
        <w:rPr>
          <w:rFonts w:cstheme="minorHAnsi"/>
        </w:rPr>
      </w:pPr>
      <w:r w:rsidRPr="00BB3104">
        <w:rPr>
          <w:rFonts w:cstheme="minorHAnsi"/>
        </w:rPr>
        <w:t xml:space="preserve">Oświadczam, że zachodzą w stosunku do mnie podstawy wykluczenia z postępowania na podstawie art. …………. ustawy </w:t>
      </w:r>
      <w:proofErr w:type="spellStart"/>
      <w:r w:rsidRPr="00BB3104">
        <w:rPr>
          <w:rFonts w:cstheme="minorHAnsi"/>
        </w:rPr>
        <w:t>Pzp</w:t>
      </w:r>
      <w:proofErr w:type="spellEnd"/>
      <w:r w:rsidRPr="00BB3104">
        <w:rPr>
          <w:rFonts w:cstheme="minorHAnsi"/>
        </w:rPr>
        <w:t xml:space="preserve"> </w:t>
      </w:r>
      <w:r w:rsidRPr="00BB3104">
        <w:rPr>
          <w:rFonts w:cstheme="minorHAnsi"/>
          <w:i/>
        </w:rPr>
        <w:t xml:space="preserve">(podać mającą zastosowanie podstawę wykluczenia spośród wymienionych w art. 108 ust. 1 pkt 1, 2, 5 art. 109 ust. 1 pkt 4  ustawy </w:t>
      </w:r>
      <w:proofErr w:type="spellStart"/>
      <w:r w:rsidRPr="00BB3104">
        <w:rPr>
          <w:rFonts w:cstheme="minorHAnsi"/>
          <w:i/>
        </w:rPr>
        <w:t>Pzp</w:t>
      </w:r>
      <w:proofErr w:type="spellEnd"/>
      <w:r w:rsidRPr="00BB3104">
        <w:rPr>
          <w:rFonts w:cstheme="minorHAnsi"/>
          <w:i/>
        </w:rPr>
        <w:t>).</w:t>
      </w:r>
      <w:r w:rsidRPr="00BB3104">
        <w:rPr>
          <w:rFonts w:cstheme="minorHAnsi"/>
        </w:rPr>
        <w:t xml:space="preserve"> Jednocześnie oświadczam, że w związku z ww. okolicznością, na podstawie art. 110 ust 2 ustawy </w:t>
      </w:r>
      <w:proofErr w:type="spellStart"/>
      <w:r w:rsidRPr="00BB3104">
        <w:rPr>
          <w:rFonts w:cstheme="minorHAnsi"/>
        </w:rPr>
        <w:t>Pzp</w:t>
      </w:r>
      <w:proofErr w:type="spellEnd"/>
      <w:r w:rsidRPr="00BB3104">
        <w:rPr>
          <w:rFonts w:cstheme="minorHAnsi"/>
        </w:rPr>
        <w:t xml:space="preserve"> podjąłem następujące środki naprawcze: </w:t>
      </w:r>
      <w:r w:rsidRPr="00BB3104">
        <w:rPr>
          <w:rFonts w:cstheme="minorHAnsi"/>
        </w:rPr>
        <w:lastRenderedPageBreak/>
        <w:t>……………………………………………………………………………………………………..…………………………………………………………………………………………..…………………...........………………………………………………………………………………..……………………………………………………………………………………………………………..…………………</w:t>
      </w:r>
    </w:p>
    <w:p w:rsidR="00BB3104" w:rsidRPr="00BB3104" w:rsidRDefault="00BB3104" w:rsidP="00BB3104">
      <w:pPr>
        <w:spacing w:after="0" w:line="360" w:lineRule="auto"/>
        <w:jc w:val="both"/>
        <w:rPr>
          <w:rFonts w:ascii="Arial" w:hAnsi="Arial" w:cs="Arial"/>
          <w:i/>
          <w:color w:val="FF0000"/>
        </w:rPr>
      </w:pPr>
    </w:p>
    <w:p w:rsidR="00BB3104" w:rsidRPr="00BB3104" w:rsidRDefault="00BB3104" w:rsidP="00BB3104">
      <w:pPr>
        <w:numPr>
          <w:ilvl w:val="0"/>
          <w:numId w:val="11"/>
        </w:numPr>
        <w:spacing w:before="120" w:after="0" w:line="360" w:lineRule="auto"/>
        <w:contextualSpacing/>
        <w:rPr>
          <w:rFonts w:ascii="Verdana" w:hAnsi="Verdana" w:cs="Arial"/>
          <w:b/>
          <w:sz w:val="20"/>
          <w:szCs w:val="20"/>
          <w:u w:val="single"/>
        </w:rPr>
      </w:pPr>
      <w:r w:rsidRPr="00BB3104">
        <w:rPr>
          <w:rFonts w:ascii="Verdana" w:hAnsi="Verdana" w:cs="Arial"/>
          <w:b/>
          <w:sz w:val="20"/>
          <w:szCs w:val="20"/>
          <w:u w:val="single"/>
        </w:rPr>
        <w:t xml:space="preserve">DOTYCZĄCE SPEŁNIANIA WARUNKÓW UDZIAŁU W POSTĘPOWANIU </w:t>
      </w:r>
      <w:r w:rsidRPr="00BB3104">
        <w:rPr>
          <w:rFonts w:ascii="Verdana" w:hAnsi="Verdana" w:cs="Arial"/>
          <w:b/>
          <w:sz w:val="20"/>
          <w:szCs w:val="20"/>
          <w:u w:val="single"/>
        </w:rPr>
        <w:br/>
      </w:r>
    </w:p>
    <w:p w:rsidR="00BB3104" w:rsidRPr="00BB3104" w:rsidRDefault="00BB3104" w:rsidP="00BB3104">
      <w:pPr>
        <w:spacing w:after="0" w:line="240" w:lineRule="auto"/>
        <w:jc w:val="both"/>
        <w:rPr>
          <w:rFonts w:cstheme="minorHAnsi"/>
          <w:i/>
        </w:rPr>
      </w:pPr>
      <w:r w:rsidRPr="00BB3104">
        <w:rPr>
          <w:rFonts w:cstheme="minorHAnsi"/>
        </w:rPr>
        <w:t>Oświadczam, że spełniam warunki udziału w postępowaniu określone w specyfikacji warunków zamówienia w zakresie, w jakim Wykonawca powołuje się na te zasoby.</w:t>
      </w:r>
    </w:p>
    <w:p w:rsidR="00BB3104" w:rsidRPr="00BB3104" w:rsidRDefault="00BB3104" w:rsidP="00BB3104">
      <w:pPr>
        <w:spacing w:after="0" w:line="360" w:lineRule="auto"/>
        <w:ind w:left="5664" w:firstLine="708"/>
        <w:jc w:val="both"/>
        <w:rPr>
          <w:rFonts w:ascii="Arial" w:hAnsi="Arial" w:cs="Arial"/>
          <w:i/>
          <w:sz w:val="16"/>
          <w:szCs w:val="16"/>
        </w:rPr>
      </w:pPr>
    </w:p>
    <w:p w:rsidR="00BB3104" w:rsidRPr="00BB3104" w:rsidRDefault="00BB3104" w:rsidP="00BB3104">
      <w:pPr>
        <w:spacing w:after="0" w:line="360" w:lineRule="auto"/>
        <w:ind w:left="5664" w:firstLine="708"/>
        <w:jc w:val="both"/>
        <w:rPr>
          <w:rFonts w:ascii="Arial" w:hAnsi="Arial" w:cs="Arial"/>
          <w:i/>
          <w:sz w:val="16"/>
          <w:szCs w:val="16"/>
        </w:rPr>
      </w:pPr>
    </w:p>
    <w:p w:rsidR="00BB3104" w:rsidRPr="00BB3104" w:rsidRDefault="00BB3104" w:rsidP="00BB3104">
      <w:pPr>
        <w:spacing w:after="0" w:line="360" w:lineRule="auto"/>
        <w:ind w:left="5664" w:firstLine="708"/>
        <w:jc w:val="both"/>
        <w:rPr>
          <w:rFonts w:ascii="Arial" w:hAnsi="Arial" w:cs="Arial"/>
          <w:i/>
          <w:sz w:val="16"/>
          <w:szCs w:val="16"/>
        </w:rPr>
      </w:pPr>
    </w:p>
    <w:p w:rsidR="00BB3104" w:rsidRPr="00BB3104" w:rsidRDefault="00BB3104" w:rsidP="00BB3104">
      <w:pPr>
        <w:numPr>
          <w:ilvl w:val="0"/>
          <w:numId w:val="11"/>
        </w:numPr>
        <w:spacing w:after="200" w:line="360" w:lineRule="auto"/>
        <w:contextualSpacing/>
        <w:jc w:val="both"/>
        <w:rPr>
          <w:rFonts w:ascii="Verdana" w:hAnsi="Verdana" w:cs="Arial"/>
          <w:sz w:val="20"/>
          <w:szCs w:val="20"/>
        </w:rPr>
      </w:pPr>
      <w:r w:rsidRPr="00BB3104">
        <w:rPr>
          <w:rFonts w:ascii="Verdana" w:hAnsi="Verdana" w:cs="Arial"/>
          <w:b/>
          <w:sz w:val="20"/>
          <w:szCs w:val="20"/>
        </w:rPr>
        <w:t>OŚWIADCZENIE DOTYCZĄCE PODANYCH INFORMACJI:</w:t>
      </w:r>
    </w:p>
    <w:p w:rsidR="00BB3104" w:rsidRPr="00BB3104" w:rsidRDefault="00BB3104" w:rsidP="00BB3104">
      <w:pPr>
        <w:spacing w:line="276" w:lineRule="auto"/>
        <w:jc w:val="both"/>
        <w:rPr>
          <w:rFonts w:cstheme="minorHAnsi"/>
        </w:rPr>
      </w:pPr>
      <w:r w:rsidRPr="00BB3104">
        <w:rPr>
          <w:rFonts w:cstheme="minorHAnsi"/>
        </w:rPr>
        <w:t xml:space="preserve">Oświadczam, że wszystkie informacje podane w powyższych oświadczeniach są aktualne </w:t>
      </w:r>
      <w:r w:rsidRPr="00BB3104">
        <w:rPr>
          <w:rFonts w:cstheme="minorHAnsi"/>
        </w:rPr>
        <w:br/>
        <w:t>i zgodne z prawdą oraz zostały przedstawione z pełną świadomością konsekwencji wprowadzenia zamawiającego w błąd przy przedstawianiu informacji.</w:t>
      </w:r>
    </w:p>
    <w:p w:rsidR="00BB3104" w:rsidRPr="00BB3104" w:rsidRDefault="00BB3104" w:rsidP="00BB3104">
      <w:pPr>
        <w:spacing w:after="0" w:line="360" w:lineRule="auto"/>
        <w:jc w:val="both"/>
        <w:rPr>
          <w:rFonts w:ascii="Arial" w:hAnsi="Arial" w:cs="Arial"/>
          <w:sz w:val="20"/>
          <w:szCs w:val="20"/>
        </w:rPr>
      </w:pPr>
    </w:p>
    <w:p w:rsidR="00BB3104" w:rsidRPr="00BB3104" w:rsidRDefault="00BB3104" w:rsidP="00BB3104">
      <w:pPr>
        <w:spacing w:after="0" w:line="360" w:lineRule="auto"/>
        <w:jc w:val="both"/>
        <w:rPr>
          <w:rFonts w:ascii="Arial" w:hAnsi="Arial" w:cs="Arial"/>
          <w:sz w:val="20"/>
          <w:szCs w:val="20"/>
        </w:rPr>
      </w:pPr>
      <w:r w:rsidRPr="00BB3104">
        <w:rPr>
          <w:rFonts w:ascii="Arial" w:hAnsi="Arial" w:cs="Arial"/>
          <w:sz w:val="20"/>
          <w:szCs w:val="20"/>
        </w:rPr>
        <w:t xml:space="preserve">…………….……. </w:t>
      </w:r>
      <w:r w:rsidRPr="00BB3104">
        <w:rPr>
          <w:rFonts w:ascii="Arial" w:hAnsi="Arial" w:cs="Arial"/>
          <w:i/>
          <w:sz w:val="16"/>
          <w:szCs w:val="16"/>
        </w:rPr>
        <w:t>(miejscowość),</w:t>
      </w:r>
      <w:r w:rsidRPr="00BB3104">
        <w:rPr>
          <w:rFonts w:ascii="Arial" w:hAnsi="Arial" w:cs="Arial"/>
          <w:i/>
          <w:sz w:val="18"/>
          <w:szCs w:val="18"/>
        </w:rPr>
        <w:t xml:space="preserve"> </w:t>
      </w:r>
      <w:r w:rsidRPr="00BB3104">
        <w:rPr>
          <w:rFonts w:ascii="Arial" w:hAnsi="Arial" w:cs="Arial"/>
          <w:sz w:val="20"/>
          <w:szCs w:val="20"/>
        </w:rPr>
        <w:t xml:space="preserve">dnia ………….……. r. </w:t>
      </w:r>
    </w:p>
    <w:p w:rsidR="00BB3104" w:rsidRPr="00BB3104" w:rsidRDefault="00BB3104" w:rsidP="00BB3104">
      <w:pPr>
        <w:spacing w:after="0" w:line="360" w:lineRule="auto"/>
        <w:jc w:val="both"/>
        <w:rPr>
          <w:rFonts w:ascii="Arial" w:hAnsi="Arial" w:cs="Arial"/>
          <w:sz w:val="20"/>
          <w:szCs w:val="20"/>
        </w:rPr>
      </w:pPr>
    </w:p>
    <w:p w:rsidR="00BB3104" w:rsidRPr="00BB3104" w:rsidRDefault="00BB3104" w:rsidP="00BB3104">
      <w:pPr>
        <w:spacing w:after="0" w:line="360" w:lineRule="auto"/>
        <w:jc w:val="both"/>
        <w:rPr>
          <w:rFonts w:ascii="Arial" w:hAnsi="Arial" w:cs="Arial"/>
          <w:sz w:val="20"/>
          <w:szCs w:val="20"/>
        </w:rPr>
      </w:pPr>
      <w:r w:rsidRPr="00BB3104">
        <w:rPr>
          <w:rFonts w:ascii="Arial" w:hAnsi="Arial" w:cs="Arial"/>
          <w:sz w:val="20"/>
          <w:szCs w:val="20"/>
        </w:rPr>
        <w:tab/>
      </w:r>
      <w:r w:rsidRPr="00BB3104">
        <w:rPr>
          <w:rFonts w:ascii="Arial" w:hAnsi="Arial" w:cs="Arial"/>
          <w:sz w:val="20"/>
          <w:szCs w:val="20"/>
        </w:rPr>
        <w:tab/>
      </w:r>
      <w:r w:rsidRPr="00BB3104">
        <w:rPr>
          <w:rFonts w:ascii="Arial" w:hAnsi="Arial" w:cs="Arial"/>
          <w:sz w:val="20"/>
          <w:szCs w:val="20"/>
        </w:rPr>
        <w:tab/>
      </w:r>
      <w:r w:rsidRPr="00BB3104">
        <w:rPr>
          <w:rFonts w:ascii="Arial" w:hAnsi="Arial" w:cs="Arial"/>
          <w:sz w:val="20"/>
          <w:szCs w:val="20"/>
        </w:rPr>
        <w:tab/>
      </w:r>
      <w:r w:rsidRPr="00BB3104">
        <w:rPr>
          <w:rFonts w:ascii="Arial" w:hAnsi="Arial" w:cs="Arial"/>
          <w:sz w:val="20"/>
          <w:szCs w:val="20"/>
        </w:rPr>
        <w:tab/>
      </w:r>
      <w:r w:rsidRPr="00BB3104">
        <w:rPr>
          <w:rFonts w:ascii="Arial" w:hAnsi="Arial" w:cs="Arial"/>
          <w:sz w:val="20"/>
          <w:szCs w:val="20"/>
        </w:rPr>
        <w:tab/>
      </w:r>
      <w:r w:rsidRPr="00BB3104">
        <w:rPr>
          <w:rFonts w:ascii="Arial" w:hAnsi="Arial" w:cs="Arial"/>
          <w:sz w:val="20"/>
          <w:szCs w:val="20"/>
        </w:rPr>
        <w:tab/>
        <w:t>……………………………………………</w:t>
      </w:r>
    </w:p>
    <w:p w:rsidR="00BB3104" w:rsidRPr="00BB3104" w:rsidRDefault="00BB3104" w:rsidP="00BB3104">
      <w:pPr>
        <w:spacing w:after="0" w:line="240" w:lineRule="auto"/>
        <w:jc w:val="right"/>
        <w:rPr>
          <w:rFonts w:ascii="Arial" w:hAnsi="Arial" w:cs="Arial"/>
          <w:sz w:val="20"/>
          <w:szCs w:val="20"/>
        </w:rPr>
      </w:pPr>
      <w:r w:rsidRPr="00BB3104">
        <w:rPr>
          <w:rFonts w:ascii="Arial" w:hAnsi="Arial" w:cs="Arial"/>
          <w:sz w:val="20"/>
          <w:szCs w:val="20"/>
        </w:rPr>
        <w:t>Podpis podmiotu trzeciego udostepniającego zasoby</w:t>
      </w:r>
    </w:p>
    <w:p w:rsidR="00BB3104" w:rsidRPr="00BB3104" w:rsidRDefault="00BB3104" w:rsidP="00BB3104">
      <w:pPr>
        <w:spacing w:after="0" w:line="240" w:lineRule="auto"/>
        <w:jc w:val="right"/>
        <w:rPr>
          <w:rFonts w:ascii="Arial" w:hAnsi="Arial" w:cs="Arial"/>
          <w:sz w:val="20"/>
          <w:szCs w:val="20"/>
        </w:rPr>
      </w:pPr>
    </w:p>
    <w:p w:rsidR="00BB3104" w:rsidRPr="00BB3104" w:rsidRDefault="00BB3104" w:rsidP="00BB3104">
      <w:pPr>
        <w:spacing w:after="0" w:line="240" w:lineRule="auto"/>
        <w:jc w:val="right"/>
        <w:rPr>
          <w:rFonts w:ascii="Arial" w:hAnsi="Arial" w:cs="Arial"/>
          <w:sz w:val="20"/>
          <w:szCs w:val="20"/>
        </w:rPr>
      </w:pPr>
    </w:p>
    <w:p w:rsidR="00BB3104" w:rsidRPr="00BB3104" w:rsidRDefault="00BB3104" w:rsidP="00BB3104">
      <w:pPr>
        <w:suppressAutoHyphens/>
        <w:spacing w:after="120" w:line="240" w:lineRule="auto"/>
        <w:jc w:val="both"/>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r w:rsidRPr="00BB310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p>
    <w:p w:rsidR="00BB3104" w:rsidRPr="00BB3104" w:rsidRDefault="00BB3104" w:rsidP="00BB3104">
      <w:pPr>
        <w:suppressAutoHyphens/>
        <w:spacing w:after="120" w:line="240" w:lineRule="auto"/>
        <w:jc w:val="both"/>
        <w:rPr>
          <w:rFonts w:ascii="Times New Roman" w:eastAsia="Times New Roman" w:hAnsi="Times New Roman" w:cs="Times New Roman"/>
          <w:sz w:val="20"/>
          <w:szCs w:val="20"/>
          <w:lang w:eastAsia="ar-SA"/>
        </w:rPr>
      </w:pPr>
    </w:p>
    <w:p w:rsidR="00BB3104" w:rsidRDefault="00BB3104"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F564FB" w:rsidRPr="00BB3104" w:rsidRDefault="00F564FB" w:rsidP="00BB3104">
      <w:pPr>
        <w:suppressAutoHyphens/>
        <w:spacing w:after="120" w:line="240" w:lineRule="auto"/>
        <w:jc w:val="both"/>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240" w:lineRule="auto"/>
        <w:jc w:val="both"/>
        <w:rPr>
          <w:rFonts w:ascii="Times New Roman" w:eastAsia="Times New Roman" w:hAnsi="Times New Roman" w:cs="Times New Roman"/>
          <w:sz w:val="20"/>
          <w:szCs w:val="20"/>
          <w:lang w:eastAsia="ar-SA"/>
        </w:rPr>
      </w:pPr>
    </w:p>
    <w:p w:rsidR="00BB3104" w:rsidRPr="00BB3104" w:rsidRDefault="00BB3104" w:rsidP="00BB3104">
      <w:pPr>
        <w:suppressAutoHyphens/>
        <w:spacing w:after="120" w:line="240" w:lineRule="auto"/>
        <w:jc w:val="both"/>
        <w:rPr>
          <w:rFonts w:ascii="Times New Roman" w:eastAsia="Times New Roman" w:hAnsi="Times New Roman" w:cs="Times New Roman"/>
          <w:sz w:val="20"/>
          <w:szCs w:val="20"/>
          <w:lang w:eastAsia="ar-SA"/>
        </w:rPr>
      </w:pPr>
    </w:p>
    <w:p w:rsidR="00BB3104" w:rsidRPr="00BB3104" w:rsidRDefault="00BB3104" w:rsidP="00BB3104">
      <w:pPr>
        <w:keepNext/>
        <w:spacing w:before="240" w:after="60" w:line="240" w:lineRule="auto"/>
        <w:outlineLvl w:val="0"/>
        <w:rPr>
          <w:rFonts w:ascii="Arial" w:eastAsia="Times New Roman" w:hAnsi="Arial" w:cs="Arial"/>
          <w:i/>
          <w:kern w:val="32"/>
          <w:lang w:eastAsia="pl-PL"/>
        </w:rPr>
      </w:pPr>
      <w:r w:rsidRPr="00BB3104">
        <w:rPr>
          <w:rFonts w:ascii="Arial" w:eastAsia="Times New Roman" w:hAnsi="Arial" w:cs="Arial"/>
          <w:i/>
          <w:kern w:val="32"/>
          <w:sz w:val="24"/>
          <w:szCs w:val="32"/>
          <w:lang w:eastAsia="pl-PL"/>
        </w:rPr>
        <w:lastRenderedPageBreak/>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sz w:val="24"/>
          <w:szCs w:val="32"/>
          <w:lang w:eastAsia="pl-PL"/>
        </w:rPr>
        <w:tab/>
      </w:r>
      <w:r w:rsidRPr="00BB3104">
        <w:rPr>
          <w:rFonts w:ascii="Arial" w:eastAsia="Times New Roman" w:hAnsi="Arial" w:cs="Arial"/>
          <w:i/>
          <w:kern w:val="32"/>
          <w:lang w:eastAsia="pl-PL"/>
        </w:rPr>
        <w:t>Załącznik  Nr 4</w:t>
      </w:r>
    </w:p>
    <w:p w:rsidR="00BB3104" w:rsidRPr="00BB3104" w:rsidRDefault="00BB3104" w:rsidP="00BB3104">
      <w:pPr>
        <w:suppressAutoHyphens/>
        <w:spacing w:after="0" w:line="240" w:lineRule="auto"/>
        <w:rPr>
          <w:rFonts w:ascii="Arial" w:eastAsia="Times New Roman" w:hAnsi="Arial" w:cs="Times New Roman"/>
          <w:b/>
          <w:sz w:val="28"/>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Nazwa i siedziba  Wykonawcy</w:t>
      </w:r>
    </w:p>
    <w:p w:rsidR="00BB3104" w:rsidRPr="00BB3104" w:rsidRDefault="00BB3104" w:rsidP="00BB3104">
      <w:pPr>
        <w:suppressAutoHyphens/>
        <w:spacing w:after="0" w:line="240" w:lineRule="auto"/>
        <w:jc w:val="center"/>
        <w:rPr>
          <w:rFonts w:ascii="Arial" w:eastAsia="Times New Roman" w:hAnsi="Arial" w:cs="Times New Roman"/>
          <w:b/>
          <w:sz w:val="20"/>
          <w:szCs w:val="20"/>
          <w:lang w:eastAsia="ar-SA"/>
        </w:rPr>
      </w:pPr>
    </w:p>
    <w:p w:rsidR="00BB3104" w:rsidRPr="00BB3104" w:rsidRDefault="00BB3104" w:rsidP="00BB3104">
      <w:pPr>
        <w:keepNext/>
        <w:spacing w:before="240" w:after="60" w:line="240" w:lineRule="auto"/>
        <w:outlineLvl w:val="2"/>
        <w:rPr>
          <w:rFonts w:ascii="Arial" w:eastAsia="Times New Roman" w:hAnsi="Arial" w:cs="Arial"/>
          <w:b/>
          <w:bCs/>
          <w:lang w:eastAsia="pl-PL"/>
        </w:rPr>
      </w:pPr>
      <w:r w:rsidRPr="005F6261">
        <w:rPr>
          <w:rFonts w:ascii="Arial" w:eastAsia="Times New Roman" w:hAnsi="Arial" w:cs="Arial"/>
          <w:b/>
          <w:bCs/>
          <w:lang w:eastAsia="pl-PL"/>
        </w:rPr>
        <w:t>ZP.271.</w:t>
      </w:r>
      <w:r w:rsidR="005F6261" w:rsidRPr="005F6261">
        <w:rPr>
          <w:rFonts w:ascii="Arial" w:eastAsia="Times New Roman" w:hAnsi="Arial" w:cs="Arial"/>
          <w:b/>
          <w:bCs/>
          <w:lang w:eastAsia="pl-PL"/>
        </w:rPr>
        <w:t>20</w:t>
      </w:r>
      <w:r w:rsidRPr="005F6261">
        <w:rPr>
          <w:rFonts w:ascii="Arial" w:eastAsia="Times New Roman" w:hAnsi="Arial" w:cs="Arial"/>
          <w:b/>
          <w:bCs/>
          <w:lang w:eastAsia="pl-PL"/>
        </w:rPr>
        <w:t>.2024</w:t>
      </w:r>
    </w:p>
    <w:p w:rsidR="00BB3104" w:rsidRPr="00BB3104" w:rsidRDefault="00BB3104" w:rsidP="00BB3104">
      <w:pPr>
        <w:keepNext/>
        <w:suppressAutoHyphens/>
        <w:spacing w:before="240" w:after="60" w:line="240" w:lineRule="auto"/>
        <w:jc w:val="center"/>
        <w:outlineLvl w:val="1"/>
        <w:rPr>
          <w:rFonts w:ascii="Verdana" w:eastAsia="Times New Roman" w:hAnsi="Verdana" w:cs="Arial"/>
          <w:b/>
          <w:bCs/>
          <w:iCs/>
          <w:sz w:val="20"/>
          <w:szCs w:val="20"/>
          <w:lang w:eastAsia="ar-SA"/>
        </w:rPr>
      </w:pPr>
      <w:r w:rsidRPr="00BB3104">
        <w:rPr>
          <w:rFonts w:ascii="Verdana" w:eastAsia="Times New Roman" w:hAnsi="Verdana" w:cs="Arial"/>
          <w:b/>
          <w:bCs/>
          <w:iCs/>
          <w:sz w:val="20"/>
          <w:szCs w:val="20"/>
          <w:lang w:eastAsia="ar-SA"/>
        </w:rPr>
        <w:t>WYKAZ  OSÓB</w:t>
      </w:r>
    </w:p>
    <w:p w:rsidR="00BB3104" w:rsidRPr="00BB3104" w:rsidRDefault="00BB3104" w:rsidP="00BB3104">
      <w:pPr>
        <w:suppressAutoHyphens/>
        <w:spacing w:after="0" w:line="240" w:lineRule="auto"/>
        <w:jc w:val="center"/>
        <w:rPr>
          <w:rFonts w:ascii="Arial" w:eastAsia="Times New Roman" w:hAnsi="Arial" w:cs="Times New Roman"/>
          <w:sz w:val="20"/>
          <w:szCs w:val="20"/>
          <w:lang w:eastAsia="ar-SA"/>
        </w:rPr>
      </w:pPr>
      <w:r w:rsidRPr="00BB3104">
        <w:rPr>
          <w:rFonts w:ascii="Arial" w:eastAsia="Times New Roman" w:hAnsi="Arial" w:cs="Times New Roman"/>
          <w:sz w:val="20"/>
          <w:szCs w:val="20"/>
          <w:lang w:eastAsia="ar-SA"/>
        </w:rPr>
        <w:t xml:space="preserve">skierowanych przez Wykonawcę do realizacji zamówienia </w:t>
      </w:r>
    </w:p>
    <w:p w:rsidR="00BB3104" w:rsidRPr="00BB3104" w:rsidRDefault="00BB3104" w:rsidP="00BB3104">
      <w:pPr>
        <w:suppressAutoHyphens/>
        <w:spacing w:after="0" w:line="240" w:lineRule="auto"/>
        <w:jc w:val="both"/>
        <w:rPr>
          <w:rFonts w:ascii="Arial" w:eastAsia="Times New Roman" w:hAnsi="Arial" w:cs="Arial"/>
          <w:sz w:val="20"/>
          <w:szCs w:val="20"/>
          <w:lang w:eastAsia="ar-SA"/>
        </w:rPr>
      </w:pPr>
    </w:p>
    <w:p w:rsidR="00BB3104" w:rsidRPr="00BB3104" w:rsidRDefault="00BB3104" w:rsidP="00BB3104">
      <w:pPr>
        <w:autoSpaceDE w:val="0"/>
        <w:autoSpaceDN w:val="0"/>
        <w:adjustRightInd w:val="0"/>
        <w:spacing w:after="0" w:line="240" w:lineRule="auto"/>
        <w:rPr>
          <w:rFonts w:ascii="Times New Roman" w:eastAsia="Times New Roman" w:hAnsi="Times New Roman" w:cs="Times New Roman"/>
          <w:bCs/>
          <w:lang w:eastAsia="ar-SA"/>
        </w:rPr>
      </w:pPr>
      <w:r w:rsidRPr="00BB3104">
        <w:rPr>
          <w:rFonts w:ascii="Times New Roman" w:eastAsia="Times New Roman" w:hAnsi="Times New Roman" w:cs="Times New Roman"/>
          <w:bCs/>
          <w:lang w:eastAsia="ar-SA"/>
        </w:rPr>
        <w:t xml:space="preserve">Składając ofertę w postępowaniu o udzielenie zamówienia publicznego na realizację zamówienia </w:t>
      </w:r>
      <w:proofErr w:type="spellStart"/>
      <w:r w:rsidRPr="00BB3104">
        <w:rPr>
          <w:rFonts w:ascii="Times New Roman" w:eastAsia="Times New Roman" w:hAnsi="Times New Roman" w:cs="Times New Roman"/>
          <w:bCs/>
          <w:lang w:eastAsia="ar-SA"/>
        </w:rPr>
        <w:t>pn</w:t>
      </w:r>
      <w:proofErr w:type="spellEnd"/>
      <w:r w:rsidRPr="00BB3104">
        <w:rPr>
          <w:rFonts w:ascii="Times New Roman" w:eastAsia="Times New Roman" w:hAnsi="Times New Roman" w:cs="Times New Roman"/>
          <w:bCs/>
          <w:lang w:eastAsia="ar-SA"/>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uppressAutoHyphens/>
        <w:spacing w:after="0" w:line="360" w:lineRule="auto"/>
        <w:jc w:val="both"/>
        <w:rPr>
          <w:rFonts w:eastAsia="Times New Roman" w:cstheme="minorHAnsi"/>
          <w:lang w:eastAsia="ar-SA"/>
        </w:rPr>
      </w:pPr>
      <w:r w:rsidRPr="00BB3104">
        <w:rPr>
          <w:rFonts w:eastAsia="Times New Roman" w:cstheme="minorHAnsi"/>
          <w:lang w:eastAsia="ar-SA"/>
        </w:rPr>
        <w:t xml:space="preserve">oświadczam, że </w:t>
      </w:r>
      <w:r w:rsidRPr="00BB3104">
        <w:rPr>
          <w:rFonts w:eastAsia="Times New Roman" w:cstheme="minorHAnsi"/>
          <w:b/>
          <w:lang w:eastAsia="ar-SA"/>
        </w:rPr>
        <w:t>w wykonaniu zamówienia będą uczestniczyć następujące osoby:</w:t>
      </w:r>
    </w:p>
    <w:p w:rsidR="00BB3104" w:rsidRPr="00BB3104" w:rsidRDefault="00BB3104" w:rsidP="00BB3104">
      <w:pPr>
        <w:suppressAutoHyphens/>
        <w:spacing w:after="0" w:line="240" w:lineRule="auto"/>
        <w:jc w:val="both"/>
        <w:rPr>
          <w:rFonts w:ascii="Arial" w:eastAsia="Times New Roman" w:hAnsi="Arial" w:cs="Arial"/>
          <w:sz w:val="20"/>
          <w:szCs w:val="20"/>
          <w:lang w:eastAsia="ar-SA"/>
        </w:rPr>
      </w:pPr>
    </w:p>
    <w:p w:rsidR="00BB3104" w:rsidRPr="00BB3104" w:rsidRDefault="00BB3104" w:rsidP="00BB3104">
      <w:pPr>
        <w:suppressAutoHyphens/>
        <w:spacing w:after="0" w:line="240" w:lineRule="auto"/>
        <w:jc w:val="both"/>
        <w:rPr>
          <w:rFonts w:ascii="Arial" w:eastAsia="Times New Roman" w:hAnsi="Arial" w:cs="Arial"/>
          <w:sz w:val="20"/>
          <w:szCs w:val="20"/>
          <w:lang w:eastAsia="ar-SA"/>
        </w:rPr>
      </w:pPr>
    </w:p>
    <w:tbl>
      <w:tblPr>
        <w:tblW w:w="1020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694"/>
        <w:gridCol w:w="2551"/>
        <w:gridCol w:w="2835"/>
      </w:tblGrid>
      <w:tr w:rsidR="00BB3104" w:rsidRPr="00BB3104" w:rsidTr="00BB3104">
        <w:tc>
          <w:tcPr>
            <w:tcW w:w="2127" w:type="dxa"/>
            <w:vAlign w:val="center"/>
          </w:tcPr>
          <w:p w:rsidR="00BB3104" w:rsidRPr="00BB3104" w:rsidRDefault="00BB3104" w:rsidP="00BB3104">
            <w:pPr>
              <w:suppressAutoHyphens/>
              <w:spacing w:after="0" w:line="240" w:lineRule="auto"/>
              <w:jc w:val="center"/>
              <w:rPr>
                <w:rFonts w:ascii="Arial" w:eastAsia="Times New Roman" w:hAnsi="Arial" w:cs="Arial"/>
                <w:sz w:val="20"/>
                <w:szCs w:val="20"/>
                <w:lang w:eastAsia="ar-SA"/>
              </w:rPr>
            </w:pPr>
            <w:r w:rsidRPr="00BB3104">
              <w:rPr>
                <w:rFonts w:ascii="Arial" w:eastAsia="Times New Roman" w:hAnsi="Arial" w:cs="Arial"/>
                <w:sz w:val="20"/>
                <w:szCs w:val="20"/>
                <w:lang w:eastAsia="ar-SA"/>
              </w:rPr>
              <w:t>Nazwisko i imię</w:t>
            </w:r>
          </w:p>
        </w:tc>
        <w:tc>
          <w:tcPr>
            <w:tcW w:w="2694" w:type="dxa"/>
            <w:vAlign w:val="center"/>
          </w:tcPr>
          <w:p w:rsidR="00BB3104" w:rsidRPr="00BB3104" w:rsidRDefault="00BB3104" w:rsidP="00BB3104">
            <w:pPr>
              <w:suppressAutoHyphens/>
              <w:spacing w:after="0" w:line="240" w:lineRule="auto"/>
              <w:jc w:val="center"/>
              <w:rPr>
                <w:rFonts w:ascii="Arial" w:eastAsia="Times New Roman" w:hAnsi="Arial" w:cs="Times New Roman"/>
                <w:sz w:val="20"/>
                <w:szCs w:val="20"/>
                <w:lang w:eastAsia="ar-SA"/>
              </w:rPr>
            </w:pPr>
            <w:r w:rsidRPr="00BB3104">
              <w:rPr>
                <w:rFonts w:ascii="Arial" w:eastAsia="Times New Roman" w:hAnsi="Arial" w:cs="Times New Roman"/>
                <w:sz w:val="20"/>
                <w:szCs w:val="20"/>
                <w:lang w:eastAsia="ar-SA"/>
              </w:rPr>
              <w:t>kwalifikacje zawodowe</w:t>
            </w:r>
          </w:p>
          <w:p w:rsidR="00BB3104" w:rsidRPr="00BB3104" w:rsidRDefault="00BB3104" w:rsidP="00BB3104">
            <w:pPr>
              <w:suppressAutoHyphens/>
              <w:spacing w:after="0" w:line="240" w:lineRule="auto"/>
              <w:jc w:val="center"/>
              <w:rPr>
                <w:rFonts w:ascii="Arial" w:eastAsia="Times New Roman" w:hAnsi="Arial" w:cs="Times New Roman"/>
                <w:sz w:val="20"/>
                <w:szCs w:val="20"/>
                <w:lang w:eastAsia="ar-SA"/>
              </w:rPr>
            </w:pPr>
            <w:r w:rsidRPr="00BB3104">
              <w:rPr>
                <w:rFonts w:ascii="Arial" w:eastAsia="Times New Roman" w:hAnsi="Arial" w:cs="Times New Roman"/>
                <w:sz w:val="20"/>
                <w:szCs w:val="20"/>
                <w:lang w:eastAsia="ar-SA"/>
              </w:rPr>
              <w:t>/zakres uprawnień/</w:t>
            </w:r>
          </w:p>
        </w:tc>
        <w:tc>
          <w:tcPr>
            <w:tcW w:w="2551" w:type="dxa"/>
            <w:vAlign w:val="center"/>
          </w:tcPr>
          <w:p w:rsidR="00BB3104" w:rsidRPr="00BB3104" w:rsidRDefault="00BB3104" w:rsidP="00BB3104">
            <w:pPr>
              <w:suppressAutoHyphens/>
              <w:spacing w:after="0" w:line="240" w:lineRule="auto"/>
              <w:jc w:val="center"/>
              <w:rPr>
                <w:rFonts w:ascii="Arial" w:eastAsia="Times New Roman" w:hAnsi="Arial" w:cs="Times New Roman"/>
                <w:sz w:val="20"/>
                <w:szCs w:val="20"/>
                <w:lang w:eastAsia="ar-SA"/>
              </w:rPr>
            </w:pPr>
            <w:r w:rsidRPr="00BB3104">
              <w:rPr>
                <w:rFonts w:ascii="Arial" w:eastAsia="Times New Roman" w:hAnsi="Arial" w:cs="Times New Roman"/>
                <w:sz w:val="20"/>
                <w:szCs w:val="20"/>
                <w:lang w:eastAsia="ar-SA"/>
              </w:rPr>
              <w:t>zakres wykonywanych czynności</w:t>
            </w:r>
          </w:p>
        </w:tc>
        <w:tc>
          <w:tcPr>
            <w:tcW w:w="2835" w:type="dxa"/>
          </w:tcPr>
          <w:p w:rsidR="00BB3104" w:rsidRPr="00BB3104" w:rsidRDefault="00BB3104" w:rsidP="00BB3104">
            <w:pPr>
              <w:suppressAutoHyphens/>
              <w:spacing w:after="0" w:line="240" w:lineRule="auto"/>
              <w:jc w:val="center"/>
              <w:rPr>
                <w:rFonts w:ascii="Arial" w:eastAsia="Times New Roman" w:hAnsi="Arial" w:cs="Times New Roman"/>
                <w:sz w:val="20"/>
                <w:szCs w:val="20"/>
                <w:lang w:eastAsia="ar-SA"/>
              </w:rPr>
            </w:pPr>
            <w:r w:rsidRPr="00BB3104">
              <w:rPr>
                <w:rFonts w:ascii="Arial" w:eastAsia="Times New Roman" w:hAnsi="Arial" w:cs="Times New Roman"/>
                <w:sz w:val="20"/>
                <w:szCs w:val="20"/>
                <w:lang w:eastAsia="ar-SA"/>
              </w:rPr>
              <w:t>Informacja o podstawie do dysponowania wskazaną osobą (pracownik/ pisemne zobowiązanie podmiotu trzeciego/inne)</w:t>
            </w:r>
          </w:p>
        </w:tc>
      </w:tr>
      <w:tr w:rsidR="00BB3104" w:rsidRPr="00BB3104" w:rsidTr="00BB3104">
        <w:tc>
          <w:tcPr>
            <w:tcW w:w="2127"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694"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551"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835"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r>
      <w:tr w:rsidR="00BB3104" w:rsidRPr="00BB3104" w:rsidTr="00BB3104">
        <w:tc>
          <w:tcPr>
            <w:tcW w:w="2127"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694"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551"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835"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r>
      <w:tr w:rsidR="00BB3104" w:rsidRPr="00BB3104" w:rsidTr="00BB3104">
        <w:tc>
          <w:tcPr>
            <w:tcW w:w="2127"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694"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551"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835"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r>
      <w:tr w:rsidR="00BB3104" w:rsidRPr="00BB3104" w:rsidTr="00BB3104">
        <w:tc>
          <w:tcPr>
            <w:tcW w:w="2127"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694"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551"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c>
          <w:tcPr>
            <w:tcW w:w="2835" w:type="dxa"/>
          </w:tcPr>
          <w:p w:rsidR="00BB3104" w:rsidRPr="00BB3104" w:rsidRDefault="00BB3104" w:rsidP="00BB3104">
            <w:pPr>
              <w:suppressAutoHyphens/>
              <w:spacing w:after="0" w:line="240" w:lineRule="auto"/>
              <w:rPr>
                <w:rFonts w:ascii="Arial" w:eastAsia="Times New Roman" w:hAnsi="Arial" w:cs="Times New Roman"/>
                <w:sz w:val="20"/>
                <w:szCs w:val="20"/>
                <w:lang w:eastAsia="ar-SA"/>
              </w:rPr>
            </w:pPr>
          </w:p>
        </w:tc>
      </w:tr>
    </w:tbl>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20"/>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20"/>
          <w:szCs w:val="20"/>
          <w:lang w:eastAsia="ar-SA"/>
        </w:rPr>
        <w:t xml:space="preserve">                                                                         ....................................................</w:t>
      </w:r>
    </w:p>
    <w:p w:rsidR="00BB3104" w:rsidRPr="00BB3104" w:rsidRDefault="00BB3104" w:rsidP="00BB3104">
      <w:pPr>
        <w:suppressAutoHyphens/>
        <w:spacing w:after="0" w:line="240" w:lineRule="auto"/>
        <w:ind w:left="2832"/>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podpis osoby/ osób uprawnionych do składania oświadczeń </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w imieniu Wykonawcy</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keepNext/>
        <w:spacing w:before="240" w:after="60" w:line="240" w:lineRule="auto"/>
        <w:outlineLvl w:val="0"/>
        <w:rPr>
          <w:rFonts w:ascii="Arial" w:eastAsia="Times New Roman" w:hAnsi="Arial" w:cs="Times New Roman"/>
          <w:sz w:val="16"/>
          <w:szCs w:val="20"/>
          <w:lang w:eastAsia="ar-SA"/>
        </w:rPr>
      </w:pPr>
    </w:p>
    <w:p w:rsidR="00BB3104" w:rsidRPr="00BB3104" w:rsidRDefault="00BB3104" w:rsidP="00BB3104">
      <w:pPr>
        <w:keepNext/>
        <w:spacing w:before="240" w:after="60" w:line="240" w:lineRule="auto"/>
        <w:outlineLvl w:val="0"/>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120" w:line="240" w:lineRule="auto"/>
        <w:jc w:val="both"/>
        <w:rPr>
          <w:rFonts w:ascii="Arial" w:eastAsia="Times New Roman" w:hAnsi="Arial" w:cs="Times New Roman"/>
          <w:sz w:val="16"/>
          <w:szCs w:val="20"/>
          <w:lang w:eastAsia="ar-SA"/>
        </w:rPr>
      </w:pPr>
      <w:r w:rsidRPr="00BB3104">
        <w:rPr>
          <w:rFonts w:ascii="Calibri" w:eastAsia="Calibri" w:hAnsi="Calibri" w:cs="Times New Roman"/>
          <w:b/>
          <w:i/>
          <w:iCs/>
          <w:color w:val="FF0000"/>
          <w:sz w:val="20"/>
          <w:szCs w:val="20"/>
        </w:rPr>
        <w:t>Wykaz osób musi być opatrzony przez osobę lub osoby uprawnione do reprezentowania firmy kwalifikowanym podpisem elektronicznym lub podpisem zaufanym lub podpisem osobistym.</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F564FB" w:rsidRDefault="00BB3104" w:rsidP="00BB3104">
      <w:pPr>
        <w:suppressAutoHyphens/>
        <w:spacing w:after="0" w:line="240" w:lineRule="auto"/>
        <w:rPr>
          <w:rFonts w:ascii="Calibri" w:eastAsia="Calibri" w:hAnsi="Calibri" w:cs="Times New Roman"/>
          <w:b/>
          <w:i/>
          <w:iCs/>
          <w:color w:val="FF0000"/>
          <w:sz w:val="20"/>
          <w:szCs w:val="20"/>
        </w:rPr>
      </w:pPr>
    </w:p>
    <w:p w:rsidR="00BB3104" w:rsidRPr="00BB3104" w:rsidRDefault="00BB3104" w:rsidP="00BB3104">
      <w:pPr>
        <w:suppressAutoHyphens/>
        <w:spacing w:after="0" w:line="240" w:lineRule="auto"/>
        <w:rPr>
          <w:rFonts w:ascii="Arial" w:eastAsia="Times New Roman" w:hAnsi="Arial" w:cs="Arial"/>
          <w:i/>
          <w:lang w:eastAsia="ar-SA"/>
        </w:rPr>
      </w:pPr>
      <w:r w:rsidRPr="00BB3104">
        <w:rPr>
          <w:rFonts w:ascii="Times New Roman" w:eastAsia="Times New Roman" w:hAnsi="Times New Roman" w:cs="Times New Roman"/>
          <w:b/>
          <w:sz w:val="20"/>
          <w:szCs w:val="20"/>
          <w:lang w:eastAsia="ar-SA"/>
        </w:rPr>
        <w:lastRenderedPageBreak/>
        <w:tab/>
      </w:r>
      <w:r w:rsidRPr="00BB3104">
        <w:rPr>
          <w:rFonts w:ascii="Times New Roman" w:eastAsia="Times New Roman" w:hAnsi="Times New Roman" w:cs="Times New Roman"/>
          <w:b/>
          <w:sz w:val="20"/>
          <w:szCs w:val="20"/>
          <w:lang w:eastAsia="ar-SA"/>
        </w:rPr>
        <w:tab/>
      </w:r>
      <w:r w:rsidRPr="00BB3104">
        <w:rPr>
          <w:rFonts w:ascii="Times New Roman" w:eastAsia="Times New Roman" w:hAnsi="Times New Roman" w:cs="Times New Roman"/>
          <w:b/>
          <w:sz w:val="20"/>
          <w:szCs w:val="20"/>
          <w:lang w:eastAsia="ar-SA"/>
        </w:rPr>
        <w:tab/>
      </w:r>
      <w:r w:rsidRPr="00BB3104">
        <w:rPr>
          <w:rFonts w:ascii="Times New Roman" w:eastAsia="Times New Roman" w:hAnsi="Times New Roman" w:cs="Times New Roman"/>
          <w:b/>
          <w:sz w:val="20"/>
          <w:szCs w:val="20"/>
          <w:lang w:eastAsia="ar-SA"/>
        </w:rPr>
        <w:tab/>
      </w:r>
      <w:r w:rsidRPr="00BB3104">
        <w:rPr>
          <w:rFonts w:ascii="Times New Roman" w:eastAsia="Times New Roman" w:hAnsi="Times New Roman" w:cs="Times New Roman"/>
          <w:b/>
          <w:sz w:val="20"/>
          <w:szCs w:val="20"/>
          <w:lang w:eastAsia="ar-SA"/>
        </w:rPr>
        <w:tab/>
      </w:r>
      <w:r w:rsidRPr="00BB3104">
        <w:rPr>
          <w:rFonts w:ascii="Times New Roman" w:eastAsia="Times New Roman" w:hAnsi="Times New Roman" w:cs="Times New Roman"/>
          <w:b/>
          <w:sz w:val="20"/>
          <w:szCs w:val="20"/>
          <w:lang w:eastAsia="ar-SA"/>
        </w:rPr>
        <w:tab/>
      </w:r>
      <w:r w:rsidR="008B4C53">
        <w:rPr>
          <w:rFonts w:ascii="Times New Roman" w:eastAsia="Times New Roman" w:hAnsi="Times New Roman" w:cs="Times New Roman"/>
          <w:b/>
          <w:sz w:val="20"/>
          <w:szCs w:val="20"/>
          <w:lang w:eastAsia="ar-SA"/>
        </w:rPr>
        <w:tab/>
      </w:r>
      <w:r w:rsidR="008B4C53">
        <w:rPr>
          <w:rFonts w:ascii="Times New Roman" w:eastAsia="Times New Roman" w:hAnsi="Times New Roman" w:cs="Times New Roman"/>
          <w:b/>
          <w:sz w:val="20"/>
          <w:szCs w:val="20"/>
          <w:lang w:eastAsia="ar-SA"/>
        </w:rPr>
        <w:tab/>
      </w:r>
      <w:r w:rsidR="008B4C53">
        <w:rPr>
          <w:rFonts w:ascii="Times New Roman" w:eastAsia="Times New Roman" w:hAnsi="Times New Roman" w:cs="Times New Roman"/>
          <w:b/>
          <w:sz w:val="20"/>
          <w:szCs w:val="20"/>
          <w:lang w:eastAsia="ar-SA"/>
        </w:rPr>
        <w:tab/>
      </w:r>
      <w:r w:rsidR="008B4C53">
        <w:rPr>
          <w:rFonts w:ascii="Times New Roman" w:eastAsia="Times New Roman" w:hAnsi="Times New Roman" w:cs="Times New Roman"/>
          <w:b/>
          <w:sz w:val="20"/>
          <w:szCs w:val="20"/>
          <w:lang w:eastAsia="ar-SA"/>
        </w:rPr>
        <w:tab/>
      </w:r>
      <w:r w:rsidR="008B4C53">
        <w:rPr>
          <w:rFonts w:ascii="Arial" w:eastAsia="Times New Roman" w:hAnsi="Arial" w:cs="Arial"/>
          <w:i/>
          <w:lang w:eastAsia="ar-SA"/>
        </w:rPr>
        <w:t>ZAŁĄCZNIK NR 5</w:t>
      </w:r>
      <w:r w:rsidRPr="00BB3104">
        <w:rPr>
          <w:rFonts w:ascii="Arial" w:eastAsia="Times New Roman" w:hAnsi="Arial" w:cs="Arial"/>
          <w:i/>
          <w:lang w:eastAsia="ar-SA"/>
        </w:rPr>
        <w:t xml:space="preserve"> </w:t>
      </w:r>
    </w:p>
    <w:p w:rsidR="00BB3104" w:rsidRPr="00BB3104" w:rsidRDefault="00BB3104" w:rsidP="00BB3104">
      <w:pPr>
        <w:suppressAutoHyphens/>
        <w:spacing w:after="0" w:line="240" w:lineRule="auto"/>
        <w:rPr>
          <w:rFonts w:ascii="Arial" w:eastAsia="Times New Roman" w:hAnsi="Arial" w:cs="Arial"/>
          <w:lang w:eastAsia="ar-SA"/>
        </w:rPr>
      </w:pPr>
      <w:r w:rsidRPr="00BB3104">
        <w:rPr>
          <w:rFonts w:ascii="Arial" w:eastAsia="Times New Roman" w:hAnsi="Arial" w:cs="Arial"/>
          <w:lang w:eastAsia="ar-SA"/>
        </w:rPr>
        <w:t>...................................................................</w:t>
      </w:r>
      <w:r w:rsidRPr="00BB3104">
        <w:rPr>
          <w:rFonts w:ascii="Arial" w:eastAsia="Times New Roman" w:hAnsi="Arial" w:cs="Arial"/>
          <w:lang w:eastAsia="ar-SA"/>
        </w:rPr>
        <w:tab/>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Nazwa i siedziba Wykonawcy</w:t>
      </w:r>
    </w:p>
    <w:p w:rsidR="00BB3104" w:rsidRPr="00BB3104" w:rsidRDefault="005F6261" w:rsidP="00BB3104">
      <w:pPr>
        <w:keepNext/>
        <w:spacing w:before="240" w:after="60" w:line="240" w:lineRule="auto"/>
        <w:outlineLvl w:val="3"/>
        <w:rPr>
          <w:rFonts w:ascii="Arial" w:eastAsia="Times New Roman" w:hAnsi="Arial" w:cs="Arial"/>
          <w:b/>
          <w:bCs/>
          <w:i/>
          <w:sz w:val="24"/>
          <w:szCs w:val="24"/>
          <w:lang w:eastAsia="pl-PL"/>
        </w:rPr>
      </w:pPr>
      <w:r w:rsidRPr="005F6261">
        <w:rPr>
          <w:rFonts w:ascii="Arial" w:eastAsia="Times New Roman" w:hAnsi="Arial" w:cs="Arial"/>
          <w:b/>
          <w:bCs/>
          <w:i/>
          <w:sz w:val="24"/>
          <w:szCs w:val="24"/>
          <w:lang w:eastAsia="pl-PL"/>
        </w:rPr>
        <w:t>ZP.271.20</w:t>
      </w:r>
      <w:r w:rsidR="00BB3104" w:rsidRPr="005F6261">
        <w:rPr>
          <w:rFonts w:ascii="Arial" w:eastAsia="Times New Roman" w:hAnsi="Arial" w:cs="Arial"/>
          <w:b/>
          <w:bCs/>
          <w:i/>
          <w:sz w:val="24"/>
          <w:szCs w:val="24"/>
          <w:lang w:eastAsia="pl-PL"/>
        </w:rPr>
        <w:t>.2024</w:t>
      </w:r>
    </w:p>
    <w:p w:rsidR="00BB3104" w:rsidRPr="00BB3104" w:rsidRDefault="00BB3104" w:rsidP="00BB3104">
      <w:pPr>
        <w:keepNext/>
        <w:spacing w:before="240" w:after="60" w:line="240" w:lineRule="auto"/>
        <w:jc w:val="center"/>
        <w:outlineLvl w:val="3"/>
        <w:rPr>
          <w:rFonts w:ascii="Verdana" w:eastAsia="Times New Roman" w:hAnsi="Verdana" w:cs="Arial"/>
          <w:b/>
          <w:bCs/>
          <w:i/>
          <w:sz w:val="20"/>
          <w:szCs w:val="20"/>
          <w:lang w:eastAsia="pl-PL"/>
        </w:rPr>
      </w:pPr>
      <w:r w:rsidRPr="00BB3104">
        <w:rPr>
          <w:rFonts w:ascii="Verdana" w:eastAsia="Times New Roman" w:hAnsi="Verdana" w:cs="Arial"/>
          <w:b/>
          <w:bCs/>
          <w:i/>
          <w:sz w:val="20"/>
          <w:szCs w:val="20"/>
          <w:lang w:eastAsia="pl-PL"/>
        </w:rPr>
        <w:t xml:space="preserve">OŚWIADCZENIE O PRZYNALEŻNOSCI LUB BRAKU PRZYNALEŻNOŚCI DO TEJ SAMEJ GRUPY KAPITAŁOWEJ w rozumieniu ustawy z dnia 16  lutego 2007r. o ochronie konkurencji i konsumentów </w:t>
      </w:r>
    </w:p>
    <w:p w:rsidR="00BB3104" w:rsidRPr="00BB3104" w:rsidRDefault="00BB3104" w:rsidP="00BB3104">
      <w:pPr>
        <w:suppressAutoHyphens/>
        <w:spacing w:after="0" w:line="360" w:lineRule="auto"/>
        <w:rPr>
          <w:rFonts w:ascii="Verdana" w:eastAsia="Calibri" w:hAnsi="Verdana" w:cs="Times New Roman"/>
          <w:sz w:val="20"/>
          <w:szCs w:val="20"/>
        </w:rPr>
      </w:pPr>
    </w:p>
    <w:p w:rsidR="00BB3104" w:rsidRPr="00BB3104" w:rsidRDefault="00BB3104" w:rsidP="00BB3104">
      <w:p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sz w:val="24"/>
          <w:szCs w:val="24"/>
        </w:rPr>
        <w:t xml:space="preserve">Ja(My) niżej podpisany(ni) </w:t>
      </w:r>
    </w:p>
    <w:p w:rsidR="00BB3104" w:rsidRPr="00BB3104" w:rsidRDefault="00BB3104" w:rsidP="00BB3104">
      <w:p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sz w:val="24"/>
          <w:szCs w:val="24"/>
        </w:rPr>
        <w:t>……………………………………………………………………………………………………………………………………………………………………………………………………..</w:t>
      </w:r>
    </w:p>
    <w:p w:rsidR="00BB3104" w:rsidRPr="00BB3104" w:rsidRDefault="00BB3104" w:rsidP="00BB3104">
      <w:p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sz w:val="24"/>
          <w:szCs w:val="24"/>
        </w:rPr>
        <w:t>działając w imieniu i na rzecz:</w:t>
      </w:r>
    </w:p>
    <w:p w:rsidR="00BB3104" w:rsidRPr="00BB3104" w:rsidRDefault="00BB3104" w:rsidP="00BB3104">
      <w:pPr>
        <w:suppressAutoHyphens/>
        <w:spacing w:after="0" w:line="360" w:lineRule="auto"/>
        <w:rPr>
          <w:rFonts w:ascii="Times New Roman" w:eastAsia="Calibri" w:hAnsi="Times New Roman" w:cs="Times New Roman"/>
          <w:sz w:val="24"/>
          <w:szCs w:val="24"/>
        </w:rPr>
      </w:pPr>
    </w:p>
    <w:p w:rsidR="00BB3104" w:rsidRPr="00BB3104" w:rsidRDefault="00BB3104" w:rsidP="00BB3104">
      <w:p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sz w:val="24"/>
          <w:szCs w:val="24"/>
        </w:rPr>
        <w:t>......................................................................................................................................................</w:t>
      </w:r>
    </w:p>
    <w:p w:rsidR="00BB3104" w:rsidRPr="00BB3104" w:rsidRDefault="00BB3104" w:rsidP="00BB3104">
      <w:pPr>
        <w:suppressAutoHyphens/>
        <w:spacing w:after="0" w:line="360" w:lineRule="auto"/>
        <w:rPr>
          <w:rFonts w:ascii="Times New Roman" w:eastAsia="Calibri" w:hAnsi="Times New Roman" w:cs="Times New Roman"/>
          <w:sz w:val="24"/>
          <w:szCs w:val="24"/>
        </w:rPr>
      </w:pPr>
      <w:r w:rsidRPr="00BB3104">
        <w:rPr>
          <w:rFonts w:ascii="Times New Roman" w:eastAsia="Calibri" w:hAnsi="Times New Roman" w:cs="Times New Roman"/>
          <w:sz w:val="24"/>
          <w:szCs w:val="24"/>
        </w:rPr>
        <w:t>………………………………………………………………………………………………….</w:t>
      </w:r>
    </w:p>
    <w:p w:rsidR="00BB3104" w:rsidRPr="00BB3104" w:rsidRDefault="00BB3104" w:rsidP="00BB3104">
      <w:pPr>
        <w:suppressAutoHyphens/>
        <w:spacing w:after="0" w:line="360" w:lineRule="auto"/>
        <w:jc w:val="center"/>
        <w:rPr>
          <w:rFonts w:ascii="Times New Roman" w:eastAsia="Calibri" w:hAnsi="Times New Roman" w:cs="Times New Roman"/>
          <w:sz w:val="24"/>
          <w:szCs w:val="24"/>
        </w:rPr>
      </w:pPr>
      <w:r w:rsidRPr="00BB3104">
        <w:rPr>
          <w:rFonts w:ascii="Times New Roman" w:eastAsia="Calibri" w:hAnsi="Times New Roman" w:cs="Times New Roman"/>
          <w:sz w:val="24"/>
          <w:szCs w:val="24"/>
        </w:rPr>
        <w:t xml:space="preserve"> (pełna nazwa i siedziba Wykonawcy)</w:t>
      </w:r>
    </w:p>
    <w:p w:rsidR="00BB3104" w:rsidRPr="00BB3104" w:rsidRDefault="00BB3104" w:rsidP="00BB3104">
      <w:pPr>
        <w:suppressAutoHyphens/>
        <w:spacing w:after="0" w:line="276" w:lineRule="auto"/>
        <w:jc w:val="both"/>
        <w:rPr>
          <w:rFonts w:ascii="Times New Roman" w:eastAsia="Calibri" w:hAnsi="Times New Roman" w:cs="Times New Roman"/>
          <w:sz w:val="24"/>
          <w:szCs w:val="24"/>
        </w:rPr>
      </w:pPr>
      <w:r w:rsidRPr="00BB3104">
        <w:rPr>
          <w:rFonts w:ascii="Times New Roman" w:eastAsia="Calibri" w:hAnsi="Times New Roman" w:cs="Times New Roman"/>
          <w:sz w:val="24"/>
          <w:szCs w:val="24"/>
        </w:rPr>
        <w:t xml:space="preserve">W odpowiedzi na wezwanie Zamawiającego w odniesieniu do postępowania o udzielenie zamówienia prowadzonego w trybie podstawowym na podstawie art. 275 ust. 1 ustawy </w:t>
      </w:r>
      <w:proofErr w:type="spellStart"/>
      <w:r w:rsidRPr="00BB3104">
        <w:rPr>
          <w:rFonts w:ascii="Times New Roman" w:eastAsia="Calibri" w:hAnsi="Times New Roman" w:cs="Times New Roman"/>
          <w:sz w:val="24"/>
          <w:szCs w:val="24"/>
        </w:rPr>
        <w:t>Pzp</w:t>
      </w:r>
      <w:proofErr w:type="spellEnd"/>
      <w:r w:rsidRPr="00BB3104">
        <w:rPr>
          <w:rFonts w:ascii="Times New Roman" w:eastAsia="Calibri" w:hAnsi="Times New Roman" w:cs="Times New Roman"/>
          <w:sz w:val="24"/>
          <w:szCs w:val="24"/>
        </w:rPr>
        <w:t xml:space="preserve"> </w:t>
      </w:r>
    </w:p>
    <w:p w:rsidR="00BB3104" w:rsidRPr="00BB3104" w:rsidRDefault="00464EE8" w:rsidP="00BB3104">
      <w:pPr>
        <w:autoSpaceDE w:val="0"/>
        <w:autoSpaceDN w:val="0"/>
        <w:adjustRightInd w:val="0"/>
        <w:spacing w:after="0" w:line="240" w:lineRule="auto"/>
        <w:rPr>
          <w:rFonts w:ascii="Times New Roman" w:hAnsi="Times New Roman" w:cs="Times New Roman"/>
          <w:b/>
        </w:rPr>
      </w:pPr>
      <w:proofErr w:type="spellStart"/>
      <w:r>
        <w:rPr>
          <w:rFonts w:ascii="Times New Roman" w:eastAsia="Calibri" w:hAnsi="Times New Roman" w:cs="Times New Roman"/>
          <w:sz w:val="24"/>
          <w:szCs w:val="24"/>
        </w:rPr>
        <w:t>p</w:t>
      </w:r>
      <w:r w:rsidR="00BB3104" w:rsidRPr="00BB3104">
        <w:rPr>
          <w:rFonts w:ascii="Times New Roman" w:eastAsia="Calibri" w:hAnsi="Times New Roman" w:cs="Times New Roman"/>
          <w:sz w:val="24"/>
          <w:szCs w:val="24"/>
        </w:rPr>
        <w:t>n</w:t>
      </w:r>
      <w:proofErr w:type="spellEnd"/>
      <w:r w:rsidR="00BB3104" w:rsidRPr="00BB3104">
        <w:rPr>
          <w:rFonts w:ascii="Times New Roman" w:hAnsi="Times New Roman" w:cs="Times New Roman"/>
          <w:b/>
          <w:bCs/>
        </w:rPr>
        <w:t>:</w:t>
      </w:r>
      <w:r w:rsidRPr="00464EE8">
        <w:rPr>
          <w:rFonts w:ascii="Times New Roman" w:hAnsi="Times New Roman" w:cs="Times New Roman"/>
          <w:b/>
          <w:i/>
          <w:sz w:val="24"/>
          <w:szCs w:val="24"/>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spacing w:line="360" w:lineRule="auto"/>
        <w:jc w:val="both"/>
        <w:rPr>
          <w:rFonts w:ascii="Times New Roman" w:hAnsi="Times New Roman" w:cs="Times New Roman"/>
          <w:b/>
          <w:i/>
        </w:rPr>
      </w:pPr>
    </w:p>
    <w:p w:rsidR="00BB3104" w:rsidRPr="00BB3104" w:rsidRDefault="00BB3104" w:rsidP="00BB3104">
      <w:pPr>
        <w:suppressAutoHyphens/>
        <w:spacing w:after="0" w:line="276" w:lineRule="auto"/>
        <w:jc w:val="both"/>
        <w:rPr>
          <w:rFonts w:ascii="Times New Roman" w:hAnsi="Times New Roman" w:cs="Times New Roman"/>
          <w:b/>
          <w:i/>
        </w:rPr>
      </w:pPr>
      <w:r w:rsidRPr="00BB3104">
        <w:rPr>
          <w:rFonts w:ascii="Times New Roman" w:hAnsi="Times New Roman" w:cs="Times New Roman"/>
          <w:b/>
          <w:i/>
        </w:rPr>
        <w:t>1.Informuję(my), że Wykonawca, którego reprezentuję (my) nie należy do grupy kapitałowej, o której mowa w art. 108 ust. 1 pkt 5 ustawy PZP</w:t>
      </w:r>
    </w:p>
    <w:p w:rsidR="00BB3104" w:rsidRPr="00BB3104" w:rsidRDefault="00BB3104" w:rsidP="00BB3104">
      <w:pPr>
        <w:suppressAutoHyphens/>
        <w:spacing w:after="0" w:line="276" w:lineRule="auto"/>
        <w:jc w:val="both"/>
        <w:rPr>
          <w:rFonts w:ascii="Times New Roman" w:hAnsi="Times New Roman" w:cs="Times New Roman"/>
          <w:b/>
          <w:i/>
        </w:rPr>
      </w:pPr>
    </w:p>
    <w:p w:rsidR="00BB3104" w:rsidRPr="00BB3104" w:rsidRDefault="00BB3104" w:rsidP="00BB3104">
      <w:pPr>
        <w:suppressAutoHyphens/>
        <w:spacing w:after="0" w:line="276" w:lineRule="auto"/>
        <w:jc w:val="both"/>
        <w:rPr>
          <w:rFonts w:ascii="Times New Roman" w:hAnsi="Times New Roman" w:cs="Times New Roman"/>
          <w:b/>
          <w:i/>
        </w:rPr>
      </w:pPr>
      <w:r w:rsidRPr="00BB3104">
        <w:rPr>
          <w:rFonts w:ascii="Times New Roman" w:hAnsi="Times New Roman" w:cs="Times New Roman"/>
          <w:b/>
          <w:i/>
        </w:rPr>
        <w:t>2.Informuję(my), że Wykonawca, którego reprezentuję (my) należy do grupy kapitałowej, o której mowa w art. 108 ust. 1 pkt 5 ustawy PZP.</w:t>
      </w:r>
    </w:p>
    <w:p w:rsidR="00BB3104" w:rsidRPr="00BB3104" w:rsidRDefault="00BB3104" w:rsidP="00BB3104">
      <w:pPr>
        <w:suppressAutoHyphens/>
        <w:spacing w:after="0" w:line="240" w:lineRule="auto"/>
        <w:jc w:val="both"/>
        <w:rPr>
          <w:rFonts w:eastAsia="Times New Roman" w:cstheme="minorHAnsi"/>
          <w:i/>
          <w:iCs/>
          <w:lang w:eastAsia="ar-SA"/>
        </w:rPr>
      </w:pPr>
    </w:p>
    <w:p w:rsidR="00BB3104" w:rsidRPr="00BB3104" w:rsidRDefault="00BB3104" w:rsidP="00BB3104">
      <w:pPr>
        <w:suppressAutoHyphens/>
        <w:spacing w:after="0" w:line="240" w:lineRule="auto"/>
        <w:jc w:val="both"/>
        <w:rPr>
          <w:rFonts w:eastAsia="Times New Roman" w:cstheme="minorHAnsi"/>
          <w:i/>
          <w:iCs/>
          <w:lang w:eastAsia="ar-SA"/>
        </w:rPr>
      </w:pPr>
      <w:r w:rsidRPr="00BB3104">
        <w:rPr>
          <w:rFonts w:eastAsia="Times New Roman" w:cstheme="minorHAnsi"/>
          <w:i/>
          <w:iCs/>
          <w:lang w:eastAsia="ar-SA"/>
        </w:rPr>
        <w:t xml:space="preserve">Wykaz Wykonawców należących do tej samej grupy kapitałowej, którzy złożyli oferty </w:t>
      </w:r>
    </w:p>
    <w:p w:rsidR="00BB3104" w:rsidRPr="00BB3104" w:rsidRDefault="00BB3104" w:rsidP="00BB3104">
      <w:pPr>
        <w:suppressAutoHyphens/>
        <w:spacing w:after="0" w:line="240" w:lineRule="auto"/>
        <w:jc w:val="both"/>
        <w:rPr>
          <w:rFonts w:eastAsia="Times New Roman" w:cstheme="minorHAnsi"/>
          <w:i/>
          <w:iCs/>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
        <w:gridCol w:w="5351"/>
        <w:gridCol w:w="3222"/>
      </w:tblGrid>
      <w:tr w:rsidR="00BB3104" w:rsidRPr="00BB3104" w:rsidTr="00BB3104">
        <w:tc>
          <w:tcPr>
            <w:tcW w:w="487" w:type="dxa"/>
            <w:vAlign w:val="center"/>
          </w:tcPr>
          <w:p w:rsidR="00BB3104" w:rsidRPr="00BB3104" w:rsidRDefault="00BB3104" w:rsidP="00BB310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B3104">
              <w:rPr>
                <w:rFonts w:ascii="Tahoma" w:eastAsia="Times New Roman" w:hAnsi="Tahoma" w:cs="Tahoma"/>
                <w:b/>
                <w:iCs/>
                <w:color w:val="000000"/>
                <w:sz w:val="18"/>
                <w:szCs w:val="18"/>
                <w:lang w:eastAsia="pl-PL"/>
              </w:rPr>
              <w:t>Lp.</w:t>
            </w:r>
          </w:p>
        </w:tc>
        <w:tc>
          <w:tcPr>
            <w:tcW w:w="5381" w:type="dxa"/>
            <w:vAlign w:val="center"/>
          </w:tcPr>
          <w:p w:rsidR="00BB3104" w:rsidRPr="00BB3104" w:rsidRDefault="00BB3104" w:rsidP="00BB310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B3104">
              <w:rPr>
                <w:rFonts w:ascii="Tahoma" w:eastAsia="Times New Roman" w:hAnsi="Tahoma" w:cs="Tahoma"/>
                <w:b/>
                <w:iCs/>
                <w:color w:val="000000"/>
                <w:sz w:val="18"/>
                <w:szCs w:val="18"/>
                <w:lang w:eastAsia="pl-PL"/>
              </w:rPr>
              <w:t>Nazwa Wykonawcy</w:t>
            </w:r>
          </w:p>
        </w:tc>
        <w:tc>
          <w:tcPr>
            <w:tcW w:w="3240" w:type="dxa"/>
            <w:vAlign w:val="center"/>
          </w:tcPr>
          <w:p w:rsidR="00BB3104" w:rsidRPr="00BB3104" w:rsidRDefault="00BB3104" w:rsidP="00BB3104">
            <w:pPr>
              <w:widowControl w:val="0"/>
              <w:autoSpaceDE w:val="0"/>
              <w:autoSpaceDN w:val="0"/>
              <w:adjustRightInd w:val="0"/>
              <w:spacing w:after="0" w:line="276" w:lineRule="atLeast"/>
              <w:ind w:right="-2"/>
              <w:jc w:val="center"/>
              <w:rPr>
                <w:rFonts w:ascii="Tahoma" w:eastAsia="Times New Roman" w:hAnsi="Tahoma" w:cs="Tahoma"/>
                <w:b/>
                <w:iCs/>
                <w:color w:val="000000"/>
                <w:sz w:val="18"/>
                <w:szCs w:val="18"/>
                <w:lang w:eastAsia="pl-PL"/>
              </w:rPr>
            </w:pPr>
            <w:r w:rsidRPr="00BB3104">
              <w:rPr>
                <w:rFonts w:ascii="Tahoma" w:eastAsia="Times New Roman" w:hAnsi="Tahoma" w:cs="Tahoma"/>
                <w:b/>
                <w:iCs/>
                <w:color w:val="000000"/>
                <w:sz w:val="18"/>
                <w:szCs w:val="18"/>
                <w:lang w:eastAsia="pl-PL"/>
              </w:rPr>
              <w:t>Adres</w:t>
            </w:r>
          </w:p>
        </w:tc>
      </w:tr>
      <w:tr w:rsidR="00BB3104" w:rsidRPr="00BB3104" w:rsidTr="00BB3104">
        <w:tc>
          <w:tcPr>
            <w:tcW w:w="487"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B3104" w:rsidRPr="00BB3104" w:rsidTr="00BB3104">
        <w:tc>
          <w:tcPr>
            <w:tcW w:w="487"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B3104" w:rsidRPr="00BB3104" w:rsidTr="00BB3104">
        <w:tc>
          <w:tcPr>
            <w:tcW w:w="487"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r w:rsidR="00BB3104" w:rsidRPr="00BB3104" w:rsidTr="00BB3104">
        <w:tc>
          <w:tcPr>
            <w:tcW w:w="487"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5381"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c>
          <w:tcPr>
            <w:tcW w:w="3240" w:type="dxa"/>
          </w:tcPr>
          <w:p w:rsidR="00BB3104" w:rsidRPr="00BB3104" w:rsidRDefault="00BB3104" w:rsidP="00BB3104">
            <w:pPr>
              <w:widowControl w:val="0"/>
              <w:autoSpaceDE w:val="0"/>
              <w:autoSpaceDN w:val="0"/>
              <w:adjustRightInd w:val="0"/>
              <w:spacing w:after="0" w:line="276" w:lineRule="atLeast"/>
              <w:ind w:right="-2"/>
              <w:jc w:val="both"/>
              <w:rPr>
                <w:rFonts w:ascii="Tahoma" w:eastAsia="Times New Roman" w:hAnsi="Tahoma" w:cs="Tahoma"/>
                <w:iCs/>
                <w:color w:val="000000"/>
                <w:sz w:val="16"/>
                <w:szCs w:val="16"/>
                <w:lang w:eastAsia="pl-PL"/>
              </w:rPr>
            </w:pPr>
          </w:p>
        </w:tc>
      </w:tr>
    </w:tbl>
    <w:p w:rsidR="00BB3104" w:rsidRPr="00BB3104" w:rsidRDefault="00BB3104" w:rsidP="00BB3104">
      <w:pPr>
        <w:suppressAutoHyphens/>
        <w:spacing w:after="0" w:line="240" w:lineRule="auto"/>
        <w:rPr>
          <w:rFonts w:ascii="Tahoma" w:eastAsia="Times New Roman" w:hAnsi="Tahoma" w:cs="Tahoma"/>
          <w:sz w:val="20"/>
          <w:szCs w:val="20"/>
          <w:lang w:eastAsia="ar-SA"/>
        </w:rPr>
      </w:pPr>
    </w:p>
    <w:p w:rsidR="00BB3104" w:rsidRPr="00BB3104" w:rsidRDefault="00BB3104" w:rsidP="00BB3104">
      <w:pPr>
        <w:suppressAutoHyphens/>
        <w:spacing w:after="0" w:line="276" w:lineRule="auto"/>
        <w:jc w:val="both"/>
        <w:rPr>
          <w:rFonts w:ascii="Times New Roman" w:hAnsi="Times New Roman" w:cs="Times New Roman"/>
          <w:b/>
          <w:i/>
        </w:rPr>
      </w:pPr>
    </w:p>
    <w:p w:rsidR="00BB3104" w:rsidRPr="00BB3104" w:rsidRDefault="00BB3104" w:rsidP="00BB3104">
      <w:pPr>
        <w:suppressAutoHyphens/>
        <w:spacing w:after="0" w:line="276" w:lineRule="auto"/>
        <w:jc w:val="both"/>
        <w:rPr>
          <w:rFonts w:ascii="Times New Roman" w:hAnsi="Times New Roman" w:cs="Times New Roman"/>
          <w:b/>
          <w:i/>
        </w:rPr>
      </w:pPr>
      <w:r w:rsidRPr="00BB3104">
        <w:rPr>
          <w:rFonts w:ascii="Times New Roman" w:hAnsi="Times New Roman" w:cs="Times New Roman"/>
          <w:b/>
          <w:i/>
        </w:rPr>
        <w:t>Jednocześnie załączam dokumenty/informacje :</w:t>
      </w:r>
    </w:p>
    <w:p w:rsidR="00BB3104" w:rsidRPr="00BB3104" w:rsidRDefault="00BB3104" w:rsidP="00BB3104">
      <w:pPr>
        <w:suppressAutoHyphens/>
        <w:spacing w:after="0" w:line="276" w:lineRule="auto"/>
        <w:jc w:val="both"/>
        <w:rPr>
          <w:rFonts w:ascii="Times New Roman" w:hAnsi="Times New Roman" w:cs="Times New Roman"/>
          <w:b/>
          <w:i/>
        </w:rPr>
      </w:pPr>
    </w:p>
    <w:p w:rsidR="00BB3104" w:rsidRPr="00BB3104" w:rsidRDefault="00BB3104" w:rsidP="00BB3104">
      <w:pPr>
        <w:suppressAutoHyphens/>
        <w:spacing w:after="0" w:line="276" w:lineRule="auto"/>
        <w:jc w:val="both"/>
        <w:rPr>
          <w:rFonts w:ascii="Times New Roman" w:hAnsi="Times New Roman" w:cs="Times New Roman"/>
          <w:b/>
          <w:i/>
        </w:rPr>
      </w:pPr>
      <w:r w:rsidRPr="00BB3104">
        <w:rPr>
          <w:rFonts w:ascii="Times New Roman" w:hAnsi="Times New Roman" w:cs="Times New Roman"/>
          <w:b/>
          <w:i/>
        </w:rPr>
        <w:t>……………………………………………………………………………………………………………</w:t>
      </w:r>
    </w:p>
    <w:p w:rsidR="00BB3104" w:rsidRPr="00BB3104" w:rsidRDefault="00BB3104" w:rsidP="00BB3104">
      <w:pPr>
        <w:suppressAutoHyphens/>
        <w:spacing w:after="0" w:line="276" w:lineRule="auto"/>
        <w:jc w:val="both"/>
        <w:rPr>
          <w:rFonts w:ascii="Times New Roman" w:hAnsi="Times New Roman" w:cs="Times New Roman"/>
          <w:b/>
          <w:i/>
        </w:rPr>
      </w:pPr>
    </w:p>
    <w:p w:rsidR="00BB3104" w:rsidRPr="00BB3104" w:rsidRDefault="00BB3104" w:rsidP="00BB3104">
      <w:pPr>
        <w:suppressAutoHyphens/>
        <w:spacing w:after="0" w:line="276" w:lineRule="auto"/>
        <w:rPr>
          <w:rFonts w:ascii="Times New Roman" w:eastAsia="Calibri" w:hAnsi="Times New Roman" w:cs="Times New Roman"/>
          <w:b/>
          <w:sz w:val="24"/>
          <w:szCs w:val="24"/>
        </w:rPr>
      </w:pPr>
      <w:r w:rsidRPr="00BB3104">
        <w:rPr>
          <w:rFonts w:ascii="Times New Roman" w:eastAsia="Calibri" w:hAnsi="Times New Roman" w:cs="Times New Roman"/>
          <w:b/>
          <w:sz w:val="24"/>
          <w:szCs w:val="24"/>
        </w:rPr>
        <w:t>…………………………...............................................................................................................</w:t>
      </w:r>
    </w:p>
    <w:p w:rsidR="00BB3104" w:rsidRPr="00BB3104" w:rsidRDefault="00BB3104" w:rsidP="00BB3104">
      <w:pPr>
        <w:suppressAutoHyphens/>
        <w:spacing w:after="0" w:line="276" w:lineRule="auto"/>
        <w:rPr>
          <w:rFonts w:ascii="Times New Roman" w:eastAsia="Calibri" w:hAnsi="Times New Roman" w:cs="Times New Roman"/>
          <w:b/>
          <w:sz w:val="24"/>
          <w:szCs w:val="24"/>
        </w:rPr>
      </w:pPr>
    </w:p>
    <w:p w:rsidR="00BB3104" w:rsidRPr="00BB3104" w:rsidRDefault="00BB3104" w:rsidP="00BB3104">
      <w:pPr>
        <w:suppressAutoHyphens/>
        <w:spacing w:after="0" w:line="276" w:lineRule="auto"/>
        <w:rPr>
          <w:rFonts w:ascii="Times New Roman" w:eastAsia="Calibri" w:hAnsi="Times New Roman" w:cs="Times New Roman"/>
          <w:b/>
          <w:sz w:val="24"/>
          <w:szCs w:val="24"/>
        </w:rPr>
      </w:pPr>
      <w:r w:rsidRPr="00BB3104">
        <w:rPr>
          <w:rFonts w:ascii="Times New Roman" w:eastAsia="Calibri" w:hAnsi="Times New Roman" w:cs="Times New Roman"/>
          <w:b/>
          <w:sz w:val="24"/>
          <w:szCs w:val="24"/>
        </w:rPr>
        <w:t>potwierdzające, że powiązania z innym Wykonawcą nie prowadzą do zakłócenia konkurencji w przedmiotowym postępowaniu.</w:t>
      </w:r>
    </w:p>
    <w:p w:rsidR="00BB3104" w:rsidRPr="00BB3104" w:rsidRDefault="00BB3104" w:rsidP="00BB3104">
      <w:pPr>
        <w:suppressAutoHyphens/>
        <w:spacing w:after="0" w:line="276" w:lineRule="auto"/>
        <w:rPr>
          <w:rFonts w:ascii="Times New Roman" w:eastAsia="Calibri" w:hAnsi="Times New Roman" w:cs="Times New Roman"/>
          <w:b/>
          <w:sz w:val="24"/>
          <w:szCs w:val="24"/>
        </w:rPr>
      </w:pPr>
    </w:p>
    <w:p w:rsidR="00BB3104" w:rsidRPr="00BB3104" w:rsidRDefault="00BB3104" w:rsidP="00BB3104">
      <w:pPr>
        <w:suppressAutoHyphens/>
        <w:spacing w:after="0" w:line="276" w:lineRule="auto"/>
        <w:rPr>
          <w:rFonts w:ascii="Times New Roman" w:eastAsia="Calibri" w:hAnsi="Times New Roman" w:cs="Times New Roman"/>
          <w:b/>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r w:rsidRPr="00BB3104">
        <w:rPr>
          <w:rFonts w:ascii="Times New Roman" w:eastAsia="Calibri" w:hAnsi="Times New Roman" w:cs="Times New Roman"/>
          <w:i/>
          <w:sz w:val="24"/>
          <w:szCs w:val="24"/>
        </w:rPr>
        <w:t xml:space="preserve">1). Uwaga Należy wypełnić pkt 1) albo 2) nie potrzebne skreślić </w:t>
      </w:r>
    </w:p>
    <w:p w:rsidR="00BB3104" w:rsidRPr="00BB3104" w:rsidRDefault="00BB3104" w:rsidP="00BB3104">
      <w:pPr>
        <w:suppressAutoHyphens/>
        <w:spacing w:after="0" w:line="276" w:lineRule="auto"/>
        <w:rPr>
          <w:rFonts w:ascii="Times New Roman" w:eastAsia="Calibri" w:hAnsi="Times New Roman" w:cs="Times New Roman"/>
          <w:i/>
          <w:sz w:val="24"/>
          <w:szCs w:val="24"/>
        </w:rPr>
      </w:pPr>
      <w:r w:rsidRPr="00BB3104">
        <w:rPr>
          <w:rFonts w:ascii="Times New Roman" w:eastAsia="Calibri" w:hAnsi="Times New Roman" w:cs="Times New Roman"/>
          <w:i/>
          <w:sz w:val="24"/>
          <w:szCs w:val="24"/>
        </w:rPr>
        <w:t>2).Niniejszy formularz skład tylko Wykonawca wezwany przez Zamawiającego</w:t>
      </w:r>
    </w:p>
    <w:p w:rsidR="00BB3104" w:rsidRPr="00BB3104" w:rsidRDefault="00BB3104" w:rsidP="00BB3104">
      <w:pPr>
        <w:suppressAutoHyphens/>
        <w:spacing w:after="0" w:line="276" w:lineRule="auto"/>
        <w:rPr>
          <w:rFonts w:ascii="Times New Roman" w:eastAsia="Calibri" w:hAnsi="Times New Roman" w:cs="Times New Roman"/>
          <w:i/>
          <w:sz w:val="24"/>
          <w:szCs w:val="24"/>
        </w:rPr>
      </w:pPr>
      <w:r w:rsidRPr="00BB3104">
        <w:rPr>
          <w:rFonts w:ascii="Times New Roman" w:eastAsia="Calibri" w:hAnsi="Times New Roman" w:cs="Times New Roman"/>
          <w:i/>
          <w:sz w:val="24"/>
          <w:szCs w:val="24"/>
        </w:rPr>
        <w:t xml:space="preserve">3).W przypadku Wykonawców wspólnie ubiegających się o udzielenie zamówienia składa go każdy z członków konsorcjum lub wspólników spółki cywilnej  </w:t>
      </w: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20"/>
          <w:szCs w:val="20"/>
          <w:lang w:eastAsia="ar-SA"/>
        </w:rPr>
        <w:t>....................................................</w:t>
      </w:r>
    </w:p>
    <w:p w:rsidR="00BB3104" w:rsidRPr="00BB3104" w:rsidRDefault="00BB3104" w:rsidP="00BB3104">
      <w:pPr>
        <w:suppressAutoHyphens/>
        <w:spacing w:after="0" w:line="240" w:lineRule="auto"/>
        <w:ind w:left="2832"/>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podpis osoby/ osób uprawnionych do składania oświadczeń </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r w:rsidRPr="00BB3104">
        <w:rPr>
          <w:rFonts w:ascii="Arial" w:eastAsia="Times New Roman" w:hAnsi="Arial" w:cs="Times New Roman"/>
          <w:sz w:val="16"/>
          <w:szCs w:val="20"/>
          <w:lang w:eastAsia="ar-SA"/>
        </w:rPr>
        <w:t xml:space="preserve">                                                                                                                       </w:t>
      </w:r>
    </w:p>
    <w:p w:rsidR="00BB3104" w:rsidRPr="00BB3104" w:rsidRDefault="00BB3104" w:rsidP="00BB3104">
      <w:pPr>
        <w:suppressAutoHyphens/>
        <w:spacing w:after="0" w:line="240" w:lineRule="auto"/>
        <w:rPr>
          <w:rFonts w:ascii="Arial" w:eastAsia="Times New Roman" w:hAnsi="Arial" w:cs="Times New Roman"/>
          <w:sz w:val="16"/>
          <w:szCs w:val="20"/>
          <w:lang w:eastAsia="ar-SA"/>
        </w:rPr>
      </w:pP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r w:rsidRPr="00BB3104">
        <w:rPr>
          <w:rFonts w:ascii="Calibri" w:eastAsia="Calibri" w:hAnsi="Calibri" w:cs="Times New Roman"/>
          <w:b/>
          <w:i/>
          <w:iCs/>
          <w:color w:val="FF0000"/>
          <w:sz w:val="20"/>
          <w:szCs w:val="20"/>
        </w:rPr>
        <w:t>Oświadczenie musi być opatrzone przez osobę lub osoby uprawnione do reprezentowania firmy kwalifikowanym podpisem elektronicznym lub podpisem zaufanym lub podpisem osobistym.</w:t>
      </w:r>
    </w:p>
    <w:p w:rsidR="00BB3104" w:rsidRPr="00BB3104" w:rsidRDefault="00BB3104" w:rsidP="00BB3104">
      <w:pPr>
        <w:suppressAutoHyphens/>
        <w:spacing w:after="0" w:line="360" w:lineRule="auto"/>
        <w:rPr>
          <w:rFonts w:ascii="Times New Roman" w:eastAsia="Calibri" w:hAnsi="Times New Roman" w:cs="Times New Roman"/>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5F6261" w:rsidP="00BB3104">
      <w:pPr>
        <w:spacing w:after="0" w:line="271" w:lineRule="auto"/>
        <w:rPr>
          <w:rFonts w:ascii="Arial" w:eastAsia="Verdana,Bold" w:hAnsi="Arial" w:cs="Arial"/>
          <w:bCs/>
          <w:lang w:eastAsia="pl-PL"/>
        </w:rPr>
      </w:pPr>
      <w:r w:rsidRPr="005F6261">
        <w:rPr>
          <w:rFonts w:ascii="Arial" w:eastAsia="Times New Roman" w:hAnsi="Arial" w:cs="Arial"/>
          <w:b/>
        </w:rPr>
        <w:lastRenderedPageBreak/>
        <w:t>ZP.271.20</w:t>
      </w:r>
      <w:r w:rsidR="00BB3104" w:rsidRPr="005F6261">
        <w:rPr>
          <w:rFonts w:ascii="Arial" w:eastAsia="Times New Roman" w:hAnsi="Arial" w:cs="Arial"/>
          <w:b/>
        </w:rPr>
        <w:t>.2024</w:t>
      </w:r>
      <w:r w:rsidR="00BB3104" w:rsidRPr="00BB3104">
        <w:rPr>
          <w:rFonts w:ascii="Arial" w:eastAsia="Times New Roman" w:hAnsi="Arial" w:cs="Arial"/>
          <w:b/>
        </w:rPr>
        <w:tab/>
      </w:r>
      <w:r w:rsidR="00BB3104" w:rsidRPr="00BB3104">
        <w:rPr>
          <w:rFonts w:ascii="Arial" w:eastAsia="Times New Roman" w:hAnsi="Arial" w:cs="Arial"/>
          <w:b/>
        </w:rPr>
        <w:tab/>
      </w:r>
      <w:r w:rsidR="00BB3104" w:rsidRPr="00BB3104">
        <w:rPr>
          <w:rFonts w:ascii="Arial" w:eastAsia="Times New Roman" w:hAnsi="Arial" w:cs="Arial"/>
          <w:b/>
        </w:rPr>
        <w:tab/>
      </w:r>
      <w:r w:rsidR="00BB3104" w:rsidRPr="00BB3104">
        <w:rPr>
          <w:rFonts w:ascii="Arial" w:eastAsia="Times New Roman" w:hAnsi="Arial" w:cs="Arial"/>
          <w:b/>
        </w:rPr>
        <w:tab/>
      </w:r>
      <w:r w:rsidR="00BB3104" w:rsidRPr="00BB3104">
        <w:rPr>
          <w:rFonts w:ascii="Arial" w:eastAsia="Times New Roman" w:hAnsi="Arial" w:cs="Arial"/>
          <w:b/>
        </w:rPr>
        <w:tab/>
      </w:r>
      <w:r w:rsidR="00BB3104" w:rsidRPr="00BB3104">
        <w:rPr>
          <w:rFonts w:ascii="Arial" w:eastAsia="Times New Roman" w:hAnsi="Arial" w:cs="Arial"/>
          <w:b/>
        </w:rPr>
        <w:tab/>
      </w:r>
      <w:r w:rsidR="00BB3104" w:rsidRPr="00BB3104">
        <w:rPr>
          <w:rFonts w:ascii="Arial" w:eastAsia="Times New Roman" w:hAnsi="Arial" w:cs="Arial"/>
          <w:b/>
        </w:rPr>
        <w:tab/>
      </w:r>
      <w:r w:rsidR="008B4C53">
        <w:rPr>
          <w:rFonts w:ascii="Arial" w:eastAsia="Times New Roman" w:hAnsi="Arial" w:cs="Arial"/>
        </w:rPr>
        <w:t>Załącznik nr 6</w:t>
      </w:r>
      <w:r w:rsidR="00BB3104" w:rsidRPr="00BB3104">
        <w:rPr>
          <w:rFonts w:ascii="Arial" w:eastAsia="Times New Roman" w:hAnsi="Arial" w:cs="Arial"/>
        </w:rPr>
        <w:t xml:space="preserve"> </w:t>
      </w:r>
      <w:r w:rsidR="00BB3104" w:rsidRPr="00BB3104">
        <w:rPr>
          <w:rFonts w:ascii="Arial" w:eastAsia="Verdana,Bold" w:hAnsi="Arial" w:cs="Arial"/>
          <w:bCs/>
          <w:lang w:eastAsia="pl-PL"/>
        </w:rPr>
        <w:t>do SWZ</w:t>
      </w:r>
    </w:p>
    <w:p w:rsidR="00BB3104" w:rsidRPr="00BB3104" w:rsidRDefault="00BB3104" w:rsidP="00BB3104">
      <w:pPr>
        <w:spacing w:after="0" w:line="271" w:lineRule="auto"/>
        <w:rPr>
          <w:rFonts w:ascii="Arial" w:eastAsia="Verdana,Bold" w:hAnsi="Arial" w:cs="Arial"/>
          <w:bCs/>
          <w:color w:val="FF0000"/>
          <w:lang w:eastAsia="pl-PL"/>
        </w:rPr>
      </w:pP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lang w:eastAsia="pl-PL"/>
        </w:rPr>
        <w:tab/>
      </w:r>
      <w:r w:rsidRPr="00BB3104">
        <w:rPr>
          <w:rFonts w:ascii="Arial" w:eastAsia="Verdana,Bold" w:hAnsi="Arial" w:cs="Arial"/>
          <w:bCs/>
          <w:color w:val="FF0000"/>
          <w:lang w:eastAsia="pl-PL"/>
        </w:rPr>
        <w:t xml:space="preserve">(wypełnić jeśli dotyczy) </w:t>
      </w:r>
    </w:p>
    <w:p w:rsidR="00BB3104" w:rsidRPr="00BB3104" w:rsidRDefault="00BB3104" w:rsidP="00BB3104">
      <w:pPr>
        <w:spacing w:after="0" w:line="271" w:lineRule="auto"/>
        <w:jc w:val="right"/>
        <w:rPr>
          <w:rFonts w:ascii="Arial" w:eastAsia="Verdana,Bold" w:hAnsi="Arial" w:cs="Arial"/>
          <w:b/>
          <w:bCs/>
          <w:lang w:eastAsia="pl-PL"/>
        </w:rPr>
      </w:pPr>
    </w:p>
    <w:p w:rsidR="00BB3104" w:rsidRPr="00BB3104" w:rsidRDefault="00BB3104" w:rsidP="00BB3104">
      <w:pPr>
        <w:autoSpaceDE w:val="0"/>
        <w:autoSpaceDN w:val="0"/>
        <w:adjustRightInd w:val="0"/>
        <w:spacing w:after="0" w:line="271" w:lineRule="auto"/>
        <w:jc w:val="center"/>
        <w:rPr>
          <w:rFonts w:ascii="Verdana" w:eastAsia="Verdana,Bold" w:hAnsi="Verdana" w:cs="Arial"/>
          <w:b/>
          <w:bCs/>
          <w:sz w:val="20"/>
          <w:szCs w:val="20"/>
        </w:rPr>
      </w:pPr>
      <w:r w:rsidRPr="00BB3104">
        <w:rPr>
          <w:rFonts w:ascii="Verdana" w:eastAsia="Verdana,Bold" w:hAnsi="Verdana" w:cs="Arial"/>
          <w:b/>
          <w:bCs/>
          <w:sz w:val="20"/>
          <w:szCs w:val="20"/>
        </w:rPr>
        <w:t>ZOBOWIĄZANIE PODMIOTU TRZECIEGO</w:t>
      </w:r>
    </w:p>
    <w:p w:rsidR="00BB3104" w:rsidRPr="00BB3104" w:rsidRDefault="00BB3104" w:rsidP="00BB3104">
      <w:pPr>
        <w:spacing w:after="0" w:line="271" w:lineRule="auto"/>
        <w:jc w:val="center"/>
        <w:rPr>
          <w:rFonts w:ascii="Verdana" w:eastAsia="Times New Roman" w:hAnsi="Verdana" w:cs="Arial"/>
          <w:b/>
          <w:sz w:val="20"/>
          <w:szCs w:val="20"/>
        </w:rPr>
      </w:pPr>
      <w:r w:rsidRPr="00BB3104">
        <w:rPr>
          <w:rFonts w:ascii="Verdana" w:eastAsia="Verdana,Bold" w:hAnsi="Verdana" w:cs="Arial"/>
          <w:b/>
          <w:bCs/>
          <w:sz w:val="20"/>
          <w:szCs w:val="20"/>
        </w:rPr>
        <w:t>do oddania do dyspozycji Wykonawcy niezbędnych zasobów na okres korzystania z nich przy wykonywaniu zamówienia</w:t>
      </w:r>
    </w:p>
    <w:p w:rsidR="00BB3104" w:rsidRPr="00BB3104" w:rsidRDefault="00BB3104" w:rsidP="00BB3104">
      <w:pPr>
        <w:autoSpaceDE w:val="0"/>
        <w:autoSpaceDN w:val="0"/>
        <w:adjustRightInd w:val="0"/>
        <w:spacing w:after="0" w:line="271" w:lineRule="auto"/>
        <w:jc w:val="both"/>
        <w:rPr>
          <w:rFonts w:ascii="Verdana" w:eastAsia="Verdana,Bold" w:hAnsi="Verdana" w:cs="Arial"/>
          <w:b/>
          <w:bCs/>
          <w:sz w:val="20"/>
          <w:szCs w:val="20"/>
        </w:rPr>
      </w:pPr>
    </w:p>
    <w:p w:rsidR="00BB3104" w:rsidRPr="00BB3104" w:rsidRDefault="00BB3104" w:rsidP="00BB3104">
      <w:pPr>
        <w:autoSpaceDE w:val="0"/>
        <w:autoSpaceDN w:val="0"/>
        <w:adjustRightInd w:val="0"/>
        <w:spacing w:after="0" w:line="271" w:lineRule="auto"/>
        <w:rPr>
          <w:rFonts w:ascii="Times New Roman" w:eastAsia="Verdana,Bold" w:hAnsi="Times New Roman" w:cs="Times New Roman"/>
          <w:b/>
          <w:bCs/>
        </w:rPr>
      </w:pPr>
      <w:r w:rsidRPr="00BB3104">
        <w:rPr>
          <w:rFonts w:ascii="Times New Roman" w:eastAsia="Verdana,Bold" w:hAnsi="Times New Roman" w:cs="Times New Roman"/>
          <w:bCs/>
        </w:rPr>
        <w:t>W imieniu:</w:t>
      </w:r>
      <w:r w:rsidRPr="00BB3104">
        <w:rPr>
          <w:rFonts w:ascii="Times New Roman" w:eastAsia="Verdana,Bold" w:hAnsi="Times New Roman" w:cs="Times New Roman"/>
          <w:b/>
          <w:bCs/>
        </w:rPr>
        <w:t xml:space="preserve"> __________________________________________________________________________</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i/>
          <w:iCs/>
        </w:rPr>
      </w:pPr>
      <w:r w:rsidRPr="00BB3104">
        <w:rPr>
          <w:rFonts w:ascii="Times New Roman" w:eastAsia="Verdana,Italic" w:hAnsi="Times New Roman" w:cs="Times New Roman"/>
          <w:i/>
          <w:iCs/>
        </w:rPr>
        <w:t>( wpisać nazwę Podmiotu, na zasobach którego polega Wykonawca)</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rPr>
      </w:pPr>
    </w:p>
    <w:p w:rsidR="00BB3104" w:rsidRPr="00BB3104" w:rsidRDefault="00BB3104" w:rsidP="00BB3104">
      <w:pPr>
        <w:autoSpaceDE w:val="0"/>
        <w:autoSpaceDN w:val="0"/>
        <w:adjustRightInd w:val="0"/>
        <w:spacing w:after="0" w:line="271" w:lineRule="auto"/>
        <w:rPr>
          <w:rFonts w:ascii="Times New Roman" w:eastAsia="Verdana,Italic" w:hAnsi="Times New Roman" w:cs="Times New Roman"/>
        </w:rPr>
      </w:pPr>
    </w:p>
    <w:p w:rsidR="00BB3104" w:rsidRPr="00BB3104" w:rsidRDefault="00BB3104" w:rsidP="00BB3104">
      <w:pPr>
        <w:autoSpaceDE w:val="0"/>
        <w:autoSpaceDN w:val="0"/>
        <w:adjustRightInd w:val="0"/>
        <w:spacing w:after="0" w:line="271" w:lineRule="auto"/>
        <w:rPr>
          <w:rFonts w:ascii="Times New Roman" w:eastAsia="Verdana,Italic" w:hAnsi="Times New Roman" w:cs="Times New Roman"/>
        </w:rPr>
      </w:pPr>
      <w:r w:rsidRPr="00BB3104">
        <w:rPr>
          <w:rFonts w:ascii="Times New Roman" w:eastAsia="Verdana,Italic" w:hAnsi="Times New Roman" w:cs="Times New Roman"/>
        </w:rPr>
        <w:t>Zobowiązuję się do oddania swoich zasobów</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rPr>
      </w:pPr>
      <w:r w:rsidRPr="00BB3104">
        <w:rPr>
          <w:rFonts w:ascii="Times New Roman" w:eastAsia="Verdana,Italic" w:hAnsi="Times New Roman" w:cs="Times New Roman"/>
        </w:rPr>
        <w:t>_________________________________________________________________________</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i/>
          <w:iCs/>
        </w:rPr>
      </w:pPr>
      <w:r w:rsidRPr="00BB3104">
        <w:rPr>
          <w:rFonts w:ascii="Times New Roman" w:eastAsia="Verdana,Italic" w:hAnsi="Times New Roman" w:cs="Times New Roman"/>
          <w:i/>
          <w:iCs/>
        </w:rPr>
        <w:t>(określenie zasobu – zdolność techniczna, zdolność zawodowa)</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rPr>
      </w:pPr>
    </w:p>
    <w:p w:rsidR="00BB3104" w:rsidRPr="00BB3104" w:rsidRDefault="00BB3104" w:rsidP="00BB3104">
      <w:pPr>
        <w:autoSpaceDE w:val="0"/>
        <w:autoSpaceDN w:val="0"/>
        <w:adjustRightInd w:val="0"/>
        <w:spacing w:after="0" w:line="271" w:lineRule="auto"/>
        <w:rPr>
          <w:rFonts w:ascii="Times New Roman" w:eastAsia="Verdana,Italic" w:hAnsi="Times New Roman" w:cs="Times New Roman"/>
        </w:rPr>
      </w:pPr>
    </w:p>
    <w:p w:rsidR="00BB3104" w:rsidRPr="00BB3104" w:rsidRDefault="00BB3104" w:rsidP="00BB3104">
      <w:pPr>
        <w:autoSpaceDE w:val="0"/>
        <w:autoSpaceDN w:val="0"/>
        <w:adjustRightInd w:val="0"/>
        <w:spacing w:after="0" w:line="271" w:lineRule="auto"/>
        <w:rPr>
          <w:rFonts w:ascii="Times New Roman" w:eastAsia="Verdana,Italic" w:hAnsi="Times New Roman" w:cs="Times New Roman"/>
        </w:rPr>
      </w:pPr>
      <w:r w:rsidRPr="00BB3104">
        <w:rPr>
          <w:rFonts w:ascii="Times New Roman" w:eastAsia="Verdana,Italic" w:hAnsi="Times New Roman" w:cs="Times New Roman"/>
        </w:rPr>
        <w:t>do dyspozycji Wykonawcy:</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rPr>
      </w:pPr>
      <w:r w:rsidRPr="00BB3104">
        <w:rPr>
          <w:rFonts w:ascii="Times New Roman" w:eastAsia="Verdana,Italic" w:hAnsi="Times New Roman" w:cs="Times New Roman"/>
        </w:rPr>
        <w:t>__________________________________________________________________________</w:t>
      </w:r>
    </w:p>
    <w:p w:rsidR="00BB3104" w:rsidRPr="00BB3104" w:rsidRDefault="00BB3104" w:rsidP="00BB3104">
      <w:pPr>
        <w:autoSpaceDE w:val="0"/>
        <w:autoSpaceDN w:val="0"/>
        <w:adjustRightInd w:val="0"/>
        <w:spacing w:after="0" w:line="271" w:lineRule="auto"/>
        <w:jc w:val="center"/>
        <w:rPr>
          <w:rFonts w:ascii="Times New Roman" w:eastAsia="Verdana,Italic" w:hAnsi="Times New Roman" w:cs="Times New Roman"/>
          <w:i/>
          <w:iCs/>
        </w:rPr>
      </w:pPr>
      <w:r w:rsidRPr="00BB3104">
        <w:rPr>
          <w:rFonts w:ascii="Times New Roman" w:eastAsia="Verdana,Italic" w:hAnsi="Times New Roman" w:cs="Times New Roman"/>
          <w:i/>
          <w:iCs/>
        </w:rPr>
        <w:t>(wpisać nazwę Wykonawcy)</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b/>
        </w:rPr>
      </w:pPr>
      <w:r w:rsidRPr="00BB3104">
        <w:rPr>
          <w:rFonts w:ascii="Times New Roman" w:eastAsia="Verdana,Italic" w:hAnsi="Times New Roman" w:cs="Times New Roman"/>
        </w:rPr>
        <w:t xml:space="preserve">przy wykonywaniu zamówienia </w:t>
      </w:r>
      <w:proofErr w:type="spellStart"/>
      <w:r w:rsidRPr="00BB3104">
        <w:rPr>
          <w:rFonts w:ascii="Times New Roman" w:eastAsia="Verdana,Bold" w:hAnsi="Times New Roman" w:cs="Times New Roman"/>
          <w:lang w:eastAsia="pl-PL"/>
        </w:rPr>
        <w:t>pn</w:t>
      </w:r>
      <w:proofErr w:type="spellEnd"/>
      <w:r w:rsidRPr="00BB3104">
        <w:rPr>
          <w:rFonts w:ascii="Times New Roman" w:eastAsia="Verdana,Bold" w:hAnsi="Times New Roman" w:cs="Times New Roman"/>
          <w:lang w:eastAsia="pl-PL"/>
        </w:rPr>
        <w:t>:</w:t>
      </w:r>
      <w:r w:rsidR="00464EE8" w:rsidRPr="00464EE8">
        <w:rPr>
          <w:rFonts w:ascii="Times New Roman" w:hAnsi="Times New Roman" w:cs="Times New Roman"/>
          <w:b/>
          <w:i/>
          <w:sz w:val="24"/>
          <w:szCs w:val="24"/>
        </w:rPr>
        <w:t xml:space="preserve"> </w:t>
      </w:r>
      <w:r w:rsidR="00F564FB">
        <w:rPr>
          <w:rFonts w:ascii="Times New Roman" w:hAnsi="Times New Roman" w:cs="Times New Roman"/>
          <w:b/>
          <w:i/>
          <w:sz w:val="24"/>
          <w:szCs w:val="24"/>
        </w:rPr>
        <w:t>„Zagospodarowanie terenu rekreacyjnego na dz. nr 980, 981</w:t>
      </w:r>
      <w:r w:rsidR="00F564FB" w:rsidRPr="00554BD6">
        <w:rPr>
          <w:rFonts w:ascii="Times New Roman" w:hAnsi="Times New Roman" w:cs="Times New Roman"/>
          <w:b/>
          <w:i/>
        </w:rPr>
        <w:t xml:space="preserve"> </w:t>
      </w:r>
      <w:r w:rsidR="00F564FB">
        <w:rPr>
          <w:rFonts w:ascii="Times New Roman" w:hAnsi="Times New Roman" w:cs="Times New Roman"/>
          <w:b/>
          <w:i/>
        </w:rPr>
        <w:t xml:space="preserve">w m. Modlnica, Gmina Wielka Wieś – Etap I” </w:t>
      </w:r>
    </w:p>
    <w:p w:rsidR="00BB3104" w:rsidRPr="00BB3104" w:rsidRDefault="00BB3104" w:rsidP="00BB3104">
      <w:pPr>
        <w:autoSpaceDE w:val="0"/>
        <w:autoSpaceDN w:val="0"/>
        <w:adjustRightInd w:val="0"/>
        <w:spacing w:after="0" w:line="271" w:lineRule="auto"/>
        <w:jc w:val="both"/>
        <w:rPr>
          <w:rFonts w:ascii="Times New Roman" w:eastAsia="Calibri" w:hAnsi="Times New Roman" w:cs="Times New Roman"/>
        </w:rPr>
      </w:pPr>
      <w:r w:rsidRPr="00BB3104">
        <w:rPr>
          <w:rFonts w:ascii="Times New Roman" w:eastAsia="Verdana,Bold" w:hAnsi="Times New Roman" w:cs="Times New Roman"/>
          <w:color w:val="000000"/>
        </w:rPr>
        <w:t>O</w:t>
      </w:r>
      <w:r w:rsidRPr="00BB3104">
        <w:rPr>
          <w:rFonts w:ascii="Times New Roman" w:eastAsia="Verdana,Italic" w:hAnsi="Times New Roman" w:cs="Times New Roman"/>
        </w:rPr>
        <w:t>świadczam, iż:</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p>
    <w:p w:rsidR="00BB3104" w:rsidRPr="00BB3104" w:rsidRDefault="00BB3104" w:rsidP="00BB310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B3104">
        <w:rPr>
          <w:rFonts w:ascii="Times New Roman" w:eastAsia="Verdana,Italic" w:hAnsi="Times New Roman" w:cs="Times New Roman"/>
        </w:rPr>
        <w:t>udostępniam Wykonawcy w/w zasoby, w następującym zakresie:</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r w:rsidRPr="00BB3104">
        <w:rPr>
          <w:rFonts w:ascii="Times New Roman" w:eastAsia="Verdana,Italic" w:hAnsi="Times New Roman" w:cs="Times New Roman"/>
        </w:rPr>
        <w:t>……………………………………………………………………………………………………………</w:t>
      </w:r>
    </w:p>
    <w:p w:rsidR="00BB3104" w:rsidRPr="00BB3104" w:rsidRDefault="00BB3104" w:rsidP="00BB310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B3104">
        <w:rPr>
          <w:rFonts w:ascii="Times New Roman" w:eastAsia="Verdana,Italic" w:hAnsi="Times New Roman" w:cs="Times New Roman"/>
        </w:rPr>
        <w:t>sposób wykorzystania udostępnionych przeze mnie zasobów będzie następujący:</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r w:rsidRPr="00BB3104">
        <w:rPr>
          <w:rFonts w:ascii="Times New Roman" w:eastAsia="Verdana,Italic" w:hAnsi="Times New Roman" w:cs="Times New Roman"/>
        </w:rPr>
        <w:t>……………………………………………………………………………………………………………</w:t>
      </w:r>
    </w:p>
    <w:p w:rsidR="00BB3104" w:rsidRPr="00BB3104" w:rsidRDefault="00BB3104" w:rsidP="00BB310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B3104">
        <w:rPr>
          <w:rFonts w:ascii="Times New Roman" w:eastAsia="Verdana,Italic" w:hAnsi="Times New Roman" w:cs="Times New Roman"/>
        </w:rPr>
        <w:t>zakres mojego udziału przy wykonywaniu zamówienia będzie następujący:</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r w:rsidRPr="00BB3104">
        <w:rPr>
          <w:rFonts w:ascii="Times New Roman" w:eastAsia="Verdana,Italic" w:hAnsi="Times New Roman" w:cs="Times New Roman"/>
        </w:rPr>
        <w:t>……………………………………………………………………………………………………………</w:t>
      </w:r>
    </w:p>
    <w:p w:rsidR="00BB3104" w:rsidRPr="00BB3104" w:rsidRDefault="00BB3104" w:rsidP="00BB310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B3104">
        <w:rPr>
          <w:rFonts w:ascii="Times New Roman" w:eastAsia="Verdana,Italic" w:hAnsi="Times New Roman" w:cs="Times New Roman"/>
        </w:rPr>
        <w:t>okres mojego udziału przy wykonywaniu zamówienia będzie następujący:</w:t>
      </w:r>
    </w:p>
    <w:p w:rsidR="00BB3104" w:rsidRPr="00BB3104" w:rsidRDefault="00BB3104" w:rsidP="00BB3104">
      <w:pPr>
        <w:autoSpaceDE w:val="0"/>
        <w:autoSpaceDN w:val="0"/>
        <w:adjustRightInd w:val="0"/>
        <w:spacing w:after="0" w:line="271" w:lineRule="auto"/>
        <w:jc w:val="both"/>
        <w:rPr>
          <w:rFonts w:ascii="Times New Roman" w:eastAsia="Verdana,Italic" w:hAnsi="Times New Roman" w:cs="Times New Roman"/>
        </w:rPr>
      </w:pPr>
      <w:r w:rsidRPr="00BB3104">
        <w:rPr>
          <w:rFonts w:ascii="Times New Roman" w:eastAsia="Verdana,Italic" w:hAnsi="Times New Roman" w:cs="Times New Roman"/>
        </w:rPr>
        <w:t>……………………………………………………………………………………………………………</w:t>
      </w:r>
    </w:p>
    <w:p w:rsidR="00BB3104" w:rsidRPr="00BB3104" w:rsidRDefault="00BB3104" w:rsidP="00BB3104">
      <w:pPr>
        <w:numPr>
          <w:ilvl w:val="0"/>
          <w:numId w:val="14"/>
        </w:numPr>
        <w:autoSpaceDE w:val="0"/>
        <w:autoSpaceDN w:val="0"/>
        <w:adjustRightInd w:val="0"/>
        <w:spacing w:after="0" w:line="271" w:lineRule="auto"/>
        <w:ind w:left="284" w:hanging="284"/>
        <w:contextualSpacing/>
        <w:jc w:val="both"/>
        <w:rPr>
          <w:rFonts w:ascii="Times New Roman" w:eastAsia="Verdana,Italic" w:hAnsi="Times New Roman" w:cs="Times New Roman"/>
        </w:rPr>
      </w:pPr>
      <w:r w:rsidRPr="00BB3104">
        <w:rPr>
          <w:rFonts w:ascii="Times New Roman" w:eastAsia="Verdana,Italic" w:hAnsi="Times New Roman" w:cs="Times New Roman"/>
        </w:rPr>
        <w:t>udostępniając Wykonawcy zdolności w postaci wykształcenia, kwalifikacji zawodowych lub doświadczenia będę realizował roboty budowlane, których dotyczą udostępnione zdolności:</w:t>
      </w:r>
    </w:p>
    <w:p w:rsidR="00BB3104" w:rsidRPr="00BB3104" w:rsidRDefault="00BB3104" w:rsidP="00BB3104">
      <w:pPr>
        <w:spacing w:after="0" w:line="271" w:lineRule="auto"/>
        <w:ind w:left="284"/>
        <w:jc w:val="both"/>
        <w:rPr>
          <w:rFonts w:ascii="Times New Roman" w:eastAsia="Verdana,Italic" w:hAnsi="Times New Roman" w:cs="Times New Roman"/>
          <w:b/>
          <w:bCs/>
        </w:rPr>
      </w:pPr>
      <w:r w:rsidRPr="00BB3104">
        <w:rPr>
          <w:rFonts w:ascii="Times New Roman" w:eastAsia="Verdana,Italic" w:hAnsi="Times New Roman" w:cs="Times New Roman"/>
          <w:b/>
          <w:bCs/>
        </w:rPr>
        <w:t>TAK*/NIE *</w:t>
      </w:r>
    </w:p>
    <w:p w:rsidR="00BB3104" w:rsidRPr="00BB3104" w:rsidRDefault="00BB3104" w:rsidP="00BB3104">
      <w:pPr>
        <w:autoSpaceDE w:val="0"/>
        <w:autoSpaceDN w:val="0"/>
        <w:adjustRightInd w:val="0"/>
        <w:spacing w:after="0" w:line="271" w:lineRule="auto"/>
        <w:jc w:val="both"/>
        <w:rPr>
          <w:rFonts w:ascii="Times New Roman" w:eastAsia="Times New Roman" w:hAnsi="Times New Roman" w:cs="Times New Roman"/>
        </w:rPr>
      </w:pPr>
    </w:p>
    <w:p w:rsidR="00BB3104" w:rsidRPr="00BB3104" w:rsidRDefault="00BB3104" w:rsidP="00BB3104">
      <w:pPr>
        <w:autoSpaceDE w:val="0"/>
        <w:autoSpaceDN w:val="0"/>
        <w:adjustRightInd w:val="0"/>
        <w:spacing w:after="0" w:line="271" w:lineRule="auto"/>
        <w:jc w:val="both"/>
        <w:rPr>
          <w:rFonts w:ascii="Arial" w:eastAsia="Times New Roman" w:hAnsi="Arial" w:cs="Arial"/>
        </w:rPr>
      </w:pPr>
    </w:p>
    <w:p w:rsidR="00BB3104" w:rsidRPr="00BB3104" w:rsidRDefault="00BB3104" w:rsidP="00BB3104">
      <w:pPr>
        <w:tabs>
          <w:tab w:val="center" w:pos="4536"/>
          <w:tab w:val="right" w:pos="9072"/>
        </w:tabs>
        <w:spacing w:after="0" w:line="240" w:lineRule="auto"/>
        <w:rPr>
          <w:rFonts w:ascii="Arial" w:eastAsia="Times New Roman" w:hAnsi="Arial" w:cs="Arial"/>
          <w:sz w:val="18"/>
          <w:szCs w:val="18"/>
        </w:rPr>
      </w:pPr>
      <w:r w:rsidRPr="00BB3104">
        <w:rPr>
          <w:rFonts w:ascii="Arial" w:eastAsia="Times New Roman" w:hAnsi="Arial" w:cs="Arial"/>
          <w:sz w:val="18"/>
          <w:szCs w:val="18"/>
        </w:rPr>
        <w:t xml:space="preserve">.............................. </w:t>
      </w:r>
      <w:r w:rsidRPr="00BB3104">
        <w:rPr>
          <w:rFonts w:ascii="Arial" w:eastAsia="Times New Roman" w:hAnsi="Arial" w:cs="Arial"/>
          <w:sz w:val="16"/>
          <w:szCs w:val="16"/>
        </w:rPr>
        <w:t xml:space="preserve"> dnia</w:t>
      </w:r>
      <w:r w:rsidRPr="00BB3104">
        <w:rPr>
          <w:rFonts w:ascii="Arial" w:eastAsia="Times New Roman" w:hAnsi="Arial" w:cs="Arial"/>
          <w:sz w:val="18"/>
          <w:szCs w:val="18"/>
        </w:rPr>
        <w:t xml:space="preserve"> .......................</w:t>
      </w:r>
    </w:p>
    <w:p w:rsidR="00BB3104" w:rsidRPr="00BB3104" w:rsidRDefault="00BB3104" w:rsidP="00BB3104">
      <w:pPr>
        <w:tabs>
          <w:tab w:val="center" w:pos="4536"/>
          <w:tab w:val="right" w:pos="9072"/>
        </w:tabs>
        <w:spacing w:after="0" w:line="240" w:lineRule="auto"/>
        <w:rPr>
          <w:rFonts w:ascii="Arial" w:eastAsia="Times New Roman" w:hAnsi="Arial" w:cs="Arial"/>
          <w:sz w:val="18"/>
          <w:szCs w:val="18"/>
        </w:rPr>
      </w:pPr>
    </w:p>
    <w:p w:rsidR="00BB3104" w:rsidRPr="00BB3104" w:rsidRDefault="00BB3104" w:rsidP="00BB3104">
      <w:pPr>
        <w:autoSpaceDE w:val="0"/>
        <w:autoSpaceDN w:val="0"/>
        <w:adjustRightInd w:val="0"/>
        <w:spacing w:after="0" w:line="271" w:lineRule="auto"/>
        <w:jc w:val="both"/>
        <w:rPr>
          <w:rFonts w:ascii="Arial" w:eastAsia="Times New Roman" w:hAnsi="Arial" w:cs="Arial"/>
        </w:rPr>
      </w:pP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r>
      <w:r w:rsidRPr="00BB3104">
        <w:rPr>
          <w:rFonts w:ascii="Arial" w:eastAsia="Times New Roman" w:hAnsi="Arial" w:cs="Arial"/>
        </w:rPr>
        <w:tab/>
        <w:t>……………………………………….</w:t>
      </w:r>
    </w:p>
    <w:p w:rsidR="00BB3104" w:rsidRPr="00BB3104" w:rsidRDefault="00BB3104" w:rsidP="00BB3104">
      <w:pPr>
        <w:autoSpaceDE w:val="0"/>
        <w:autoSpaceDN w:val="0"/>
        <w:adjustRightInd w:val="0"/>
        <w:spacing w:after="0" w:line="271" w:lineRule="auto"/>
        <w:jc w:val="right"/>
        <w:rPr>
          <w:rFonts w:ascii="Times New Roman" w:eastAsia="Times New Roman" w:hAnsi="Times New Roman" w:cs="Times New Roman"/>
          <w:b/>
          <w:i/>
          <w:sz w:val="18"/>
          <w:szCs w:val="18"/>
        </w:rPr>
      </w:pPr>
      <w:r w:rsidRPr="00BB3104">
        <w:rPr>
          <w:rFonts w:ascii="Times New Roman" w:eastAsia="Times New Roman" w:hAnsi="Times New Roman" w:cs="Times New Roman"/>
          <w:b/>
          <w:i/>
          <w:sz w:val="18"/>
          <w:szCs w:val="18"/>
        </w:rPr>
        <w:t>Podpis podmiotu udostępniającego zasoby</w:t>
      </w:r>
    </w:p>
    <w:p w:rsidR="00BB3104" w:rsidRPr="00BB3104" w:rsidRDefault="00BB3104" w:rsidP="00BB3104">
      <w:pPr>
        <w:autoSpaceDE w:val="0"/>
        <w:autoSpaceDN w:val="0"/>
        <w:adjustRightInd w:val="0"/>
        <w:spacing w:after="0" w:line="271" w:lineRule="auto"/>
        <w:jc w:val="right"/>
        <w:rPr>
          <w:rFonts w:ascii="Arial" w:eastAsia="Times New Roman" w:hAnsi="Arial" w:cs="Arial"/>
          <w:b/>
          <w:sz w:val="18"/>
          <w:szCs w:val="18"/>
        </w:rPr>
      </w:pPr>
    </w:p>
    <w:p w:rsidR="00BB3104" w:rsidRPr="00BB3104" w:rsidRDefault="00BB3104" w:rsidP="00BB3104">
      <w:pPr>
        <w:suppressAutoHyphens/>
        <w:spacing w:after="120" w:line="240" w:lineRule="auto"/>
        <w:jc w:val="both"/>
        <w:rPr>
          <w:rFonts w:ascii="Calibri" w:eastAsia="Calibri" w:hAnsi="Calibri" w:cs="Times New Roman"/>
          <w:b/>
          <w:i/>
          <w:iCs/>
          <w:color w:val="FF0000"/>
          <w:sz w:val="20"/>
          <w:szCs w:val="20"/>
        </w:rPr>
      </w:pPr>
      <w:r w:rsidRPr="00BB3104">
        <w:rPr>
          <w:rFonts w:ascii="Calibri" w:eastAsia="Calibri" w:hAnsi="Calibri" w:cs="Times New Roman"/>
          <w:b/>
          <w:i/>
          <w:iCs/>
          <w:color w:val="FF0000"/>
          <w:sz w:val="20"/>
          <w:szCs w:val="20"/>
        </w:rPr>
        <w:t>Zobowiązanie musi być opatrzone przez osobę lub osoby uprawnione do reprezentowania firmy kwalifikowanym podpisem elektronicznym lub podpisem zaufanym lub podpisem osobistym.</w:t>
      </w:r>
    </w:p>
    <w:p w:rsidR="00BB3104" w:rsidRPr="00BB3104" w:rsidRDefault="00BB3104" w:rsidP="00BB3104">
      <w:pPr>
        <w:suppressAutoHyphens/>
        <w:spacing w:after="0" w:line="360" w:lineRule="auto"/>
        <w:rPr>
          <w:rFonts w:ascii="Times New Roman" w:eastAsia="Calibri" w:hAnsi="Times New Roman" w:cs="Times New Roman"/>
          <w:sz w:val="24"/>
          <w:szCs w:val="24"/>
        </w:rPr>
      </w:pPr>
    </w:p>
    <w:p w:rsidR="00BB3104" w:rsidRPr="00BB3104" w:rsidRDefault="00BB3104" w:rsidP="00BB3104">
      <w:pPr>
        <w:autoSpaceDE w:val="0"/>
        <w:autoSpaceDN w:val="0"/>
        <w:adjustRightInd w:val="0"/>
        <w:spacing w:after="0" w:line="271" w:lineRule="auto"/>
        <w:jc w:val="right"/>
        <w:rPr>
          <w:rFonts w:ascii="Arial" w:eastAsia="Times New Roman" w:hAnsi="Arial" w:cs="Arial"/>
        </w:rPr>
      </w:pPr>
    </w:p>
    <w:p w:rsidR="00BB3104" w:rsidRPr="00BB3104" w:rsidRDefault="00BB3104" w:rsidP="00BB3104">
      <w:pPr>
        <w:autoSpaceDE w:val="0"/>
        <w:autoSpaceDN w:val="0"/>
        <w:adjustRightInd w:val="0"/>
        <w:spacing w:after="0" w:line="271" w:lineRule="auto"/>
        <w:jc w:val="both"/>
        <w:rPr>
          <w:rFonts w:ascii="Arial" w:eastAsia="Verdana,Italic" w:hAnsi="Arial" w:cs="Arial"/>
          <w:i/>
          <w:iCs/>
          <w:sz w:val="16"/>
          <w:szCs w:val="16"/>
        </w:rPr>
      </w:pPr>
      <w:r w:rsidRPr="00BB3104">
        <w:rPr>
          <w:rFonts w:ascii="Arial" w:eastAsia="Verdana,Italic" w:hAnsi="Arial" w:cs="Arial"/>
          <w:i/>
          <w:iCs/>
          <w:sz w:val="16"/>
          <w:szCs w:val="16"/>
        </w:rPr>
        <w:t>UWAGA:</w:t>
      </w:r>
    </w:p>
    <w:p w:rsidR="00BB3104" w:rsidRPr="00BB3104" w:rsidRDefault="00BB3104" w:rsidP="00BB3104">
      <w:pPr>
        <w:autoSpaceDE w:val="0"/>
        <w:autoSpaceDN w:val="0"/>
        <w:adjustRightInd w:val="0"/>
        <w:spacing w:after="0" w:line="240" w:lineRule="auto"/>
        <w:jc w:val="both"/>
        <w:rPr>
          <w:rFonts w:ascii="Arial" w:eastAsia="Verdana,Italic" w:hAnsi="Arial" w:cs="Arial"/>
          <w:i/>
          <w:iCs/>
          <w:sz w:val="16"/>
          <w:szCs w:val="16"/>
        </w:rPr>
      </w:pPr>
      <w:r w:rsidRPr="00BB3104">
        <w:rPr>
          <w:rFonts w:ascii="Arial" w:eastAsia="Verdana,Italic" w:hAnsi="Arial" w:cs="Arial"/>
          <w:i/>
          <w:iCs/>
          <w:sz w:val="16"/>
          <w:szCs w:val="16"/>
        </w:rPr>
        <w:lastRenderedPageBreak/>
        <w:t>Zamiast niniejszego Formularza można przedstawić inne dokumenty, w szczególności:</w:t>
      </w:r>
    </w:p>
    <w:p w:rsidR="00BB3104" w:rsidRPr="00BB3104" w:rsidRDefault="00BB3104" w:rsidP="00BB3104">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BB3104">
        <w:rPr>
          <w:rFonts w:ascii="Arial" w:eastAsia="Verdana,Italic" w:hAnsi="Arial" w:cs="Arial"/>
          <w:i/>
          <w:iCs/>
          <w:sz w:val="16"/>
          <w:szCs w:val="16"/>
        </w:rPr>
        <w:t xml:space="preserve">pisemne zobowiązanie podmiotu, o którym mowa w art. 118 ustawy </w:t>
      </w:r>
      <w:proofErr w:type="spellStart"/>
      <w:r w:rsidRPr="00BB3104">
        <w:rPr>
          <w:rFonts w:ascii="Arial" w:eastAsia="Verdana,Italic" w:hAnsi="Arial" w:cs="Arial"/>
          <w:i/>
          <w:iCs/>
          <w:sz w:val="16"/>
          <w:szCs w:val="16"/>
        </w:rPr>
        <w:t>Pzp</w:t>
      </w:r>
      <w:proofErr w:type="spellEnd"/>
    </w:p>
    <w:p w:rsidR="00BB3104" w:rsidRPr="00BB3104" w:rsidRDefault="00BB3104" w:rsidP="00BB3104">
      <w:pPr>
        <w:numPr>
          <w:ilvl w:val="0"/>
          <w:numId w:val="13"/>
        </w:numPr>
        <w:autoSpaceDE w:val="0"/>
        <w:autoSpaceDN w:val="0"/>
        <w:adjustRightInd w:val="0"/>
        <w:spacing w:after="0" w:line="240" w:lineRule="auto"/>
        <w:ind w:left="284" w:hanging="284"/>
        <w:jc w:val="both"/>
        <w:rPr>
          <w:rFonts w:ascii="Arial" w:eastAsia="Verdana,Italic" w:hAnsi="Arial" w:cs="Arial"/>
          <w:i/>
          <w:iCs/>
          <w:sz w:val="16"/>
          <w:szCs w:val="16"/>
        </w:rPr>
      </w:pPr>
      <w:r w:rsidRPr="00BB3104">
        <w:rPr>
          <w:rFonts w:ascii="Arial" w:eastAsia="Verdana,Italic" w:hAnsi="Arial" w:cs="Arial"/>
          <w:i/>
          <w:iCs/>
          <w:sz w:val="16"/>
          <w:szCs w:val="16"/>
        </w:rPr>
        <w:t>dokumenty dotyczące:</w:t>
      </w:r>
    </w:p>
    <w:p w:rsidR="00BB3104" w:rsidRPr="00BB3104" w:rsidRDefault="00BB3104" w:rsidP="00BB310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B3104">
        <w:rPr>
          <w:rFonts w:ascii="Arial" w:eastAsia="Times New Roman" w:hAnsi="Arial" w:cs="Arial"/>
          <w:i/>
          <w:iCs/>
          <w:color w:val="000000"/>
          <w:sz w:val="16"/>
          <w:szCs w:val="16"/>
        </w:rPr>
        <w:t>zakresu dostępnych wykonawcy zasobów innego podmiotu;</w:t>
      </w:r>
    </w:p>
    <w:p w:rsidR="00BB3104" w:rsidRPr="00BB3104" w:rsidRDefault="00BB3104" w:rsidP="00BB310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B3104">
        <w:rPr>
          <w:rFonts w:ascii="Arial" w:eastAsia="Times New Roman" w:hAnsi="Arial" w:cs="Arial"/>
          <w:i/>
          <w:iCs/>
          <w:color w:val="000000"/>
          <w:sz w:val="16"/>
          <w:szCs w:val="16"/>
        </w:rPr>
        <w:t>sposobu wykorzystania zasobów innego podmiotu, przez Wykonawcę przy wykonywaniu zamówienia publicznego;</w:t>
      </w:r>
    </w:p>
    <w:p w:rsidR="00BB3104" w:rsidRPr="00BB3104" w:rsidRDefault="00BB3104" w:rsidP="00BB310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B3104">
        <w:rPr>
          <w:rFonts w:ascii="Arial" w:eastAsia="Times New Roman" w:hAnsi="Arial" w:cs="Arial"/>
          <w:i/>
          <w:iCs/>
          <w:color w:val="000000"/>
          <w:sz w:val="16"/>
          <w:szCs w:val="16"/>
        </w:rPr>
        <w:t>zakresu i okresu udziału innego podmiotu przy wykonywaniu zamówienia;</w:t>
      </w:r>
    </w:p>
    <w:p w:rsidR="00BB3104" w:rsidRPr="00BB3104" w:rsidRDefault="00BB3104" w:rsidP="00BB3104">
      <w:pPr>
        <w:numPr>
          <w:ilvl w:val="1"/>
          <w:numId w:val="13"/>
        </w:numPr>
        <w:autoSpaceDE w:val="0"/>
        <w:autoSpaceDN w:val="0"/>
        <w:adjustRightInd w:val="0"/>
        <w:spacing w:after="0" w:line="240" w:lineRule="auto"/>
        <w:ind w:left="567" w:hanging="283"/>
        <w:contextualSpacing/>
        <w:jc w:val="both"/>
        <w:rPr>
          <w:rFonts w:ascii="Arial" w:eastAsia="Times New Roman" w:hAnsi="Arial" w:cs="Arial"/>
          <w:i/>
          <w:iCs/>
          <w:color w:val="000000"/>
          <w:sz w:val="16"/>
          <w:szCs w:val="16"/>
        </w:rPr>
      </w:pPr>
      <w:r w:rsidRPr="00BB3104">
        <w:rPr>
          <w:rFonts w:ascii="Arial" w:eastAsia="Times New Roman" w:hAnsi="Arial" w:cs="Arial"/>
          <w:i/>
          <w:iCs/>
          <w:color w:val="000000"/>
          <w:sz w:val="16"/>
          <w:szCs w:val="16"/>
        </w:rPr>
        <w:t>czy podmiot, na zdolnościach którego wykonawca polega w odniesieniu do warunków udziału w postępowaniu dotyczących wykształcenia, kwalifikacji zawodowych lub doświadczenia, zrealizuje roboty budowalne, których wskazane zdolności dotyczą.</w:t>
      </w:r>
    </w:p>
    <w:p w:rsidR="00BB3104" w:rsidRPr="00BB3104" w:rsidRDefault="00BB3104" w:rsidP="00BB3104">
      <w:pPr>
        <w:spacing w:after="0" w:line="271" w:lineRule="auto"/>
        <w:rPr>
          <w:rFonts w:ascii="Arial" w:eastAsia="Times New Roman" w:hAnsi="Arial" w:cs="Arial"/>
        </w:rPr>
      </w:pPr>
      <w:r w:rsidRPr="00BB3104">
        <w:rPr>
          <w:rFonts w:ascii="Arial" w:eastAsia="Times New Roman" w:hAnsi="Arial" w:cs="Arial"/>
        </w:rPr>
        <w:t>_______________________</w:t>
      </w:r>
    </w:p>
    <w:p w:rsidR="00BB3104" w:rsidRPr="00BB3104" w:rsidRDefault="00BB3104" w:rsidP="00BB3104">
      <w:pPr>
        <w:spacing w:after="0" w:line="271" w:lineRule="auto"/>
        <w:rPr>
          <w:rFonts w:ascii="Arial" w:eastAsia="Times New Roman" w:hAnsi="Arial" w:cs="Arial"/>
          <w:i/>
          <w:sz w:val="16"/>
          <w:szCs w:val="16"/>
        </w:rPr>
      </w:pPr>
      <w:r w:rsidRPr="00BB3104">
        <w:rPr>
          <w:rFonts w:ascii="Arial" w:eastAsia="Times New Roman" w:hAnsi="Arial" w:cs="Arial"/>
          <w:sz w:val="16"/>
          <w:szCs w:val="16"/>
        </w:rPr>
        <w:t xml:space="preserve">* </w:t>
      </w:r>
      <w:r w:rsidRPr="00BB3104">
        <w:rPr>
          <w:rFonts w:ascii="Arial" w:eastAsia="Times New Roman" w:hAnsi="Arial" w:cs="Arial"/>
          <w:i/>
          <w:sz w:val="16"/>
          <w:szCs w:val="16"/>
        </w:rPr>
        <w:t>- niepotrzebne skreślić</w:t>
      </w:r>
    </w:p>
    <w:p w:rsidR="00BB3104" w:rsidRPr="00BB3104" w:rsidRDefault="00BB3104" w:rsidP="00BB3104">
      <w:pPr>
        <w:suppressAutoHyphens/>
        <w:spacing w:after="0" w:line="276" w:lineRule="auto"/>
        <w:rPr>
          <w:rFonts w:ascii="Times New Roman" w:eastAsia="Calibri" w:hAnsi="Times New Roman" w:cs="Times New Roman"/>
          <w:i/>
          <w:sz w:val="24"/>
          <w:szCs w:val="24"/>
        </w:rPr>
      </w:pPr>
    </w:p>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Default="00BB3104" w:rsidP="00BB3104"/>
    <w:p w:rsidR="00F564FB" w:rsidRPr="00BB3104" w:rsidRDefault="00F564FB" w:rsidP="00BB3104"/>
    <w:p w:rsidR="00BB3104" w:rsidRPr="00BB3104" w:rsidRDefault="00BB3104" w:rsidP="00BB3104"/>
    <w:p w:rsidR="00BB3104" w:rsidRPr="00BB3104" w:rsidRDefault="005F6261" w:rsidP="00BB3104">
      <w:pPr>
        <w:autoSpaceDE w:val="0"/>
        <w:autoSpaceDN w:val="0"/>
        <w:adjustRightInd w:val="0"/>
        <w:spacing w:after="0" w:line="240" w:lineRule="auto"/>
        <w:rPr>
          <w:rFonts w:ascii="Cambria" w:hAnsi="Cambria" w:cs="Cambria"/>
          <w:b/>
          <w:color w:val="000000"/>
          <w:sz w:val="24"/>
          <w:szCs w:val="24"/>
        </w:rPr>
      </w:pPr>
      <w:r>
        <w:rPr>
          <w:rFonts w:ascii="Cambria" w:hAnsi="Cambria" w:cs="Cambria"/>
          <w:b/>
          <w:color w:val="000000"/>
          <w:sz w:val="24"/>
          <w:szCs w:val="24"/>
        </w:rPr>
        <w:lastRenderedPageBreak/>
        <w:t>ZP.271.20</w:t>
      </w:r>
      <w:r w:rsidR="00BB3104" w:rsidRPr="00BB3104">
        <w:rPr>
          <w:rFonts w:ascii="Cambria" w:hAnsi="Cambria" w:cs="Cambria"/>
          <w:b/>
          <w:color w:val="000000"/>
          <w:sz w:val="24"/>
          <w:szCs w:val="24"/>
        </w:rPr>
        <w:t>.2024</w:t>
      </w:r>
      <w:r w:rsidR="00BB3104" w:rsidRPr="00BB3104">
        <w:rPr>
          <w:rFonts w:ascii="Cambria" w:hAnsi="Cambria" w:cs="Cambria"/>
          <w:b/>
          <w:color w:val="000000"/>
          <w:sz w:val="24"/>
          <w:szCs w:val="24"/>
        </w:rPr>
        <w:tab/>
      </w:r>
      <w:r w:rsidR="00BB3104" w:rsidRPr="00BB3104">
        <w:rPr>
          <w:rFonts w:ascii="Cambria" w:hAnsi="Cambria" w:cs="Cambria"/>
          <w:b/>
          <w:color w:val="000000"/>
          <w:sz w:val="24"/>
          <w:szCs w:val="24"/>
        </w:rPr>
        <w:tab/>
      </w:r>
      <w:r w:rsidR="00BB3104" w:rsidRPr="00BB3104">
        <w:rPr>
          <w:rFonts w:ascii="Cambria" w:hAnsi="Cambria" w:cs="Cambria"/>
          <w:b/>
          <w:color w:val="000000"/>
          <w:sz w:val="24"/>
          <w:szCs w:val="24"/>
        </w:rPr>
        <w:tab/>
      </w:r>
      <w:r w:rsidR="00BB3104" w:rsidRPr="00BB3104">
        <w:rPr>
          <w:rFonts w:ascii="Cambria" w:hAnsi="Cambria" w:cs="Cambria"/>
          <w:b/>
          <w:color w:val="000000"/>
          <w:sz w:val="24"/>
          <w:szCs w:val="24"/>
        </w:rPr>
        <w:tab/>
      </w:r>
      <w:r w:rsidR="00BB3104" w:rsidRPr="00BB3104">
        <w:rPr>
          <w:rFonts w:ascii="Cambria" w:hAnsi="Cambria" w:cs="Cambria"/>
          <w:b/>
          <w:color w:val="000000"/>
          <w:sz w:val="24"/>
          <w:szCs w:val="24"/>
        </w:rPr>
        <w:tab/>
      </w:r>
      <w:r w:rsidR="00BB3104" w:rsidRPr="00BB3104">
        <w:rPr>
          <w:rFonts w:ascii="Cambria" w:hAnsi="Cambria" w:cs="Cambria"/>
          <w:b/>
          <w:color w:val="000000"/>
          <w:sz w:val="24"/>
          <w:szCs w:val="24"/>
        </w:rPr>
        <w:tab/>
        <w:t xml:space="preserve">ZAŁĄCZNIK NR </w:t>
      </w:r>
      <w:r w:rsidR="008B4C53">
        <w:rPr>
          <w:rFonts w:ascii="Cambria" w:hAnsi="Cambria" w:cs="Cambria"/>
          <w:b/>
          <w:color w:val="000000"/>
          <w:sz w:val="24"/>
          <w:szCs w:val="24"/>
        </w:rPr>
        <w:t>7</w:t>
      </w:r>
      <w:r w:rsidR="00BB3104" w:rsidRPr="00BB3104">
        <w:rPr>
          <w:rFonts w:ascii="Cambria" w:hAnsi="Cambria" w:cs="Cambria"/>
          <w:b/>
          <w:color w:val="000000"/>
          <w:sz w:val="24"/>
          <w:szCs w:val="24"/>
        </w:rPr>
        <w:t xml:space="preserve"> do SWZ</w:t>
      </w:r>
    </w:p>
    <w:p w:rsidR="00BB3104" w:rsidRPr="00BB3104" w:rsidRDefault="00BB3104" w:rsidP="00BB3104">
      <w:pPr>
        <w:autoSpaceDE w:val="0"/>
        <w:autoSpaceDN w:val="0"/>
        <w:adjustRightInd w:val="0"/>
        <w:spacing w:after="0" w:line="240" w:lineRule="auto"/>
        <w:rPr>
          <w:rFonts w:ascii="Cambria" w:hAnsi="Cambria" w:cs="Cambria"/>
          <w:color w:val="FF0000"/>
          <w:sz w:val="24"/>
          <w:szCs w:val="24"/>
        </w:rPr>
      </w:pPr>
      <w:r w:rsidRPr="00BB3104">
        <w:rPr>
          <w:rFonts w:ascii="Cambria" w:hAnsi="Cambria" w:cs="Cambria"/>
          <w:color w:val="FF0000"/>
          <w:sz w:val="24"/>
          <w:szCs w:val="24"/>
        </w:rPr>
        <w:t>(Wypełniają podmioty wspólnie ubiegające się o udzielenie zamówienia publicznego np. konsorcjum , spółka cywilna )</w:t>
      </w:r>
    </w:p>
    <w:p w:rsidR="00BB3104" w:rsidRPr="00BB3104" w:rsidRDefault="00BB3104" w:rsidP="00BB3104">
      <w:pPr>
        <w:autoSpaceDE w:val="0"/>
        <w:autoSpaceDN w:val="0"/>
        <w:adjustRightInd w:val="0"/>
        <w:spacing w:after="0" w:line="240" w:lineRule="auto"/>
        <w:rPr>
          <w:rFonts w:ascii="Cambria" w:hAnsi="Cambria" w:cs="Cambria"/>
          <w:b/>
          <w:color w:val="000000"/>
          <w:sz w:val="24"/>
          <w:szCs w:val="24"/>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b/>
          <w:bCs/>
          <w:color w:val="000000"/>
          <w:sz w:val="23"/>
          <w:szCs w:val="23"/>
        </w:rPr>
        <w:t xml:space="preserve">PODMIOTY, W IMIENIU KTÓRYCH SKŁADANE JEST OŚWIADCZENIE: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1.…………………………………………………..…..…………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(pełna nazwa/firma, adres, w zależności od podmiotu: NIP/PESEL, KRS/CEIDG)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2.…………………………………………………..…..…………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(pełna nazwa/firma, adres, w zależności od podmiotu: NIP/PESEL, KRS/CEIDG)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3.…………………………………………………..…..…………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(pełna nazwa/firma, adres, w zależności od podmiotu: NIP/PESEL, KRS/CEIDG)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reprezentowane przez: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86"/>
      </w:tblGrid>
      <w:tr w:rsidR="00BB3104" w:rsidRPr="00BB3104" w:rsidTr="00BB3104">
        <w:trPr>
          <w:trHeight w:val="467"/>
        </w:trPr>
        <w:tc>
          <w:tcPr>
            <w:tcW w:w="8886" w:type="dxa"/>
          </w:tcPr>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(imię, nazwisko, stanowisko/podstawa do reprezentacji)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b/>
                <w:bCs/>
                <w:color w:val="000000"/>
                <w:sz w:val="23"/>
                <w:szCs w:val="23"/>
              </w:rPr>
              <w:t>Oświadczenie składane na podstawie art. 117 ust. 4 ustawy z dnia 11 września 2019 r. - Prawo zamówień publicznych (</w:t>
            </w:r>
            <w:proofErr w:type="spellStart"/>
            <w:r w:rsidRPr="00BB3104">
              <w:rPr>
                <w:rFonts w:ascii="Cambria" w:hAnsi="Cambria" w:cs="Cambria"/>
                <w:b/>
                <w:bCs/>
                <w:color w:val="000000"/>
                <w:sz w:val="23"/>
                <w:szCs w:val="23"/>
              </w:rPr>
              <w:t>t.j</w:t>
            </w:r>
            <w:proofErr w:type="spellEnd"/>
            <w:r w:rsidRPr="00BB3104">
              <w:rPr>
                <w:rFonts w:ascii="Cambria" w:hAnsi="Cambria" w:cs="Cambria"/>
                <w:b/>
                <w:bCs/>
                <w:color w:val="000000"/>
                <w:sz w:val="23"/>
                <w:szCs w:val="23"/>
              </w:rPr>
              <w:t xml:space="preserve">.: Dz. U. z 2021 r., poz. 1129 z </w:t>
            </w:r>
            <w:proofErr w:type="spellStart"/>
            <w:r w:rsidRPr="00BB3104">
              <w:rPr>
                <w:rFonts w:ascii="Cambria" w:hAnsi="Cambria" w:cs="Cambria"/>
                <w:b/>
                <w:bCs/>
                <w:color w:val="000000"/>
                <w:sz w:val="23"/>
                <w:szCs w:val="23"/>
              </w:rPr>
              <w:t>późn</w:t>
            </w:r>
            <w:proofErr w:type="spellEnd"/>
            <w:r w:rsidRPr="00BB3104">
              <w:rPr>
                <w:rFonts w:ascii="Cambria" w:hAnsi="Cambria" w:cs="Cambria"/>
                <w:b/>
                <w:bCs/>
                <w:color w:val="000000"/>
                <w:sz w:val="23"/>
                <w:szCs w:val="23"/>
              </w:rPr>
              <w:t xml:space="preserve">. zm.) - dalej: ustawa </w:t>
            </w:r>
            <w:proofErr w:type="spellStart"/>
            <w:r w:rsidRPr="00BB3104">
              <w:rPr>
                <w:rFonts w:ascii="Cambria" w:hAnsi="Cambria" w:cs="Cambria"/>
                <w:b/>
                <w:bCs/>
                <w:color w:val="000000"/>
                <w:sz w:val="23"/>
                <w:szCs w:val="23"/>
              </w:rPr>
              <w:t>Pzp</w:t>
            </w:r>
            <w:proofErr w:type="spellEnd"/>
            <w:r w:rsidRPr="00BB3104">
              <w:rPr>
                <w:rFonts w:ascii="Cambria" w:hAnsi="Cambria" w:cs="Cambria"/>
                <w:b/>
                <w:bCs/>
                <w:color w:val="000000"/>
                <w:sz w:val="23"/>
                <w:szCs w:val="23"/>
              </w:rPr>
              <w:t xml:space="preserve"> </w:t>
            </w:r>
          </w:p>
        </w:tc>
      </w:tr>
    </w:tbl>
    <w:p w:rsidR="00BB3104" w:rsidRPr="00BB3104" w:rsidRDefault="00BB3104" w:rsidP="00BB3104">
      <w:pPr>
        <w:autoSpaceDE w:val="0"/>
        <w:autoSpaceDN w:val="0"/>
        <w:adjustRightInd w:val="0"/>
        <w:spacing w:after="0" w:line="240" w:lineRule="auto"/>
        <w:rPr>
          <w:rFonts w:ascii="Cambria" w:hAnsi="Cambria" w:cs="Cambria"/>
          <w:color w:val="000000"/>
          <w:sz w:val="24"/>
          <w:szCs w:val="24"/>
        </w:rPr>
      </w:pPr>
    </w:p>
    <w:p w:rsidR="00BB3104" w:rsidRPr="00BB3104" w:rsidRDefault="00BB3104" w:rsidP="00BB3104">
      <w:pPr>
        <w:suppressAutoHyphens/>
        <w:spacing w:after="0" w:line="360" w:lineRule="auto"/>
        <w:ind w:left="284" w:hanging="284"/>
        <w:jc w:val="both"/>
        <w:rPr>
          <w:rFonts w:ascii="Cambria" w:hAnsi="Cambria" w:cs="Times New Roman"/>
          <w:b/>
          <w:bCs/>
        </w:rPr>
      </w:pPr>
      <w:r w:rsidRPr="00BB3104">
        <w:rPr>
          <w:rFonts w:ascii="Times New Roman" w:hAnsi="Times New Roman" w:cs="Times New Roman"/>
        </w:rPr>
        <w:t>Na potrzeby postępowania o udzielenie zamówienia publicznego którego przedmiotem jest</w:t>
      </w:r>
      <w:r w:rsidRPr="00BB3104">
        <w:rPr>
          <w:rFonts w:ascii="Times New Roman" w:eastAsia="Calibri" w:hAnsi="Times New Roman" w:cs="Times New Roman"/>
          <w:b/>
        </w:rPr>
        <w:t>.:</w:t>
      </w:r>
    </w:p>
    <w:p w:rsidR="00BB3104" w:rsidRPr="00BB3104" w:rsidRDefault="00F564FB" w:rsidP="00BB3104">
      <w:pPr>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b/>
          <w:i/>
          <w:sz w:val="24"/>
          <w:szCs w:val="24"/>
        </w:rPr>
        <w:t>„Zagospodarowanie terenu rekreacyjnego na dz. nr 980, 981</w:t>
      </w:r>
      <w:r w:rsidRPr="00554BD6">
        <w:rPr>
          <w:rFonts w:ascii="Times New Roman" w:hAnsi="Times New Roman" w:cs="Times New Roman"/>
          <w:b/>
          <w:i/>
        </w:rPr>
        <w:t xml:space="preserve"> </w:t>
      </w:r>
      <w:r>
        <w:rPr>
          <w:rFonts w:ascii="Times New Roman" w:hAnsi="Times New Roman" w:cs="Times New Roman"/>
          <w:b/>
          <w:i/>
        </w:rPr>
        <w:t xml:space="preserve">w m. Modlnica, Gmina Wielka Wieś – Etap I” </w:t>
      </w:r>
    </w:p>
    <w:p w:rsidR="00BB3104" w:rsidRPr="00BB3104" w:rsidRDefault="00BB3104" w:rsidP="00BB3104">
      <w:pPr>
        <w:autoSpaceDE w:val="0"/>
        <w:autoSpaceDN w:val="0"/>
        <w:adjustRightInd w:val="0"/>
        <w:spacing w:after="0" w:line="276" w:lineRule="auto"/>
        <w:jc w:val="both"/>
        <w:rPr>
          <w:rFonts w:ascii="Times New Roman" w:hAnsi="Times New Roman"/>
          <w:b/>
          <w:sz w:val="24"/>
          <w:szCs w:val="24"/>
        </w:rPr>
      </w:pPr>
      <w:r w:rsidRPr="00BB3104">
        <w:rPr>
          <w:rFonts w:ascii="Times New Roman" w:hAnsi="Times New Roman" w:cs="Times New Roman"/>
        </w:rPr>
        <w:t xml:space="preserve">prowadzonego </w:t>
      </w:r>
      <w:r w:rsidRPr="00BB3104">
        <w:rPr>
          <w:rFonts w:ascii="Times New Roman" w:hAnsi="Times New Roman" w:cs="Times New Roman"/>
          <w:b/>
          <w:bCs/>
        </w:rPr>
        <w:t xml:space="preserve">w trybie podstawowym bez negocjacji  </w:t>
      </w:r>
      <w:r w:rsidRPr="00BB3104">
        <w:rPr>
          <w:rFonts w:ascii="Times New Roman" w:hAnsi="Times New Roman" w:cs="Times New Roman"/>
        </w:rPr>
        <w:t xml:space="preserve">działając jako pełnomocnik podmiotów, w imieniu których składane jest oświadczenie oświadczam, że: </w:t>
      </w:r>
    </w:p>
    <w:p w:rsidR="00BB3104" w:rsidRPr="00BB3104" w:rsidRDefault="00BB3104" w:rsidP="00BB3104">
      <w:pPr>
        <w:autoSpaceDE w:val="0"/>
        <w:autoSpaceDN w:val="0"/>
        <w:adjustRightInd w:val="0"/>
        <w:spacing w:after="0" w:line="240" w:lineRule="auto"/>
        <w:jc w:val="both"/>
        <w:rPr>
          <w:rFonts w:ascii="Times New Roman" w:hAnsi="Times New Roman" w:cs="Times New Roman"/>
          <w:color w:val="000000"/>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Wykonawca: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Wykona następujący zakres świadczenia wynikającego z umowy o zamówienie publiczne: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 </w:t>
      </w:r>
    </w:p>
    <w:p w:rsidR="00BB3104" w:rsidRPr="00BB3104" w:rsidRDefault="00BB3104" w:rsidP="00BB3104">
      <w:pPr>
        <w:autoSpaceDE w:val="0"/>
        <w:autoSpaceDN w:val="0"/>
        <w:adjustRightInd w:val="0"/>
        <w:spacing w:after="0" w:line="240" w:lineRule="auto"/>
        <w:rPr>
          <w:rFonts w:ascii="Cambria" w:hAnsi="Cambria" w:cs="Cambria"/>
          <w:i/>
          <w:iCs/>
          <w:color w:val="000000"/>
          <w:sz w:val="23"/>
          <w:szCs w:val="23"/>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Wykonawca: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i/>
          <w:iCs/>
          <w:color w:val="000000"/>
          <w:sz w:val="23"/>
          <w:szCs w:val="23"/>
        </w:rPr>
        <w:t xml:space="preserve">Wykona następujący zakres świadczenia wynikającego z umowy o zamówienie publiczne: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 </w:t>
      </w: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p>
    <w:p w:rsidR="00BB3104" w:rsidRPr="00BB3104" w:rsidRDefault="00BB3104" w:rsidP="00BB3104">
      <w:pPr>
        <w:autoSpaceDE w:val="0"/>
        <w:autoSpaceDN w:val="0"/>
        <w:adjustRightInd w:val="0"/>
        <w:spacing w:after="0" w:line="240" w:lineRule="auto"/>
        <w:rPr>
          <w:rFonts w:ascii="Cambria" w:hAnsi="Cambria" w:cs="Cambria"/>
          <w:color w:val="000000"/>
          <w:sz w:val="23"/>
          <w:szCs w:val="23"/>
        </w:rPr>
      </w:pPr>
      <w:r w:rsidRPr="00BB3104">
        <w:rPr>
          <w:rFonts w:ascii="Cambria" w:hAnsi="Cambria" w:cs="Cambria"/>
          <w:color w:val="000000"/>
          <w:sz w:val="23"/>
          <w:szCs w:val="23"/>
        </w:rPr>
        <w:t xml:space="preserve">Oświadczam, że wszystkie informacje podane w powyższych oświadczeniach są aktualne i zgodne z prawdą. </w:t>
      </w:r>
    </w:p>
    <w:p w:rsidR="00BB3104" w:rsidRPr="00BB3104" w:rsidRDefault="00BB3104" w:rsidP="00BB3104">
      <w:pPr>
        <w:autoSpaceDE w:val="0"/>
        <w:autoSpaceDN w:val="0"/>
        <w:adjustRightInd w:val="0"/>
        <w:spacing w:after="0" w:line="240" w:lineRule="auto"/>
        <w:ind w:left="4248" w:firstLine="708"/>
        <w:rPr>
          <w:rFonts w:ascii="Cambria" w:hAnsi="Cambria" w:cs="Cambria"/>
          <w:color w:val="000000"/>
          <w:sz w:val="23"/>
          <w:szCs w:val="23"/>
        </w:rPr>
      </w:pPr>
      <w:r w:rsidRPr="00BB3104">
        <w:rPr>
          <w:rFonts w:ascii="Cambria" w:hAnsi="Cambria" w:cs="Cambria"/>
          <w:color w:val="000000"/>
          <w:sz w:val="23"/>
          <w:szCs w:val="23"/>
        </w:rPr>
        <w:t xml:space="preserve">Podpis osoby upoważnionej ** </w:t>
      </w:r>
    </w:p>
    <w:p w:rsidR="00BB3104" w:rsidRPr="00BB3104" w:rsidRDefault="00BB3104" w:rsidP="00BB3104">
      <w:pPr>
        <w:autoSpaceDE w:val="0"/>
        <w:autoSpaceDN w:val="0"/>
        <w:adjustRightInd w:val="0"/>
        <w:spacing w:after="0" w:line="240" w:lineRule="auto"/>
        <w:rPr>
          <w:rFonts w:ascii="Arial" w:hAnsi="Arial" w:cs="Arial"/>
          <w:i/>
          <w:iCs/>
          <w:color w:val="FF0000"/>
          <w:sz w:val="16"/>
          <w:szCs w:val="16"/>
        </w:rPr>
      </w:pPr>
    </w:p>
    <w:p w:rsidR="00BB3104" w:rsidRPr="00F7448A" w:rsidRDefault="00BB3104" w:rsidP="00F7448A">
      <w:pPr>
        <w:suppressAutoHyphens/>
        <w:spacing w:after="120" w:line="240" w:lineRule="auto"/>
        <w:jc w:val="both"/>
        <w:rPr>
          <w:rFonts w:ascii="Calibri" w:eastAsia="Calibri" w:hAnsi="Calibri" w:cs="Times New Roman"/>
          <w:b/>
          <w:i/>
          <w:iCs/>
          <w:color w:val="FF0000"/>
          <w:sz w:val="20"/>
          <w:szCs w:val="20"/>
        </w:rPr>
      </w:pPr>
      <w:r w:rsidRPr="00BB3104">
        <w:rPr>
          <w:rFonts w:ascii="Arial" w:hAnsi="Arial" w:cs="Arial"/>
          <w:b/>
          <w:i/>
          <w:iCs/>
          <w:color w:val="FF0000"/>
          <w:sz w:val="16"/>
          <w:szCs w:val="16"/>
        </w:rPr>
        <w:t>**Oświadczenie</w:t>
      </w:r>
      <w:r w:rsidRPr="00BB3104">
        <w:rPr>
          <w:rFonts w:ascii="Arial" w:hAnsi="Arial" w:cs="Arial"/>
          <w:i/>
          <w:iCs/>
          <w:color w:val="FF0000"/>
          <w:sz w:val="16"/>
          <w:szCs w:val="16"/>
        </w:rPr>
        <w:t xml:space="preserve"> </w:t>
      </w:r>
      <w:r w:rsidRPr="00BB3104">
        <w:rPr>
          <w:rFonts w:ascii="Calibri" w:eastAsia="Calibri" w:hAnsi="Calibri" w:cs="Times New Roman"/>
          <w:b/>
          <w:i/>
          <w:iCs/>
          <w:color w:val="FF0000"/>
          <w:sz w:val="20"/>
          <w:szCs w:val="20"/>
        </w:rPr>
        <w:t xml:space="preserve">musi być opatrzone przez osobę lub osoby uprawnione do reprezentowania firmy kwalifikowanym podpisem elektronicznym lub podpisem </w:t>
      </w:r>
      <w:r w:rsidR="00F7448A">
        <w:rPr>
          <w:rFonts w:ascii="Calibri" w:eastAsia="Calibri" w:hAnsi="Calibri" w:cs="Times New Roman"/>
          <w:b/>
          <w:i/>
          <w:iCs/>
          <w:color w:val="FF0000"/>
          <w:sz w:val="20"/>
          <w:szCs w:val="20"/>
        </w:rPr>
        <w:t>zaufanym lub podpisem osobistym</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4"/>
          <w:lang w:eastAsia="ar-SA"/>
        </w:rPr>
      </w:pPr>
    </w:p>
    <w:p w:rsidR="00BB3104" w:rsidRDefault="00BB3104" w:rsidP="00BB3104">
      <w:pPr>
        <w:widowControl w:val="0"/>
        <w:suppressAutoHyphens/>
        <w:spacing w:after="0" w:line="240" w:lineRule="auto"/>
        <w:jc w:val="center"/>
        <w:rPr>
          <w:rFonts w:ascii="Times New Roman" w:eastAsia="Times New Roman" w:hAnsi="Times New Roman" w:cs="Times New Roman"/>
          <w:b/>
          <w:snapToGrid w:val="0"/>
          <w:lang w:eastAsia="ar-SA"/>
        </w:rPr>
      </w:pPr>
    </w:p>
    <w:p w:rsidR="00F564FB" w:rsidRDefault="00F564FB" w:rsidP="00BB3104">
      <w:pPr>
        <w:widowControl w:val="0"/>
        <w:suppressAutoHyphens/>
        <w:spacing w:after="0" w:line="240" w:lineRule="auto"/>
        <w:jc w:val="center"/>
        <w:rPr>
          <w:rFonts w:ascii="Times New Roman" w:eastAsia="Times New Roman" w:hAnsi="Times New Roman" w:cs="Times New Roman"/>
          <w:b/>
          <w:snapToGrid w:val="0"/>
          <w:lang w:eastAsia="ar-SA"/>
        </w:rPr>
      </w:pPr>
    </w:p>
    <w:p w:rsidR="00F564FB" w:rsidRPr="00BB3104" w:rsidRDefault="00F564FB" w:rsidP="00BB3104">
      <w:pPr>
        <w:widowControl w:val="0"/>
        <w:suppressAutoHyphens/>
        <w:spacing w:after="0" w:line="240" w:lineRule="auto"/>
        <w:jc w:val="center"/>
        <w:rPr>
          <w:rFonts w:ascii="Times New Roman" w:eastAsia="Times New Roman" w:hAnsi="Times New Roman" w:cs="Times New Roman"/>
          <w:b/>
          <w:snapToGrid w:val="0"/>
          <w:lang w:eastAsia="ar-SA"/>
        </w:rPr>
      </w:pPr>
    </w:p>
    <w:p w:rsidR="00BB3104" w:rsidRPr="00BB3104" w:rsidRDefault="005F6261" w:rsidP="00BB3104">
      <w:pPr>
        <w:widowControl w:val="0"/>
        <w:suppressAutoHyphens/>
        <w:spacing w:after="0" w:line="240" w:lineRule="auto"/>
        <w:jc w:val="center"/>
        <w:rPr>
          <w:rFonts w:ascii="Times New Roman" w:eastAsia="Times New Roman" w:hAnsi="Times New Roman" w:cs="Times New Roman"/>
          <w:b/>
          <w:snapToGrid w:val="0"/>
          <w:lang w:eastAsia="ar-SA"/>
        </w:rPr>
      </w:pPr>
      <w:r w:rsidRPr="005F6261">
        <w:rPr>
          <w:rFonts w:ascii="Times New Roman" w:eastAsia="Times New Roman" w:hAnsi="Times New Roman" w:cs="Times New Roman"/>
          <w:b/>
          <w:snapToGrid w:val="0"/>
          <w:lang w:eastAsia="ar-SA"/>
        </w:rPr>
        <w:lastRenderedPageBreak/>
        <w:t>ZP.271.20</w:t>
      </w:r>
      <w:r w:rsidR="00BB3104" w:rsidRPr="005F6261">
        <w:rPr>
          <w:rFonts w:ascii="Times New Roman" w:eastAsia="Times New Roman" w:hAnsi="Times New Roman" w:cs="Times New Roman"/>
          <w:b/>
          <w:snapToGrid w:val="0"/>
          <w:lang w:eastAsia="ar-SA"/>
        </w:rPr>
        <w:t>.2024</w:t>
      </w:r>
      <w:r w:rsidR="00BB3104" w:rsidRPr="005F6261">
        <w:rPr>
          <w:rFonts w:ascii="Times New Roman" w:eastAsia="Times New Roman" w:hAnsi="Times New Roman" w:cs="Times New Roman"/>
          <w:b/>
          <w:snapToGrid w:val="0"/>
          <w:lang w:eastAsia="ar-SA"/>
        </w:rPr>
        <w:tab/>
      </w:r>
      <w:r w:rsidR="00BB3104" w:rsidRPr="005F6261">
        <w:rPr>
          <w:rFonts w:ascii="Times New Roman" w:eastAsia="Times New Roman" w:hAnsi="Times New Roman" w:cs="Times New Roman"/>
          <w:b/>
          <w:snapToGrid w:val="0"/>
          <w:lang w:eastAsia="ar-SA"/>
        </w:rPr>
        <w:tab/>
      </w:r>
      <w:r w:rsidR="00BB3104" w:rsidRPr="005F6261">
        <w:rPr>
          <w:rFonts w:ascii="Times New Roman" w:eastAsia="Times New Roman" w:hAnsi="Times New Roman" w:cs="Times New Roman"/>
          <w:b/>
          <w:snapToGrid w:val="0"/>
          <w:lang w:eastAsia="ar-SA"/>
        </w:rPr>
        <w:tab/>
      </w:r>
      <w:r w:rsidR="00BB3104" w:rsidRPr="005F6261">
        <w:rPr>
          <w:rFonts w:ascii="Times New Roman" w:eastAsia="Times New Roman" w:hAnsi="Times New Roman" w:cs="Times New Roman"/>
          <w:b/>
          <w:snapToGrid w:val="0"/>
          <w:lang w:eastAsia="ar-SA"/>
        </w:rPr>
        <w:tab/>
      </w:r>
      <w:r w:rsidR="00BB3104" w:rsidRPr="005F6261">
        <w:rPr>
          <w:rFonts w:ascii="Times New Roman" w:eastAsia="Times New Roman" w:hAnsi="Times New Roman" w:cs="Times New Roman"/>
          <w:b/>
          <w:snapToGrid w:val="0"/>
          <w:lang w:eastAsia="ar-SA"/>
        </w:rPr>
        <w:tab/>
      </w:r>
      <w:r w:rsidR="00BB3104" w:rsidRPr="005F6261">
        <w:rPr>
          <w:rFonts w:ascii="Times New Roman" w:eastAsia="Times New Roman" w:hAnsi="Times New Roman" w:cs="Times New Roman"/>
          <w:b/>
          <w:snapToGrid w:val="0"/>
          <w:lang w:eastAsia="ar-SA"/>
        </w:rPr>
        <w:tab/>
        <w:t>Załącznik</w:t>
      </w:r>
      <w:r w:rsidR="00BB3104" w:rsidRPr="00BB3104">
        <w:rPr>
          <w:rFonts w:ascii="Times New Roman" w:eastAsia="Times New Roman" w:hAnsi="Times New Roman" w:cs="Times New Roman"/>
          <w:b/>
          <w:snapToGrid w:val="0"/>
          <w:lang w:eastAsia="ar-SA"/>
        </w:rPr>
        <w:t xml:space="preserve"> nr </w:t>
      </w:r>
      <w:r w:rsidR="008B4C53">
        <w:rPr>
          <w:rFonts w:ascii="Times New Roman" w:eastAsia="Times New Roman" w:hAnsi="Times New Roman" w:cs="Times New Roman"/>
          <w:b/>
          <w:snapToGrid w:val="0"/>
          <w:lang w:eastAsia="ar-SA"/>
        </w:rPr>
        <w:t>8</w:t>
      </w:r>
      <w:r w:rsidR="00BB3104" w:rsidRPr="00BB3104">
        <w:rPr>
          <w:rFonts w:ascii="Times New Roman" w:eastAsia="Times New Roman" w:hAnsi="Times New Roman" w:cs="Times New Roman"/>
          <w:b/>
          <w:snapToGrid w:val="0"/>
          <w:lang w:eastAsia="ar-SA"/>
        </w:rPr>
        <w:t xml:space="preserve"> do SWZ </w:t>
      </w:r>
    </w:p>
    <w:p w:rsidR="00BB3104" w:rsidRPr="00BB3104" w:rsidRDefault="00BB3104" w:rsidP="00BB3104">
      <w:pPr>
        <w:jc w:val="center"/>
        <w:rPr>
          <w:rFonts w:ascii="Times New Roman" w:hAnsi="Times New Roman" w:cs="Times New Roman"/>
          <w:b/>
          <w:bCs/>
          <w:color w:val="000000"/>
        </w:rPr>
      </w:pPr>
    </w:p>
    <w:p w:rsidR="00BB3104" w:rsidRPr="00BB3104" w:rsidRDefault="00BB3104" w:rsidP="00BB3104">
      <w:pPr>
        <w:jc w:val="center"/>
        <w:rPr>
          <w:rFonts w:ascii="Times New Roman" w:hAnsi="Times New Roman" w:cs="Times New Roman"/>
          <w:b/>
          <w:bCs/>
          <w:color w:val="000000"/>
        </w:rPr>
      </w:pPr>
      <w:r w:rsidRPr="00BB3104">
        <w:rPr>
          <w:rFonts w:ascii="Times New Roman" w:hAnsi="Times New Roman" w:cs="Times New Roman"/>
          <w:b/>
          <w:bCs/>
          <w:color w:val="000000"/>
        </w:rPr>
        <w:t>Projektowane postanowienia umowne, które zostaną wprowadzone</w:t>
      </w:r>
    </w:p>
    <w:p w:rsidR="00BB3104" w:rsidRPr="00BB3104" w:rsidRDefault="00BB3104" w:rsidP="00BB3104">
      <w:pPr>
        <w:jc w:val="center"/>
        <w:rPr>
          <w:rFonts w:ascii="Times New Roman" w:hAnsi="Times New Roman" w:cs="Times New Roman"/>
          <w:b/>
          <w:bCs/>
          <w:color w:val="000000"/>
        </w:rPr>
      </w:pPr>
      <w:r w:rsidRPr="00BB3104">
        <w:rPr>
          <w:rFonts w:ascii="Times New Roman" w:hAnsi="Times New Roman" w:cs="Times New Roman"/>
          <w:b/>
          <w:bCs/>
          <w:color w:val="000000"/>
        </w:rPr>
        <w:t xml:space="preserve"> do treści umowy</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UMOWA O  ROBOTY  BUDOWLANE NR </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zawarta w dniu </w:t>
      </w:r>
      <w:r w:rsidRPr="00BB3104">
        <w:rPr>
          <w:rFonts w:ascii="Times New Roman" w:eastAsia="Times New Roman" w:hAnsi="Times New Roman" w:cs="Times New Roman"/>
          <w:b/>
          <w:snapToGrid w:val="0"/>
          <w:lang w:eastAsia="ar-SA"/>
        </w:rPr>
        <w:t>……..2024 roku,</w:t>
      </w:r>
      <w:r w:rsidRPr="00BB3104">
        <w:rPr>
          <w:rFonts w:ascii="Times New Roman" w:eastAsia="Times New Roman" w:hAnsi="Times New Roman" w:cs="Times New Roman"/>
          <w:snapToGrid w:val="0"/>
          <w:lang w:eastAsia="ar-SA"/>
        </w:rPr>
        <w:t xml:space="preserve"> w Szycach, w rezultacie dokonania wyboru oferty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b/>
          <w:snapToGrid w:val="0"/>
          <w:lang w:eastAsia="ar-SA"/>
        </w:rPr>
        <w:t xml:space="preserve">w trybie podstawowym bez negocjacji na podstawie art. 275 ust.1 ustawy </w:t>
      </w:r>
      <w:proofErr w:type="spellStart"/>
      <w:r w:rsidRPr="00BB3104">
        <w:rPr>
          <w:rFonts w:ascii="Times New Roman" w:eastAsia="Times New Roman" w:hAnsi="Times New Roman" w:cs="Times New Roman"/>
          <w:b/>
          <w:snapToGrid w:val="0"/>
          <w:lang w:eastAsia="ar-SA"/>
        </w:rPr>
        <w:t>Pzp</w:t>
      </w:r>
      <w:proofErr w:type="spellEnd"/>
      <w:r w:rsidRPr="00BB3104">
        <w:rPr>
          <w:rFonts w:ascii="Times New Roman" w:eastAsia="Times New Roman" w:hAnsi="Times New Roman" w:cs="Times New Roman"/>
          <w:b/>
          <w:snapToGrid w:val="0"/>
          <w:lang w:eastAsia="ar-SA"/>
        </w:rPr>
        <w:t xml:space="preserve">, </w:t>
      </w:r>
      <w:r w:rsidRPr="00BB3104">
        <w:rPr>
          <w:rFonts w:ascii="Times New Roman" w:eastAsia="Times New Roman" w:hAnsi="Times New Roman" w:cs="Times New Roman"/>
          <w:snapToGrid w:val="0"/>
          <w:lang w:eastAsia="ar-SA"/>
        </w:rPr>
        <w:t>pomiędzy:</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Gminą Wielka Wieś</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32-085 Szyce,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b/>
          <w:snapToGrid w:val="0"/>
          <w:lang w:eastAsia="ar-SA"/>
        </w:rPr>
        <w:t>Pl. Wspólnoty 1 ,</w:t>
      </w:r>
      <w:r w:rsidRPr="00BB3104">
        <w:rPr>
          <w:rFonts w:ascii="Times New Roman" w:eastAsia="Times New Roman" w:hAnsi="Times New Roman" w:cs="Times New Roman"/>
          <w:snapToGrid w:val="0"/>
          <w:lang w:eastAsia="ar-SA"/>
        </w:rPr>
        <w:t xml:space="preserve">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NIP 513-00-66-230, REGON 351-555-476</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zwaną w dalszej treści umowy "</w:t>
      </w:r>
      <w:r w:rsidRPr="00BB3104">
        <w:rPr>
          <w:rFonts w:ascii="Times New Roman" w:eastAsia="Times New Roman" w:hAnsi="Times New Roman" w:cs="Times New Roman"/>
          <w:b/>
          <w:snapToGrid w:val="0"/>
          <w:lang w:eastAsia="ar-SA"/>
        </w:rPr>
        <w:t>Zamawiającym",</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reprezentowaną przez :</w:t>
      </w:r>
    </w:p>
    <w:p w:rsidR="00BB3104" w:rsidRPr="00BB3104" w:rsidRDefault="00BB3104" w:rsidP="00BB3104">
      <w:pPr>
        <w:keepNext/>
        <w:widowControl w:val="0"/>
        <w:spacing w:after="0" w:line="240" w:lineRule="auto"/>
        <w:outlineLvl w:val="3"/>
        <w:rPr>
          <w:rFonts w:ascii="Times New Roman" w:eastAsia="Times New Roman" w:hAnsi="Times New Roman" w:cs="Times New Roman"/>
          <w:b/>
          <w:bCs/>
          <w:snapToGrid w:val="0"/>
          <w:lang w:eastAsia="pl-PL"/>
        </w:rPr>
      </w:pPr>
      <w:r w:rsidRPr="00BB3104">
        <w:rPr>
          <w:rFonts w:ascii="Times New Roman" w:eastAsia="Times New Roman" w:hAnsi="Times New Roman" w:cs="Times New Roman"/>
          <w:b/>
          <w:bCs/>
          <w:snapToGrid w:val="0"/>
          <w:lang w:eastAsia="pl-PL"/>
        </w:rPr>
        <w:t xml:space="preserve">Wójta Gminy –Krzysztofa </w:t>
      </w:r>
      <w:proofErr w:type="spellStart"/>
      <w:r w:rsidRPr="00BB3104">
        <w:rPr>
          <w:rFonts w:ascii="Times New Roman" w:eastAsia="Times New Roman" w:hAnsi="Times New Roman" w:cs="Times New Roman"/>
          <w:b/>
          <w:bCs/>
          <w:snapToGrid w:val="0"/>
          <w:lang w:eastAsia="pl-PL"/>
        </w:rPr>
        <w:t>Wołosa</w:t>
      </w:r>
      <w:proofErr w:type="spellEnd"/>
      <w:r w:rsidRPr="00BB3104">
        <w:rPr>
          <w:rFonts w:ascii="Times New Roman" w:eastAsia="Times New Roman" w:hAnsi="Times New Roman" w:cs="Times New Roman"/>
          <w:b/>
          <w:bCs/>
          <w:snapToGrid w:val="0"/>
          <w:lang w:eastAsia="pl-PL"/>
        </w:rPr>
        <w:t xml:space="preserve"> </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Przy kontrasygnacie  Skarbnika Gminy Lucyny Ferdek- Słaboń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a ………………………………………………………………………………………………………………………………………………</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 xml:space="preserve">zwanym dalej </w:t>
      </w:r>
      <w:r w:rsidRPr="00BB3104">
        <w:rPr>
          <w:rFonts w:ascii="Times New Roman" w:eastAsia="Times New Roman" w:hAnsi="Times New Roman" w:cs="Times New Roman"/>
          <w:b/>
          <w:snapToGrid w:val="0"/>
          <w:lang w:eastAsia="ar-SA"/>
        </w:rPr>
        <w:t>"Wykonawcą".</w:t>
      </w:r>
    </w:p>
    <w:p w:rsidR="00BB3104" w:rsidRPr="00BB3104" w:rsidRDefault="00BB3104" w:rsidP="00BB3104">
      <w:pPr>
        <w:suppressAutoHyphens/>
        <w:spacing w:before="120" w:after="0" w:line="240" w:lineRule="auto"/>
        <w:jc w:val="center"/>
        <w:rPr>
          <w:rFonts w:ascii="Times New Roman" w:eastAsia="Times New Roman" w:hAnsi="Times New Roman" w:cs="Times New Roman"/>
          <w:b/>
          <w:sz w:val="20"/>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 1.</w:t>
      </w: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PRZEDMIOT UMOWY</w:t>
      </w:r>
    </w:p>
    <w:p w:rsidR="00464EE8" w:rsidRPr="00554BD6" w:rsidRDefault="00464EE8" w:rsidP="00464EE8">
      <w:pPr>
        <w:spacing w:line="360" w:lineRule="auto"/>
        <w:contextualSpacing/>
        <w:jc w:val="both"/>
        <w:rPr>
          <w:rFonts w:ascii="Times New Roman" w:eastAsia="Calibri" w:hAnsi="Times New Roman" w:cs="Times New Roman"/>
          <w:lang w:eastAsia="pl-PL"/>
        </w:rPr>
      </w:pPr>
    </w:p>
    <w:p w:rsidR="00464EE8" w:rsidRPr="00E50E8E" w:rsidRDefault="00464EE8" w:rsidP="00464EE8">
      <w:pPr>
        <w:spacing w:line="360" w:lineRule="auto"/>
        <w:jc w:val="both"/>
        <w:rPr>
          <w:rFonts w:ascii="Times New Roman" w:hAnsi="Times New Roman" w:cs="Times New Roman"/>
          <w:b/>
        </w:rPr>
      </w:pPr>
      <w:r w:rsidRPr="00E50E8E">
        <w:rPr>
          <w:rFonts w:ascii="Times New Roman" w:hAnsi="Times New Roman" w:cs="Times New Roman"/>
        </w:rPr>
        <w:t xml:space="preserve">1.Przedmiotem zamówienia jest </w:t>
      </w:r>
      <w:r w:rsidR="00F564FB" w:rsidRPr="00E50E8E">
        <w:rPr>
          <w:rFonts w:ascii="Times New Roman" w:hAnsi="Times New Roman" w:cs="Times New Roman"/>
          <w:b/>
          <w:i/>
        </w:rPr>
        <w:t xml:space="preserve">„Zagospodarowanie terenu rekreacyjnego na dz. nr 980, 981 w m. Modlnica, Gmina Wielka Wieś – Etap I” </w:t>
      </w:r>
    </w:p>
    <w:p w:rsidR="00F564FB" w:rsidRPr="00E50E8E" w:rsidRDefault="00464EE8" w:rsidP="00F564FB">
      <w:pPr>
        <w:spacing w:line="360" w:lineRule="auto"/>
        <w:contextualSpacing/>
        <w:jc w:val="both"/>
        <w:rPr>
          <w:rFonts w:ascii="Times New Roman" w:hAnsi="Times New Roman" w:cs="Times New Roman"/>
          <w:b/>
        </w:rPr>
      </w:pPr>
      <w:r w:rsidRPr="00E50E8E">
        <w:rPr>
          <w:rFonts w:ascii="Times New Roman" w:hAnsi="Times New Roman" w:cs="Times New Roman"/>
          <w:b/>
        </w:rPr>
        <w:t>1.1.</w:t>
      </w:r>
      <w:r w:rsidR="00F564FB" w:rsidRPr="00E50E8E">
        <w:rPr>
          <w:rFonts w:ascii="Times New Roman" w:hAnsi="Times New Roman" w:cs="Times New Roman"/>
          <w:b/>
        </w:rPr>
        <w:t xml:space="preserve"> W ramach pierwszego etapu inwestycji planuje się: realizację alejek zagospodarowania terenu (w zakresie zgodnym z plikiem „Zakres do realizacji w ramach 1 etapu”) oraz całej instalacji oświetleniowej i CCTV (z wyłączeniem kamer oraz wyposażenia skrzynki RACK). </w:t>
      </w:r>
    </w:p>
    <w:p w:rsidR="00F564FB" w:rsidRPr="00E50E8E" w:rsidRDefault="00F564FB" w:rsidP="00F564FB">
      <w:pPr>
        <w:numPr>
          <w:ilvl w:val="0"/>
          <w:numId w:val="29"/>
        </w:numPr>
        <w:suppressAutoHyphens/>
        <w:spacing w:after="0" w:line="240" w:lineRule="auto"/>
        <w:ind w:left="284"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Roboty ziemne (ścieżka asfaltowa):</w:t>
      </w:r>
    </w:p>
    <w:p w:rsidR="00F564FB" w:rsidRPr="00E50E8E" w:rsidRDefault="00F564FB" w:rsidP="00F564FB">
      <w:pPr>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usunięcie humusu (ok. 155m2) – odkład w miejsce wskazane przez Gminę </w:t>
      </w:r>
      <w:r w:rsidRPr="00E50E8E">
        <w:rPr>
          <w:rFonts w:ascii="Times New Roman" w:eastAsia="Times New Roman" w:hAnsi="Times New Roman" w:cs="Times New Roman"/>
          <w:lang w:eastAsia="ar-SA"/>
        </w:rPr>
        <w:br/>
        <w:t>Wielka Wieś,</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korytowanie do głębokości 39cm – utylizacja ziemi z wykopu przez wykonawcę,</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montaż obrzeży trawnikowych na podsypce cementowo-piaskowej, </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utwardzenie terenu zgodnie z dokumentacją projektową (podłoże gruntowe klasy G1, warstwa filtracyjna z piasku 0,5/2mm, podbudowa pomocnicza z kruszywa łamanego stabilizowanego mechanicznie0/63, podbudowa zasadnicza z kruszywa łamanego stabilizowanego mechanicznie 10/31,5, warstwa ścieralna z asfaltu lanego lub asfaltu piaskowanego). </w:t>
      </w:r>
    </w:p>
    <w:p w:rsidR="00F564FB" w:rsidRPr="00E50E8E" w:rsidRDefault="00F564FB" w:rsidP="00F564FB">
      <w:pPr>
        <w:numPr>
          <w:ilvl w:val="0"/>
          <w:numId w:val="29"/>
        </w:numPr>
        <w:suppressAutoHyphens/>
        <w:spacing w:after="0" w:line="240" w:lineRule="auto"/>
        <w:ind w:left="284"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Roboty ziemne (ścieżka z kostki betonowej NA1 – zakres zgodnie z </w:t>
      </w:r>
      <w:r w:rsidRPr="00E50E8E">
        <w:rPr>
          <w:rFonts w:ascii="Times New Roman" w:hAnsi="Times New Roman" w:cs="Times New Roman"/>
        </w:rPr>
        <w:t xml:space="preserve">plikiem „Zakres </w:t>
      </w:r>
      <w:r w:rsidRPr="00E50E8E">
        <w:rPr>
          <w:rFonts w:ascii="Times New Roman" w:hAnsi="Times New Roman" w:cs="Times New Roman"/>
        </w:rPr>
        <w:br/>
        <w:t>do realizacji w ramach 1 etapu”</w:t>
      </w:r>
      <w:r w:rsidRPr="00E50E8E">
        <w:rPr>
          <w:rFonts w:ascii="Times New Roman" w:eastAsia="Times New Roman" w:hAnsi="Times New Roman" w:cs="Times New Roman"/>
          <w:lang w:eastAsia="ar-SA"/>
        </w:rPr>
        <w:t>):</w:t>
      </w:r>
    </w:p>
    <w:p w:rsidR="00F564FB" w:rsidRPr="00E50E8E" w:rsidRDefault="00F564FB" w:rsidP="00F564FB">
      <w:pPr>
        <w:numPr>
          <w:ilvl w:val="0"/>
          <w:numId w:val="30"/>
        </w:numPr>
        <w:suppressAutoHyphens/>
        <w:autoSpaceDE w:val="0"/>
        <w:autoSpaceDN w:val="0"/>
        <w:adjustRightInd w:val="0"/>
        <w:spacing w:after="0" w:line="360" w:lineRule="auto"/>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usunięcie humusu (ok. 291m2) – odkład w miejsce wskazane przez Gminę </w:t>
      </w:r>
      <w:r w:rsidRPr="00E50E8E">
        <w:rPr>
          <w:rFonts w:ascii="Times New Roman" w:eastAsia="Times New Roman" w:hAnsi="Times New Roman" w:cs="Times New Roman"/>
          <w:lang w:eastAsia="ar-SA"/>
        </w:rPr>
        <w:br/>
        <w:t>Wielka Wieś,</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lastRenderedPageBreak/>
        <w:t>korytowanie do głębokości 39cm – utylizacja ziemi z wykopu przez wykonawcę,</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montaż obrzeży trawnikowych na podsypce cementowo-piaskowej, </w:t>
      </w:r>
    </w:p>
    <w:p w:rsidR="00F564FB" w:rsidRPr="00E50E8E" w:rsidRDefault="00F564FB" w:rsidP="00F564FB">
      <w:pPr>
        <w:numPr>
          <w:ilvl w:val="0"/>
          <w:numId w:val="30"/>
        </w:numPr>
        <w:suppressAutoHyphens/>
        <w:autoSpaceDE w:val="0"/>
        <w:autoSpaceDN w:val="0"/>
        <w:adjustRightInd w:val="0"/>
        <w:spacing w:after="0" w:line="360" w:lineRule="auto"/>
        <w:contextualSpacing/>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utwardzenie terenu zgodnie z dokumentacją projektową (podłoże gruntowe klasy G1, warstwa filtracyjna z piasku 0,5/2mm, podbudowa zasadnicza z kruszywa kamiennego łamanego 0/32mm stabilizowana mechanicznie, membrana zapobiegająca porostowi traw z folii ochronnej PE, podbudowa pośrednia z zaprawy cementowo-piaskowej 1:10 w stanie półsuchym, </w:t>
      </w:r>
      <w:proofErr w:type="spellStart"/>
      <w:r w:rsidRPr="00E50E8E">
        <w:rPr>
          <w:rFonts w:ascii="Times New Roman" w:eastAsia="Times New Roman" w:hAnsi="Times New Roman" w:cs="Times New Roman"/>
          <w:lang w:eastAsia="ar-SA"/>
        </w:rPr>
        <w:t>dylatowana</w:t>
      </w:r>
      <w:proofErr w:type="spellEnd"/>
      <w:r w:rsidRPr="00E50E8E">
        <w:rPr>
          <w:rFonts w:ascii="Times New Roman" w:eastAsia="Times New Roman" w:hAnsi="Times New Roman" w:cs="Times New Roman"/>
          <w:lang w:eastAsia="ar-SA"/>
        </w:rPr>
        <w:t xml:space="preserve"> poprzecznie co 5m). </w:t>
      </w:r>
    </w:p>
    <w:p w:rsidR="00F564FB" w:rsidRPr="00E50E8E" w:rsidRDefault="00F564FB" w:rsidP="00F564FB">
      <w:pPr>
        <w:spacing w:line="360" w:lineRule="auto"/>
        <w:jc w:val="both"/>
        <w:rPr>
          <w:rFonts w:ascii="Times New Roman" w:hAnsi="Times New Roman" w:cs="Times New Roman"/>
        </w:rPr>
      </w:pPr>
      <w:r w:rsidRPr="00E50E8E">
        <w:rPr>
          <w:rFonts w:ascii="Times New Roman" w:hAnsi="Times New Roman" w:cs="Times New Roman"/>
        </w:rPr>
        <w:t>c)  Instalacja oświetleniowa i CCTV</w:t>
      </w:r>
      <w:r w:rsidRPr="00E50E8E">
        <w:rPr>
          <w:rFonts w:ascii="Times New Roman" w:hAnsi="Times New Roman" w:cs="Times New Roman"/>
        </w:rPr>
        <w:tab/>
      </w:r>
    </w:p>
    <w:p w:rsidR="00F564FB" w:rsidRPr="00E50E8E" w:rsidRDefault="00F564FB" w:rsidP="00F564FB">
      <w:pPr>
        <w:numPr>
          <w:ilvl w:val="3"/>
          <w:numId w:val="30"/>
        </w:numPr>
        <w:suppressAutoHyphens/>
        <w:spacing w:after="0" w:line="360" w:lineRule="auto"/>
        <w:ind w:left="641"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ułożenie kabli w rurach osłonowych zgodnie z dokumentacją projektową,</w:t>
      </w:r>
    </w:p>
    <w:p w:rsidR="00F564FB" w:rsidRPr="00E50E8E" w:rsidRDefault="00F564FB" w:rsidP="00F564FB">
      <w:pPr>
        <w:numPr>
          <w:ilvl w:val="3"/>
          <w:numId w:val="30"/>
        </w:numPr>
        <w:suppressAutoHyphens/>
        <w:spacing w:after="0" w:line="360" w:lineRule="auto"/>
        <w:ind w:left="641"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montaż zewnętrznej szafy RACK na fundamencie betonowym,</w:t>
      </w:r>
    </w:p>
    <w:p w:rsidR="00F564FB" w:rsidRPr="00E50E8E" w:rsidRDefault="00F564FB" w:rsidP="00F564FB">
      <w:pPr>
        <w:numPr>
          <w:ilvl w:val="3"/>
          <w:numId w:val="30"/>
        </w:numPr>
        <w:suppressAutoHyphens/>
        <w:spacing w:after="0" w:line="360" w:lineRule="auto"/>
        <w:ind w:left="641"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montaż słupów oraz opraw oświetleniowych napowietrznych – 11 </w:t>
      </w:r>
      <w:proofErr w:type="spellStart"/>
      <w:r w:rsidRPr="00E50E8E">
        <w:rPr>
          <w:rFonts w:ascii="Times New Roman" w:eastAsia="Times New Roman" w:hAnsi="Times New Roman" w:cs="Times New Roman"/>
          <w:lang w:eastAsia="ar-SA"/>
        </w:rPr>
        <w:t>szt</w:t>
      </w:r>
      <w:proofErr w:type="spellEnd"/>
      <w:r w:rsidRPr="00E50E8E">
        <w:rPr>
          <w:rFonts w:ascii="Times New Roman" w:eastAsia="Times New Roman" w:hAnsi="Times New Roman" w:cs="Times New Roman"/>
          <w:lang w:eastAsia="ar-SA"/>
        </w:rPr>
        <w:t>,</w:t>
      </w:r>
    </w:p>
    <w:p w:rsidR="00F564FB" w:rsidRPr="00E50E8E" w:rsidRDefault="00F564FB" w:rsidP="00F564FB">
      <w:pPr>
        <w:numPr>
          <w:ilvl w:val="3"/>
          <w:numId w:val="30"/>
        </w:numPr>
        <w:suppressAutoHyphens/>
        <w:spacing w:after="0" w:line="360" w:lineRule="auto"/>
        <w:ind w:left="641"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montaż opraw oświetleniowych ziemnych – 4 </w:t>
      </w:r>
      <w:proofErr w:type="spellStart"/>
      <w:r w:rsidRPr="00E50E8E">
        <w:rPr>
          <w:rFonts w:ascii="Times New Roman" w:eastAsia="Times New Roman" w:hAnsi="Times New Roman" w:cs="Times New Roman"/>
          <w:lang w:eastAsia="ar-SA"/>
        </w:rPr>
        <w:t>szt</w:t>
      </w:r>
      <w:proofErr w:type="spellEnd"/>
      <w:r w:rsidRPr="00E50E8E">
        <w:rPr>
          <w:rFonts w:ascii="Times New Roman" w:eastAsia="Times New Roman" w:hAnsi="Times New Roman" w:cs="Times New Roman"/>
          <w:lang w:eastAsia="ar-SA"/>
        </w:rPr>
        <w:t>,</w:t>
      </w:r>
    </w:p>
    <w:p w:rsidR="00F564FB" w:rsidRPr="00E50E8E" w:rsidRDefault="00F564FB" w:rsidP="00F564FB">
      <w:pPr>
        <w:numPr>
          <w:ilvl w:val="3"/>
          <w:numId w:val="30"/>
        </w:numPr>
        <w:suppressAutoHyphens/>
        <w:spacing w:after="0" w:line="360" w:lineRule="auto"/>
        <w:ind w:left="641" w:hanging="284"/>
        <w:contextualSpacing/>
        <w:jc w:val="both"/>
        <w:rPr>
          <w:rFonts w:ascii="Times New Roman" w:eastAsia="Times New Roman" w:hAnsi="Times New Roman" w:cs="Times New Roman"/>
          <w:lang w:eastAsia="ar-SA"/>
        </w:rPr>
      </w:pPr>
      <w:r w:rsidRPr="00E50E8E">
        <w:rPr>
          <w:rFonts w:ascii="Times New Roman" w:eastAsia="Times New Roman" w:hAnsi="Times New Roman" w:cs="Times New Roman"/>
          <w:lang w:eastAsia="ar-SA"/>
        </w:rPr>
        <w:t xml:space="preserve">wykonanie wszelkich badań oraz inwentaryzacji powykonawczej,  </w:t>
      </w:r>
    </w:p>
    <w:p w:rsidR="00BB3104" w:rsidRPr="00E50E8E" w:rsidRDefault="00F564FB" w:rsidP="00F564FB">
      <w:pPr>
        <w:jc w:val="both"/>
        <w:rPr>
          <w:rFonts w:ascii="Times New Roman" w:hAnsi="Times New Roman" w:cs="Times New Roman"/>
        </w:rPr>
      </w:pPr>
      <w:r w:rsidRPr="00E50E8E">
        <w:rPr>
          <w:rFonts w:ascii="Times New Roman" w:hAnsi="Times New Roman" w:cs="Times New Roman"/>
        </w:rPr>
        <w:t>d)  Uporządkowanie terenu – po wykonanych pracach wykonawca ma uporządkować zajęty teren do stanu pierwotnego</w:t>
      </w:r>
    </w:p>
    <w:p w:rsidR="00BB3104" w:rsidRPr="00BB3104" w:rsidRDefault="00BB3104" w:rsidP="00BB3104">
      <w:pPr>
        <w:spacing w:line="276" w:lineRule="auto"/>
        <w:jc w:val="both"/>
        <w:rPr>
          <w:rFonts w:ascii="Times New Roman" w:hAnsi="Times New Roman" w:cs="Times New Roman"/>
        </w:rPr>
      </w:pPr>
      <w:r w:rsidRPr="00BB3104">
        <w:rPr>
          <w:rFonts w:ascii="Times New Roman" w:hAnsi="Times New Roman" w:cs="Times New Roman"/>
          <w:b/>
          <w:bCs/>
        </w:rPr>
        <w:t>3.</w:t>
      </w:r>
      <w:r w:rsidR="00F564FB">
        <w:rPr>
          <w:rFonts w:ascii="Times New Roman" w:hAnsi="Times New Roman" w:cs="Times New Roman"/>
          <w:b/>
          <w:bCs/>
        </w:rPr>
        <w:t> </w:t>
      </w:r>
      <w:r w:rsidRPr="00BB3104">
        <w:rPr>
          <w:rFonts w:ascii="Times New Roman" w:hAnsi="Times New Roman" w:cs="Times New Roman"/>
          <w:b/>
          <w:bCs/>
        </w:rPr>
        <w:t xml:space="preserve">Szczegółowy zakres robót określony jest w dokumentacji projektowej będącej złącznikiem nr 1 do niniejszej umowy . </w:t>
      </w:r>
    </w:p>
    <w:p w:rsidR="00BB3104" w:rsidRPr="00BB3104" w:rsidRDefault="00BB3104" w:rsidP="00BB3104">
      <w:pPr>
        <w:suppressAutoHyphens/>
        <w:spacing w:after="0" w:line="240" w:lineRule="auto"/>
        <w:jc w:val="both"/>
        <w:rPr>
          <w:rFonts w:ascii="Times New Roman" w:eastAsia="Times New Roman" w:hAnsi="Times New Roman" w:cs="Times New Roman"/>
          <w:b/>
          <w:bCs/>
          <w:lang w:eastAsia="pl-PL"/>
        </w:rPr>
      </w:pPr>
      <w:r w:rsidRPr="00BB3104">
        <w:rPr>
          <w:rFonts w:ascii="Times New Roman" w:eastAsia="Times New Roman" w:hAnsi="Times New Roman" w:cs="Times New Roman"/>
          <w:b/>
          <w:bCs/>
          <w:lang w:eastAsia="pl-PL"/>
        </w:rPr>
        <w:t>4.</w:t>
      </w:r>
      <w:r w:rsidR="00F564FB">
        <w:rPr>
          <w:rFonts w:ascii="Times New Roman" w:eastAsia="Times New Roman" w:hAnsi="Times New Roman" w:cs="Times New Roman"/>
          <w:b/>
          <w:bCs/>
          <w:lang w:eastAsia="pl-PL"/>
        </w:rPr>
        <w:t> </w:t>
      </w:r>
      <w:r w:rsidRPr="00BB3104">
        <w:rPr>
          <w:rFonts w:ascii="Times New Roman" w:eastAsia="Times New Roman" w:hAnsi="Times New Roman" w:cs="Times New Roman"/>
          <w:b/>
          <w:bCs/>
          <w:lang w:eastAsia="pl-PL"/>
        </w:rPr>
        <w:t xml:space="preserve">Przed zamówieniem materiałów, należy przedłożyć Zamawiającemu karty materiałowe </w:t>
      </w:r>
      <w:r w:rsidR="00F564FB">
        <w:rPr>
          <w:rFonts w:ascii="Times New Roman" w:eastAsia="Times New Roman" w:hAnsi="Times New Roman" w:cs="Times New Roman"/>
          <w:b/>
          <w:bCs/>
          <w:lang w:eastAsia="pl-PL"/>
        </w:rPr>
        <w:br/>
      </w:r>
      <w:r w:rsidRPr="00BB3104">
        <w:rPr>
          <w:rFonts w:ascii="Times New Roman" w:eastAsia="Times New Roman" w:hAnsi="Times New Roman" w:cs="Times New Roman"/>
          <w:b/>
          <w:bCs/>
          <w:lang w:eastAsia="pl-PL"/>
        </w:rPr>
        <w:t xml:space="preserve">na wbudowane materiały do akceptacji.  </w:t>
      </w:r>
    </w:p>
    <w:p w:rsidR="00BB3104" w:rsidRPr="00BB3104" w:rsidRDefault="00BB3104" w:rsidP="00BB3104">
      <w:pPr>
        <w:suppressAutoHyphens/>
        <w:spacing w:after="0" w:line="240" w:lineRule="auto"/>
        <w:jc w:val="both"/>
        <w:rPr>
          <w:rFonts w:ascii="Times New Roman" w:eastAsia="Times New Roman" w:hAnsi="Times New Roman" w:cs="Times New Roman"/>
          <w:b/>
          <w:lang w:eastAsia="ar-SA"/>
        </w:rPr>
      </w:pPr>
    </w:p>
    <w:p w:rsidR="00BB3104" w:rsidRPr="00BB3104" w:rsidRDefault="00BB3104" w:rsidP="00BB3104">
      <w:pPr>
        <w:widowControl w:val="0"/>
        <w:suppressAutoHyphens/>
        <w:spacing w:after="0" w:line="240" w:lineRule="auto"/>
        <w:contextualSpacing/>
        <w:jc w:val="both"/>
        <w:rPr>
          <w:rFonts w:ascii="Times New Roman" w:eastAsia="Times New Roman" w:hAnsi="Times New Roman" w:cs="Times New Roman"/>
          <w:i/>
          <w:snapToGrid w:val="0"/>
          <w:lang w:eastAsia="ar-SA"/>
        </w:rPr>
      </w:pPr>
      <w:r w:rsidRPr="00BB3104">
        <w:rPr>
          <w:rFonts w:ascii="Times New Roman" w:eastAsia="Calibri" w:hAnsi="Times New Roman" w:cs="Times New Roman"/>
        </w:rPr>
        <w:t>5.</w:t>
      </w:r>
      <w:r w:rsidR="00F564FB">
        <w:rPr>
          <w:rFonts w:ascii="Times New Roman" w:eastAsia="Times New Roman" w:hAnsi="Times New Roman" w:cs="Times New Roman"/>
          <w:i/>
          <w:snapToGrid w:val="0"/>
          <w:lang w:eastAsia="ar-SA"/>
        </w:rPr>
        <w:t> </w:t>
      </w:r>
      <w:r w:rsidRPr="00BB3104">
        <w:rPr>
          <w:rFonts w:ascii="Times New Roman" w:eastAsia="Times New Roman" w:hAnsi="Times New Roman" w:cs="Times New Roman"/>
          <w:i/>
          <w:snapToGrid w:val="0"/>
          <w:lang w:eastAsia="ar-SA"/>
        </w:rPr>
        <w:t xml:space="preserve">Zamawiający dopuszcza  zastosowanie innych materiałów i urządzeń niż podane w dokumentacji przetargowej, pod warunkiem zapewnienia parametrów nie gorszych niż określone w dokumentacji i uprzedniego wyrażenia przez Zamawiającego pisemnej zgody na taką zmianę. W takiej sytuacji Zamawiający wymaga złożenia stosownych dokumentów uwiarygodniających te materiały i urządzenia oraz </w:t>
      </w:r>
      <w:r w:rsidRPr="00BB3104">
        <w:rPr>
          <w:rFonts w:ascii="Times New Roman" w:eastAsia="Times New Roman" w:hAnsi="Times New Roman" w:cs="Times New Roman"/>
          <w:bCs/>
          <w:lang w:eastAsia="pl-PL"/>
        </w:rPr>
        <w:t xml:space="preserve"> </w:t>
      </w:r>
      <w:r w:rsidRPr="00BB3104">
        <w:rPr>
          <w:rFonts w:ascii="Times New Roman" w:eastAsia="Times New Roman" w:hAnsi="Times New Roman" w:cs="Times New Roman"/>
          <w:bCs/>
          <w:i/>
          <w:lang w:eastAsia="pl-PL"/>
        </w:rPr>
        <w:t xml:space="preserve">należy uzyskać akceptację autora projektu i inspektora nadzoru na piśmie.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i/>
          <w:snapToGrid w:val="0"/>
          <w:lang w:eastAsia="ar-SA"/>
        </w:rPr>
      </w:pPr>
      <w:r w:rsidRPr="00BB3104">
        <w:rPr>
          <w:rFonts w:ascii="Times New Roman" w:eastAsia="Times New Roman" w:hAnsi="Times New Roman" w:cs="Times New Roman"/>
          <w:i/>
          <w:snapToGrid w:val="0"/>
          <w:lang w:eastAsia="ar-SA"/>
        </w:rPr>
        <w:t>W przypadku, gdy zastosowanie tych materiałów lub urządzeń wymagać będzie zmiany dokumentacji projektowej, koszty przeprojektowania poniesie Wykonawca.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i/>
          <w:snapToGrid w:val="0"/>
          <w:lang w:eastAsia="ar-SA"/>
        </w:rPr>
      </w:pPr>
    </w:p>
    <w:p w:rsidR="00BB3104" w:rsidRPr="00BB3104" w:rsidRDefault="00BB3104" w:rsidP="00BB3104">
      <w:pPr>
        <w:widowControl w:val="0"/>
        <w:jc w:val="both"/>
        <w:rPr>
          <w:rFonts w:ascii="Times New Roman" w:hAnsi="Times New Roman" w:cs="Times New Roman"/>
          <w:snapToGrid w:val="0"/>
        </w:rPr>
      </w:pPr>
      <w:r w:rsidRPr="00BB3104">
        <w:rPr>
          <w:rFonts w:ascii="Times New Roman" w:hAnsi="Times New Roman" w:cs="Times New Roman"/>
          <w:snapToGrid w:val="0"/>
        </w:rPr>
        <w:t>6.</w:t>
      </w:r>
      <w:r w:rsidR="00F564FB">
        <w:rPr>
          <w:rFonts w:ascii="Times New Roman" w:hAnsi="Times New Roman" w:cs="Times New Roman"/>
          <w:snapToGrid w:val="0"/>
        </w:rPr>
        <w:t> </w:t>
      </w:r>
      <w:r w:rsidRPr="00BB3104">
        <w:rPr>
          <w:rFonts w:ascii="Times New Roman" w:hAnsi="Times New Roman" w:cs="Times New Roman"/>
          <w:snapToGrid w:val="0"/>
        </w:rPr>
        <w:t>Zamawiający dopuszcza powierzenie części robót Podwykonawcy, przy czym Wykonawca odpowiada za działania i zaniechania Podwykonawcy jak za działania i zaniechania własne.</w:t>
      </w:r>
    </w:p>
    <w:p w:rsidR="00BB3104" w:rsidRPr="00BB3104" w:rsidRDefault="00BB3104" w:rsidP="00BB3104">
      <w:pPr>
        <w:widowControl w:val="0"/>
        <w:suppressAutoHyphens/>
        <w:spacing w:after="0" w:line="240" w:lineRule="auto"/>
        <w:ind w:left="720"/>
        <w:contextualSpacing/>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7.</w:t>
      </w:r>
      <w:r w:rsidR="00F564FB">
        <w:rPr>
          <w:rFonts w:ascii="Times New Roman" w:eastAsia="Times New Roman" w:hAnsi="Times New Roman" w:cs="Times New Roman"/>
          <w:snapToGrid w:val="0"/>
          <w:lang w:eastAsia="ar-SA"/>
        </w:rPr>
        <w:t> </w:t>
      </w:r>
      <w:r w:rsidRPr="00BB3104">
        <w:rPr>
          <w:rFonts w:ascii="Times New Roman" w:eastAsia="Times New Roman" w:hAnsi="Times New Roman" w:cs="Times New Roman"/>
          <w:snapToGrid w:val="0"/>
          <w:lang w:eastAsia="ar-SA"/>
        </w:rPr>
        <w:t>Zamawiający dopuszcza możliwość wystąpienia w trakcie realizacji przedmiotu umowy konieczności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ust.1 niniejszego paragrafu.</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7.1.Roboty zamienne mogą być wykonane na podstawie protokołów konieczności potwierdzonych przez Inspektora Nadzoru i zatwierdzonych przez Wykonawcę i Zamawiającego.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7.2.Wyliczenie robót zamiennych w stosunku do przewidzianych dokumentacją przetargową odbywało się będzie w oparciu o następujące założenia: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a) należy wyliczyć cenę roboty „pierwotnej” a więc roboty która miała być pierwotnie wykonania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b) należy wyliczyć cenę roboty „zamiennej”</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lastRenderedPageBreak/>
        <w:t>c) należy wyliczyć różnicę pomiędzy tymi cenami</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d) wyliczeń ww. cen („pierwotnej” i „ zamiennej”) należy dokonać w oparciu o następujące założenia: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d1) ceny jednostkowe należy przyjąć z kosztorysów ofertowych</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d2) w przypadku gdy wystąpią roboty których nie można rozliczyć zgodnie z podpunktem </w:t>
      </w:r>
      <w:r w:rsidRPr="00BB3104">
        <w:rPr>
          <w:rFonts w:ascii="Times New Roman" w:eastAsia="Times New Roman" w:hAnsi="Times New Roman" w:cs="Times New Roman"/>
          <w:snapToGrid w:val="0"/>
          <w:lang w:eastAsia="ar-SA"/>
        </w:rPr>
        <w:br/>
        <w:t>„d 1”należy wyliczyć ceny jednostkowe w oparciu o następujące założenia:</w:t>
      </w:r>
    </w:p>
    <w:p w:rsidR="00BB3104" w:rsidRPr="00BB3104" w:rsidRDefault="00BB3104" w:rsidP="00BB3104">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ceny czynników produkcji( R, M, S, Ko, Z) należy przyjąć z kosztorysu ofertowego </w:t>
      </w:r>
    </w:p>
    <w:p w:rsidR="00BB3104" w:rsidRPr="00BB3104" w:rsidRDefault="00BB3104" w:rsidP="00BB3104">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w przypadku gdy nie będzie możliwe rozliczenie danej roboty w oparciu o zapisy w podpunkcie „1” brakujące ceny czynników produkcji zostaną przyjęte z zeszytów SEKOCENBUD ( jako średnia) za okres ich wbudowania. </w:t>
      </w:r>
    </w:p>
    <w:p w:rsidR="00BB3104" w:rsidRPr="00BB3104" w:rsidRDefault="00BB3104" w:rsidP="00BB3104">
      <w:pPr>
        <w:widowControl w:val="0"/>
        <w:numPr>
          <w:ilvl w:val="0"/>
          <w:numId w:val="16"/>
        </w:numPr>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podstawą do określenia nakładów rzeczowych będą normy zawarte w wyżej wskazanych kosztorysach a w przypadku ich braku-odpowiednie pozycje Katalogów Nakładów Rzeczowych (KNR). W przypadku braku odpowiednich pozycji w KNR –ach zastosowane zostaną Katalogi Norm Nakładów Rzeczowych, a następnie wycena indywidualna Wykonawcy, zatwierdzona przez Zamawiającego.</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d3) ilości robót, które miały być wykonane („pierwotnych”) należy przyjąć z kosztorysów ofertowych.</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d4) ilości robót „zamiennych” należy przyjąć zgodnie z protokołem konieczności tych robót.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7.3.Wyliczenie wszelkich innych robót niż ujętych w dokumentacji przetargowej odbywać się będzie w oparciu o protokoły konieczności i zapisy  pkt. 7.2 podpkt.d1-d4 niniejszego paragrafu.</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 2.</w:t>
      </w: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TERMINY</w:t>
      </w:r>
    </w:p>
    <w:p w:rsidR="00BB3104" w:rsidRPr="00BB3104" w:rsidRDefault="00BB3104" w:rsidP="00BB3104">
      <w:pPr>
        <w:widowControl w:val="0"/>
        <w:suppressAutoHyphens/>
        <w:spacing w:after="0" w:line="276"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 xml:space="preserve">1.Termin rozpoczęcia realizacji umowy: </w:t>
      </w:r>
      <w:r w:rsidRPr="00BB3104">
        <w:rPr>
          <w:rFonts w:ascii="Times New Roman" w:eastAsia="Times New Roman" w:hAnsi="Times New Roman" w:cs="Times New Roman"/>
          <w:b/>
          <w:snapToGrid w:val="0"/>
          <w:lang w:eastAsia="ar-SA"/>
        </w:rPr>
        <w:t>do 5 dni od dnia podpisania umowy, tj. do dnia …</w:t>
      </w:r>
    </w:p>
    <w:p w:rsidR="00BB3104" w:rsidRPr="00BB3104" w:rsidRDefault="00BB3104" w:rsidP="00BB3104">
      <w:pPr>
        <w:spacing w:after="0" w:line="276" w:lineRule="auto"/>
        <w:ind w:left="284" w:hanging="284"/>
        <w:jc w:val="both"/>
        <w:rPr>
          <w:rFonts w:ascii="Times New Roman" w:eastAsia="Times New Roman" w:hAnsi="Times New Roman" w:cs="Times New Roman"/>
          <w:snapToGrid w:val="0"/>
          <w:lang w:eastAsia="ar-SA"/>
        </w:rPr>
      </w:pPr>
    </w:p>
    <w:p w:rsidR="00BB3104" w:rsidRPr="00BB3104" w:rsidRDefault="00BB3104" w:rsidP="00BB3104">
      <w:pPr>
        <w:spacing w:after="0" w:line="276" w:lineRule="auto"/>
        <w:ind w:left="284" w:hanging="284"/>
        <w:jc w:val="both"/>
        <w:rPr>
          <w:rFonts w:ascii="Times New Roman" w:eastAsia="Calibri" w:hAnsi="Times New Roman" w:cs="Times New Roman"/>
          <w:b/>
        </w:rPr>
      </w:pPr>
      <w:r w:rsidRPr="00BB3104">
        <w:rPr>
          <w:rFonts w:ascii="Times New Roman" w:eastAsia="Times New Roman" w:hAnsi="Times New Roman" w:cs="Times New Roman"/>
          <w:snapToGrid w:val="0"/>
          <w:lang w:eastAsia="ar-SA"/>
        </w:rPr>
        <w:t xml:space="preserve">2.Termin zakończenia realizacji przedmiotu umowy: </w:t>
      </w:r>
      <w:r w:rsidRPr="00BB3104">
        <w:rPr>
          <w:rFonts w:ascii="Times New Roman" w:eastAsia="Times New Roman" w:hAnsi="Times New Roman" w:cs="Times New Roman"/>
          <w:b/>
          <w:snapToGrid w:val="0"/>
          <w:lang w:eastAsia="ar-SA"/>
        </w:rPr>
        <w:t>do</w:t>
      </w:r>
      <w:r w:rsidRPr="00BB3104">
        <w:rPr>
          <w:rFonts w:ascii="Times New Roman" w:eastAsia="Times New Roman" w:hAnsi="Times New Roman" w:cs="Times New Roman"/>
          <w:snapToGrid w:val="0"/>
          <w:lang w:eastAsia="ar-SA"/>
        </w:rPr>
        <w:t xml:space="preserve"> </w:t>
      </w:r>
      <w:r w:rsidR="00F564FB">
        <w:rPr>
          <w:rFonts w:ascii="Times New Roman" w:eastAsia="Times New Roman" w:hAnsi="Times New Roman" w:cs="Times New Roman"/>
          <w:b/>
          <w:snapToGrid w:val="0"/>
          <w:lang w:eastAsia="ar-SA"/>
        </w:rPr>
        <w:t>2</w:t>
      </w:r>
      <w:r w:rsidR="00464EE8">
        <w:rPr>
          <w:rFonts w:ascii="Times New Roman" w:eastAsia="Times New Roman" w:hAnsi="Times New Roman" w:cs="Times New Roman"/>
          <w:b/>
          <w:snapToGrid w:val="0"/>
          <w:lang w:eastAsia="ar-SA"/>
        </w:rPr>
        <w:t xml:space="preserve"> </w:t>
      </w:r>
      <w:r w:rsidRPr="00BB3104">
        <w:rPr>
          <w:rFonts w:ascii="Times New Roman" w:eastAsia="Times New Roman" w:hAnsi="Times New Roman" w:cs="Times New Roman"/>
          <w:b/>
          <w:snapToGrid w:val="0"/>
          <w:lang w:eastAsia="ar-SA"/>
        </w:rPr>
        <w:t xml:space="preserve">miesięcy od dnia podpisania umowy. </w:t>
      </w:r>
    </w:p>
    <w:p w:rsidR="00BB3104" w:rsidRPr="00BB3104" w:rsidRDefault="00BB3104" w:rsidP="00BB3104">
      <w:pPr>
        <w:widowControl w:val="0"/>
        <w:suppressAutoHyphens/>
        <w:spacing w:after="0" w:line="276" w:lineRule="auto"/>
        <w:rPr>
          <w:rFonts w:ascii="Times New Roman" w:eastAsia="Times New Roman" w:hAnsi="Times New Roman" w:cs="Times New Roman"/>
          <w:b/>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3.Zamawiajacy dopuszcza możliwość zmiany terminów, o których mowa w ust. 1, tylko w przypadku wystąpienia okoliczności nie wynikłych z winy Wykonawcy w tym m.in.:</w:t>
      </w:r>
    </w:p>
    <w:p w:rsidR="00BB3104" w:rsidRPr="00BB3104" w:rsidRDefault="00BB3104" w:rsidP="00BB3104">
      <w:pPr>
        <w:spacing w:after="0"/>
        <w:ind w:left="705" w:hanging="705"/>
        <w:jc w:val="both"/>
        <w:rPr>
          <w:rFonts w:ascii="Times New Roman" w:eastAsia="Times New Roman" w:hAnsi="Times New Roman" w:cs="Times New Roman"/>
          <w:color w:val="000000"/>
          <w:lang w:eastAsia="ar-SA"/>
        </w:rPr>
      </w:pPr>
      <w:r w:rsidRPr="00BB3104">
        <w:rPr>
          <w:rFonts w:ascii="Times New Roman" w:hAnsi="Times New Roman" w:cs="Times New Roman"/>
          <w:color w:val="000000"/>
        </w:rPr>
        <w:t xml:space="preserve">a)wystąpienia warunków atmosferycznych uniemożliwiających realizację robót np. </w:t>
      </w:r>
    </w:p>
    <w:p w:rsidR="00BB3104" w:rsidRPr="00BB3104" w:rsidRDefault="00BB3104" w:rsidP="00BB3104">
      <w:pPr>
        <w:spacing w:after="0"/>
        <w:ind w:left="705" w:hanging="705"/>
        <w:jc w:val="both"/>
        <w:rPr>
          <w:rFonts w:ascii="Times New Roman" w:eastAsia="Times New Roman" w:hAnsi="Times New Roman" w:cs="Times New Roman"/>
          <w:color w:val="000000"/>
          <w:lang w:eastAsia="ar-SA"/>
        </w:rPr>
      </w:pPr>
      <w:r w:rsidRPr="00BB3104">
        <w:rPr>
          <w:rFonts w:ascii="Times New Roman" w:eastAsia="Times New Roman" w:hAnsi="Times New Roman" w:cs="Times New Roman"/>
          <w:color w:val="000000"/>
          <w:lang w:eastAsia="ar-SA"/>
        </w:rPr>
        <w:t>(np.: intensywne opady deszczu, opady śniegu, minusowe temperatury itp. utrzymujące się w</w:t>
      </w:r>
    </w:p>
    <w:p w:rsidR="00BB3104" w:rsidRPr="00BB3104" w:rsidRDefault="00BB3104" w:rsidP="00BB3104">
      <w:pPr>
        <w:spacing w:after="0"/>
        <w:ind w:left="705" w:hanging="705"/>
        <w:jc w:val="both"/>
        <w:rPr>
          <w:rFonts w:ascii="Times New Roman" w:hAnsi="Times New Roman" w:cs="Times New Roman"/>
          <w:color w:val="000000"/>
        </w:rPr>
      </w:pPr>
      <w:r w:rsidRPr="00BB3104">
        <w:rPr>
          <w:rFonts w:ascii="Times New Roman" w:eastAsia="Times New Roman" w:hAnsi="Times New Roman" w:cs="Times New Roman"/>
          <w:color w:val="000000"/>
          <w:lang w:eastAsia="ar-SA"/>
        </w:rPr>
        <w:t>sposób ciągły przez okres 4 dni,)</w:t>
      </w:r>
    </w:p>
    <w:p w:rsidR="00BB3104" w:rsidRPr="00BB3104" w:rsidRDefault="00BB3104" w:rsidP="00BB3104">
      <w:pPr>
        <w:spacing w:after="0"/>
        <w:ind w:left="705" w:hanging="705"/>
        <w:jc w:val="both"/>
        <w:rPr>
          <w:rFonts w:ascii="Times New Roman" w:hAnsi="Times New Roman" w:cs="Times New Roman"/>
        </w:rPr>
      </w:pPr>
      <w:r w:rsidRPr="00BB3104">
        <w:rPr>
          <w:rFonts w:ascii="Times New Roman" w:hAnsi="Times New Roman" w:cs="Times New Roman"/>
        </w:rPr>
        <w:t>b).wystąpienia konieczności wykonania robót nieprzewidzianych .</w:t>
      </w:r>
    </w:p>
    <w:p w:rsidR="00BB3104" w:rsidRPr="00BB3104" w:rsidRDefault="00BB3104" w:rsidP="00BB3104">
      <w:pPr>
        <w:spacing w:after="0"/>
        <w:ind w:left="705" w:hanging="705"/>
        <w:jc w:val="both"/>
        <w:rPr>
          <w:rFonts w:ascii="Times New Roman" w:hAnsi="Times New Roman" w:cs="Times New Roman"/>
        </w:rPr>
      </w:pPr>
      <w:r w:rsidRPr="00BB3104">
        <w:rPr>
          <w:rFonts w:ascii="Times New Roman" w:hAnsi="Times New Roman" w:cs="Times New Roman"/>
        </w:rPr>
        <w:t>c) wystąpienia zmian parametrów projektowych opisanych w SWZ dla wykonywanego</w:t>
      </w:r>
    </w:p>
    <w:p w:rsidR="00BB3104" w:rsidRPr="00BB3104" w:rsidRDefault="00BB3104" w:rsidP="00BB3104">
      <w:pPr>
        <w:spacing w:after="0"/>
        <w:ind w:left="705" w:hanging="705"/>
        <w:jc w:val="both"/>
        <w:rPr>
          <w:rFonts w:ascii="Times New Roman" w:hAnsi="Times New Roman" w:cs="Times New Roman"/>
        </w:rPr>
      </w:pPr>
      <w:r w:rsidRPr="00BB3104">
        <w:rPr>
          <w:rFonts w:ascii="Times New Roman" w:hAnsi="Times New Roman" w:cs="Times New Roman"/>
        </w:rPr>
        <w:t>obiektu.</w:t>
      </w:r>
    </w:p>
    <w:p w:rsidR="00BB3104" w:rsidRPr="00BB3104" w:rsidRDefault="00BB3104" w:rsidP="00BB3104">
      <w:pPr>
        <w:widowControl w:val="0"/>
        <w:tabs>
          <w:tab w:val="left" w:pos="993"/>
        </w:tabs>
        <w:spacing w:after="0" w:line="240" w:lineRule="auto"/>
        <w:jc w:val="both"/>
        <w:rPr>
          <w:rFonts w:ascii="Times New Roman" w:eastAsia="Times New Roman" w:hAnsi="Times New Roman" w:cs="Times New Roman"/>
          <w:kern w:val="2"/>
          <w:lang w:eastAsia="pl-PL"/>
        </w:rPr>
      </w:pPr>
      <w:r w:rsidRPr="00BB3104">
        <w:rPr>
          <w:rFonts w:ascii="Times New Roman" w:hAnsi="Times New Roman" w:cs="Times New Roman"/>
        </w:rPr>
        <w:t>d).</w:t>
      </w:r>
      <w:r w:rsidRPr="00BB3104">
        <w:rPr>
          <w:rFonts w:ascii="Times New Roman" w:eastAsia="Times New Roman" w:hAnsi="Times New Roman" w:cs="Times New Roman"/>
          <w:kern w:val="2"/>
          <w:lang w:eastAsia="pl-PL"/>
        </w:rPr>
        <w:t>zmiany terminu/ów realizacji przedmiotu umowy, poprzez jego skrócenie w przypadku zgodnej woli Stron, lub poprzez jego przedłużenie ze względu na przyczyny leżące po stronie Zamawiającego dotyczące w szczególności braku udostępnienia Wykonawcy materiałów, czy informacji bądź podjęcia decyzji zależnych od Zamawiającego, a niezbędnych do realizacji przedmiotu umowy, jak również w przypadku zaistnienia okoliczności niezależnych od Stron i niezawinionych przez Wykonawcę, a związanych z opóźnieniem w uzyskaniu od stosownych instytucji i organów, osób fizycznych niezbędnych uzgodnień, zgód, pozwoleń, decyzji itp., w terminach instrukcyjnych bądź obligatoryjnych wynikających z powszechnie obowiązujących przepisów prawa oraz inne niezawinione przez Strony przyczyny spowodowane przez siłę wyższą;</w:t>
      </w:r>
    </w:p>
    <w:p w:rsidR="00BB3104" w:rsidRPr="00BB3104" w:rsidRDefault="00BB3104" w:rsidP="00BB3104">
      <w:pPr>
        <w:spacing w:after="0"/>
        <w:ind w:left="705" w:hanging="705"/>
        <w:jc w:val="both"/>
        <w:rPr>
          <w:rFonts w:ascii="Times New Roman" w:hAnsi="Times New Roman" w:cs="Times New Roman"/>
        </w:rPr>
      </w:pPr>
    </w:p>
    <w:p w:rsidR="00BB3104" w:rsidRPr="00BB3104" w:rsidRDefault="00BB3104" w:rsidP="00BB3104">
      <w:pPr>
        <w:tabs>
          <w:tab w:val="left" w:pos="993"/>
        </w:tabs>
        <w:spacing w:after="0" w:line="240" w:lineRule="auto"/>
        <w:jc w:val="both"/>
        <w:rPr>
          <w:rFonts w:ascii="Times New Roman" w:eastAsia="Times New Roman" w:hAnsi="Times New Roman"/>
          <w:kern w:val="2"/>
          <w:lang w:eastAsia="pl-PL"/>
        </w:rPr>
      </w:pPr>
      <w:r w:rsidRPr="00BB3104">
        <w:rPr>
          <w:rFonts w:ascii="Times New Roman" w:eastAsia="Times New Roman" w:hAnsi="Times New Roman"/>
          <w:kern w:val="2"/>
          <w:lang w:eastAsia="pl-PL"/>
        </w:rPr>
        <w:t xml:space="preserve">4.W przypadkach określonych w ust. 3 </w:t>
      </w:r>
      <w:r w:rsidRPr="00BB3104">
        <w:rPr>
          <w:rFonts w:ascii="Times New Roman" w:eastAsia="Times New Roman" w:hAnsi="Times New Roman"/>
          <w:lang w:eastAsia="pl-PL"/>
        </w:rPr>
        <w:t>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rsidR="00BB3104" w:rsidRPr="00BB3104" w:rsidRDefault="00BB3104" w:rsidP="00BB3104">
      <w:pPr>
        <w:tabs>
          <w:tab w:val="left" w:pos="993"/>
        </w:tabs>
        <w:spacing w:after="0" w:line="240" w:lineRule="auto"/>
        <w:jc w:val="both"/>
        <w:rPr>
          <w:rFonts w:ascii="Times New Roman" w:hAnsi="Times New Roman"/>
        </w:rPr>
      </w:pPr>
    </w:p>
    <w:p w:rsidR="00BB3104" w:rsidRPr="00BB3104" w:rsidRDefault="00BB3104" w:rsidP="00BB3104">
      <w:pPr>
        <w:tabs>
          <w:tab w:val="left" w:pos="993"/>
        </w:tabs>
        <w:spacing w:after="0" w:line="240" w:lineRule="auto"/>
        <w:jc w:val="both"/>
        <w:rPr>
          <w:rFonts w:ascii="Times New Roman" w:eastAsia="Times New Roman" w:hAnsi="Times New Roman" w:cs="Times New Roman"/>
          <w:kern w:val="2"/>
          <w:lang w:eastAsia="pl-PL"/>
        </w:rPr>
      </w:pPr>
      <w:r w:rsidRPr="00BB3104">
        <w:rPr>
          <w:rFonts w:ascii="Times New Roman" w:hAnsi="Times New Roman"/>
        </w:rPr>
        <w:t>5.Zmiana terminu powinna być potwierdzona protokołem konieczności zaakceptowanym</w:t>
      </w:r>
    </w:p>
    <w:p w:rsidR="00BB3104" w:rsidRPr="00BB3104" w:rsidRDefault="00BB3104" w:rsidP="00BB3104">
      <w:pPr>
        <w:spacing w:after="0"/>
        <w:jc w:val="both"/>
        <w:rPr>
          <w:rFonts w:ascii="Times New Roman" w:hAnsi="Times New Roman"/>
          <w:sz w:val="24"/>
          <w:szCs w:val="24"/>
        </w:rPr>
      </w:pPr>
      <w:r w:rsidRPr="00BB3104">
        <w:rPr>
          <w:rFonts w:ascii="Times New Roman" w:hAnsi="Times New Roman"/>
        </w:rPr>
        <w:t>przez Zamawiającego i podpisana przez obie strony umowy</w:t>
      </w:r>
      <w:r w:rsidRPr="00BB3104">
        <w:rPr>
          <w:rFonts w:ascii="Times New Roman" w:hAnsi="Times New Roman"/>
          <w:sz w:val="24"/>
          <w:szCs w:val="24"/>
        </w:rPr>
        <w:t>.</w:t>
      </w:r>
    </w:p>
    <w:p w:rsidR="00BB3104" w:rsidRPr="00BB3104" w:rsidRDefault="00BB3104" w:rsidP="00BB3104">
      <w:pPr>
        <w:autoSpaceDE w:val="0"/>
        <w:autoSpaceDN w:val="0"/>
        <w:adjustRightInd w:val="0"/>
        <w:spacing w:after="0" w:line="240" w:lineRule="auto"/>
        <w:rPr>
          <w:rFonts w:ascii="Times New Roman" w:hAnsi="Times New Roman" w:cs="Times New Roman"/>
          <w:sz w:val="24"/>
          <w:szCs w:val="24"/>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6.Wszystkie powyższe postanowienia stanowią katalog zmian, na które Zamawiający może wyrazić zgodę. Nie stanowią jednocześnie zobowiązania Zamawiającego do wyrażenia takiej zgody.</w:t>
      </w:r>
    </w:p>
    <w:p w:rsidR="00BB3104" w:rsidRPr="00BB3104" w:rsidRDefault="00BB3104" w:rsidP="00BB3104">
      <w:pPr>
        <w:widowControl w:val="0"/>
        <w:suppressAutoHyphens/>
        <w:spacing w:after="0" w:line="240" w:lineRule="auto"/>
        <w:rPr>
          <w:rFonts w:eastAsia="Times New Roman" w:cstheme="minorHAnsi"/>
          <w:b/>
          <w:snapToGrid w:val="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 3.</w:t>
      </w:r>
    </w:p>
    <w:p w:rsidR="00BB3104" w:rsidRPr="00BB3104" w:rsidRDefault="00BB3104" w:rsidP="00BB3104">
      <w:pPr>
        <w:widowControl w:val="0"/>
        <w:suppressAutoHyphens/>
        <w:spacing w:after="0" w:line="240" w:lineRule="auto"/>
        <w:ind w:firstLine="708"/>
        <w:jc w:val="center"/>
        <w:rPr>
          <w:rFonts w:eastAsia="Times New Roman" w:cstheme="minorHAnsi"/>
          <w:b/>
          <w:snapToGrid w:val="0"/>
          <w:lang w:eastAsia="ar-SA"/>
        </w:rPr>
      </w:pPr>
      <w:r w:rsidRPr="00BB3104">
        <w:rPr>
          <w:rFonts w:eastAsia="Times New Roman" w:cstheme="minorHAnsi"/>
          <w:b/>
          <w:snapToGrid w:val="0"/>
          <w:lang w:eastAsia="ar-SA"/>
        </w:rPr>
        <w:t>PRZEKAZANIE TERENU ROBÓT</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 xml:space="preserve">Zamawiający przekaże Wykonawcy teren przed rozpoczęciem robót odpowiednim protokołem w terminie </w:t>
      </w:r>
      <w:r w:rsidRPr="00453D9A">
        <w:rPr>
          <w:rFonts w:ascii="Times New Roman" w:eastAsia="Times New Roman" w:hAnsi="Times New Roman" w:cs="Times New Roman"/>
          <w:b/>
          <w:snapToGrid w:val="0"/>
          <w:lang w:eastAsia="ar-SA"/>
        </w:rPr>
        <w:t>do 5 dni</w:t>
      </w:r>
      <w:r w:rsidRPr="00BB3104">
        <w:rPr>
          <w:rFonts w:ascii="Times New Roman" w:eastAsia="Times New Roman" w:hAnsi="Times New Roman" w:cs="Times New Roman"/>
          <w:snapToGrid w:val="0"/>
          <w:lang w:eastAsia="ar-SA"/>
        </w:rPr>
        <w:t xml:space="preserve"> od dnia podpisania umowy, tj. </w:t>
      </w:r>
      <w:r w:rsidRPr="00BB3104">
        <w:rPr>
          <w:rFonts w:ascii="Times New Roman" w:eastAsia="Times New Roman" w:hAnsi="Times New Roman" w:cs="Times New Roman"/>
          <w:b/>
          <w:snapToGrid w:val="0"/>
          <w:lang w:eastAsia="ar-SA"/>
        </w:rPr>
        <w:t>do dnia …………….</w:t>
      </w:r>
    </w:p>
    <w:p w:rsidR="00BB3104" w:rsidRPr="00BB3104" w:rsidRDefault="00BB3104" w:rsidP="00BB3104">
      <w:pPr>
        <w:widowControl w:val="0"/>
        <w:suppressAutoHyphens/>
        <w:spacing w:after="0" w:line="240" w:lineRule="auto"/>
        <w:jc w:val="center"/>
        <w:rPr>
          <w:rFonts w:eastAsia="Times New Roman" w:cstheme="minorHAnsi"/>
          <w:snapToGrid w:val="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 4.</w:t>
      </w: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r w:rsidRPr="00BB3104">
        <w:rPr>
          <w:rFonts w:eastAsia="Times New Roman" w:cstheme="minorHAnsi"/>
          <w:b/>
          <w:snapToGrid w:val="0"/>
          <w:lang w:eastAsia="ar-SA"/>
        </w:rPr>
        <w:t>INSPEKTOR NADZORU I KIEROWNIK BUDOWY</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Zamawiający powołuje Inspektora Nadzoru w osobie:……………………………………</w:t>
      </w:r>
      <w:r w:rsidRPr="00BB3104">
        <w:rPr>
          <w:rFonts w:ascii="Times New Roman" w:hAnsi="Times New Roman" w:cs="Times New Roman"/>
          <w:snapToGrid w:val="0"/>
        </w:rPr>
        <w:t>.</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Wykonawca powołuje: Kierownika  robót w osobie: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3.Ewentualna zmiana na stanowisku Kierownika Budowy/Robót  lub Inspektora Nadzoru może nastąpić na uzasadniony wniosek jednej ze  Stron Umowy, zgodnie z postanowieniem § 13 ust. 2 lit. d-f niniejszej umowy.</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r w:rsidRPr="00BB3104">
        <w:rPr>
          <w:rFonts w:eastAsia="Times New Roman" w:cstheme="minorHAnsi"/>
          <w:b/>
          <w:snapToGrid w:val="0"/>
          <w:sz w:val="24"/>
          <w:szCs w:val="20"/>
          <w:lang w:eastAsia="ar-SA"/>
        </w:rPr>
        <w:t>§ 5</w:t>
      </w:r>
      <w:r w:rsidRPr="00BB3104">
        <w:rPr>
          <w:rFonts w:ascii="Times New Roman" w:eastAsia="Times New Roman" w:hAnsi="Times New Roman" w:cs="Times New Roman"/>
          <w:b/>
          <w:snapToGrid w:val="0"/>
          <w:sz w:val="24"/>
          <w:szCs w:val="20"/>
          <w:lang w:eastAsia="ar-SA"/>
        </w:rPr>
        <w:t>.</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USTALENIA SZCZEGÓŁOWE</w:t>
      </w:r>
    </w:p>
    <w:p w:rsidR="00BB3104" w:rsidRPr="00BB3104" w:rsidRDefault="00BB3104" w:rsidP="00BB3104">
      <w:pPr>
        <w:suppressAutoHyphens/>
        <w:spacing w:after="0" w:line="240" w:lineRule="auto"/>
        <w:jc w:val="both"/>
        <w:rPr>
          <w:rFonts w:eastAsia="Times New Roman" w:cstheme="minorHAnsi"/>
          <w:b/>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1.Wykonawca dokona wszelkich dodatkowych uzgodnień wymaganych na etapie wykonawstwa robót i poniesie koszty z tym związane.</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2.Po zakończeniu robót Wykonawca zobowiązany jest uporządkować teren budowy i przekazać go Zamawiającemu w dniu odbioru robót.</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3. Wykonawca zobowiązuje się do ubezpieczenia budowy i robót z tytułu szkód, które mogą zaistnieć na budowie oraz od odpowiedzialności cywilnej.</w:t>
      </w:r>
    </w:p>
    <w:p w:rsidR="00BB3104" w:rsidRPr="00BB3104" w:rsidRDefault="00BB3104" w:rsidP="004836C3">
      <w:pPr>
        <w:suppressAutoHyphens/>
        <w:spacing w:after="0" w:line="240" w:lineRule="auto"/>
        <w:jc w:val="both"/>
        <w:rPr>
          <w:rFonts w:ascii="Times New Roman" w:eastAsia="Times New Roman" w:hAnsi="Times New Roman" w:cs="Times New Roman"/>
          <w:lang w:eastAsia="ar-SA"/>
        </w:rPr>
      </w:pPr>
    </w:p>
    <w:p w:rsidR="00BB3104" w:rsidRDefault="00BB3104" w:rsidP="00BB3104">
      <w:pPr>
        <w:suppressAutoHyphens/>
        <w:spacing w:after="0" w:line="240" w:lineRule="auto"/>
        <w:ind w:left="284" w:hanging="284"/>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4. Materiał z rozbiórki stanowi własność Wykonawcy, który zagospodaruje we własnym zakresie, uwzględniając koszty związane z odwozem oraz ewentualną utylizacją.</w:t>
      </w:r>
      <w:r w:rsidR="003031DE">
        <w:rPr>
          <w:rFonts w:ascii="Times New Roman" w:eastAsia="Times New Roman" w:hAnsi="Times New Roman" w:cs="Times New Roman"/>
          <w:lang w:eastAsia="ar-SA"/>
        </w:rPr>
        <w:t xml:space="preserve"> </w:t>
      </w:r>
    </w:p>
    <w:p w:rsidR="004836C3" w:rsidRDefault="004836C3" w:rsidP="00BB3104">
      <w:pPr>
        <w:suppressAutoHyphens/>
        <w:spacing w:after="0" w:line="240" w:lineRule="auto"/>
        <w:ind w:left="284" w:hanging="284"/>
        <w:jc w:val="both"/>
        <w:rPr>
          <w:rFonts w:ascii="Times New Roman" w:eastAsia="Times New Roman" w:hAnsi="Times New Roman" w:cs="Times New Roman"/>
          <w:lang w:eastAsia="ar-SA"/>
        </w:rPr>
      </w:pPr>
    </w:p>
    <w:p w:rsidR="003031DE" w:rsidRPr="00BB3104" w:rsidRDefault="003031DE" w:rsidP="00BB3104">
      <w:pPr>
        <w:suppressAutoHyphens/>
        <w:spacing w:after="0" w:line="240" w:lineRule="auto"/>
        <w:ind w:left="284" w:hanging="284"/>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5. Badania zagęszczenia podbudowy będą wykonywane przez Wykonawcę na polecenie Inspektora Nadzoru.  </w:t>
      </w:r>
    </w:p>
    <w:p w:rsidR="00BB3104" w:rsidRPr="00BB3104" w:rsidRDefault="00BB3104" w:rsidP="00BB3104">
      <w:pPr>
        <w:widowControl w:val="0"/>
        <w:suppressAutoHyphens/>
        <w:spacing w:after="0" w:line="240" w:lineRule="auto"/>
        <w:jc w:val="center"/>
        <w:rPr>
          <w:rFonts w:eastAsia="Times New Roman" w:cstheme="minorHAnsi"/>
          <w:snapToGrid w:val="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6.</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WYMAGANIA DODATKOWE</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Wykonawca zobowiązuje się wykonać przedmiot umowy z materiałów własnych.</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Materiały i narzędzia powinny odpowiadać wymaganiom PN i  normom branżowym.</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3. Materiały i urządzenia powinny być oznaczone znakiem bezpieczeństwa.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4. Wykonawca oświadcza, że nie będzie używał do budowy żadnych materiałów zakazanych przepisami szczegółowymi.</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5. Na każde żądanie Zamawiającego Wykonawca obowiązany jest okazać w stosunku do wykazanych </w:t>
      </w:r>
      <w:r w:rsidRPr="00BB3104">
        <w:rPr>
          <w:rFonts w:ascii="Times New Roman" w:eastAsia="Times New Roman" w:hAnsi="Times New Roman" w:cs="Times New Roman"/>
          <w:snapToGrid w:val="0"/>
          <w:lang w:eastAsia="ar-SA"/>
        </w:rPr>
        <w:lastRenderedPageBreak/>
        <w:t>materiałów certyfikat na znak bezpieczeństwa, deklarację zgodności z Polską Normą lub aprobatę techniczną.</w:t>
      </w:r>
    </w:p>
    <w:p w:rsidR="00BB3104" w:rsidRPr="00BB3104" w:rsidRDefault="00BB3104" w:rsidP="00BB3104">
      <w:pPr>
        <w:spacing w:after="0" w:line="240" w:lineRule="auto"/>
        <w:contextualSpacing/>
        <w:jc w:val="both"/>
        <w:rPr>
          <w:rFonts w:eastAsia="Times New Roman" w:cstheme="minorHAnsi"/>
          <w:lang w:eastAsia="pl-PL"/>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 7. </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WYNAGRODZENIA</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1. Strony ustalają, że obowiązującą je formą wynagrodzenia, zgodnie z ofertą </w:t>
      </w:r>
      <w:r w:rsidRPr="00BB3104">
        <w:rPr>
          <w:rFonts w:ascii="Times New Roman" w:eastAsia="Times New Roman" w:hAnsi="Times New Roman" w:cs="Times New Roman"/>
          <w:b/>
          <w:snapToGrid w:val="0"/>
          <w:lang w:eastAsia="ar-SA"/>
        </w:rPr>
        <w:t>Wykonawcy</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snapToGrid w:val="0"/>
          <w:lang w:eastAsia="ar-SA"/>
        </w:rPr>
        <w:t xml:space="preserve">wybraną w trybie podstawowym bez negocjacji jest </w:t>
      </w:r>
      <w:r w:rsidRPr="00BB3104">
        <w:rPr>
          <w:rFonts w:ascii="Times New Roman" w:eastAsia="Times New Roman" w:hAnsi="Times New Roman" w:cs="Times New Roman"/>
          <w:b/>
          <w:snapToGrid w:val="0"/>
          <w:lang w:eastAsia="ar-SA"/>
        </w:rPr>
        <w:t>wynagrodzenie ryczałtowe:</w:t>
      </w:r>
    </w:p>
    <w:p w:rsidR="00BB3104" w:rsidRPr="00BB3104" w:rsidRDefault="00BB3104" w:rsidP="00BB3104">
      <w:pPr>
        <w:widowControl w:val="0"/>
        <w:suppressAutoHyphens/>
        <w:spacing w:after="0" w:line="240" w:lineRule="auto"/>
        <w:rPr>
          <w:rFonts w:eastAsia="Times New Roman" w:cstheme="minorHAnsi"/>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2. Wynagrodzenie za całość zamówienia ustala się na kwotę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a) netto złotych:………………  zł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słownie złotych: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b) brutto złotych:…………………………………</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słownie złotych: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w tym: </w:t>
      </w:r>
      <w:r w:rsidRPr="00BB3104">
        <w:rPr>
          <w:rFonts w:ascii="Times New Roman" w:eastAsia="Times New Roman" w:hAnsi="Times New Roman" w:cs="Times New Roman"/>
          <w:b/>
          <w:snapToGrid w:val="0"/>
          <w:lang w:eastAsia="ar-SA"/>
        </w:rPr>
        <w:t>23 % podatku VAT.</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spacing w:after="0" w:line="276" w:lineRule="auto"/>
        <w:jc w:val="both"/>
        <w:rPr>
          <w:rFonts w:ascii="Times New Roman" w:hAnsi="Times New Roman" w:cs="Times New Roman"/>
        </w:rPr>
      </w:pPr>
      <w:r w:rsidRPr="00BB3104">
        <w:rPr>
          <w:rFonts w:ascii="Times New Roman" w:eastAsia="Times New Roman" w:hAnsi="Times New Roman" w:cs="Times New Roman"/>
          <w:snapToGrid w:val="0"/>
          <w:lang w:eastAsia="ar-SA"/>
        </w:rPr>
        <w:t>3.Wynagrodzenie</w:t>
      </w:r>
      <w:r w:rsidRPr="00BB3104">
        <w:rPr>
          <w:rFonts w:ascii="Times New Roman" w:hAnsi="Times New Roman" w:cs="Times New Roman"/>
        </w:rPr>
        <w:t xml:space="preserve"> zawiera wszystkie koszty związane z realizacją zadania wynikające wprost z kosztorysu ofertowego, specyfikacji technicznej wykonania i odbioru robót , dokumentacji projektowej oraz opisu przedmiotu zamówienia określonego w SWZ jak również następujące koszty (ogólne): wszelkie roboty przygotowawcze, zabezpieczające, tymczasowe, porządkowe, wynikające z opłaty za składowanie odpadów na wysypisku (lub utylizację w tym mas ziemnych, pozostałych w trakcie robót), organizacji placu budowy wraz z jego likwidacją, utrzymania zaplecza budowy, ewentualnego zajęcia innej działki niż pas drogowy, koszty związane z odbiorami wykonywanych robót, w tym koszty badań nośności lub innych badań i ekspertyz zaleconych przez zamawiającego a wynikających z wątpliwości co do jakości robót lub zastosowanych materiałów, wykonania dokumentacji powykonawczej, oraz inne koszty wynikające z umowy.</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4.Wynagrodzenie obejmuje całość zobowiązania Zamawiającego w stosunku do Wykonawcy i może ulec zmianie jedynie w sytuacji określonej w § 13 niniejszej umowy.</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5.Dla wyeliminowania wątpliwości  uznaje się, że Wykonawca w wynagrodzeniu uwzględnił wszelkie dodatkowe elementy zamówienia, nieokreślone szczegółowo, ale niezbędne dla wykonania Przedmiotu Umowy, a wynagrodzenie obejmuje w całości wszelkie ryzyko i nieprzewidziane okoliczności zaistniałe w związku z wykonaniem Przedmiotu Umowy.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6.W przypadku odstąpienia od umowy przez którąkolwiek ze stron z przyczyn leżących po stronie Wykonawcy rozliczenia wartości niezrealizowanych  robót nastąpi w oparciu o wycenę, którą sporządzi na własny koszt Wykonawca, a zatwierdzi Zamawiający wg zasad przyjętych do ustalenia wynagrodzenia w kosztorysie ofertowym.</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464EE8" w:rsidRDefault="00464EE8" w:rsidP="00BB3104">
      <w:pPr>
        <w:widowControl w:val="0"/>
        <w:suppressAutoHyphens/>
        <w:spacing w:after="0" w:line="240" w:lineRule="auto"/>
        <w:jc w:val="center"/>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8.</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ROZLICZENIA </w:t>
      </w:r>
    </w:p>
    <w:p w:rsidR="00BB3104" w:rsidRPr="00BB3104" w:rsidRDefault="00BB3104" w:rsidP="00BB3104">
      <w:pPr>
        <w:suppressAutoHyphens/>
        <w:spacing w:after="0" w:line="240" w:lineRule="auto"/>
        <w:ind w:left="360" w:hanging="360"/>
        <w:jc w:val="both"/>
        <w:rPr>
          <w:rFonts w:ascii="Times New Roman" w:eastAsia="Times New Roman" w:hAnsi="Times New Roman" w:cs="Times New Roman"/>
          <w:sz w:val="24"/>
          <w:szCs w:val="24"/>
          <w:lang w:eastAsia="ar-SA"/>
        </w:rPr>
      </w:pPr>
    </w:p>
    <w:p w:rsidR="00BB3104" w:rsidRPr="00BB3104" w:rsidRDefault="00BB3104" w:rsidP="00BB3104">
      <w:pPr>
        <w:suppressAutoHyphens/>
        <w:spacing w:after="0" w:line="240" w:lineRule="auto"/>
        <w:jc w:val="both"/>
        <w:rPr>
          <w:rFonts w:ascii="Times New Roman" w:eastAsia="Times New Roman" w:hAnsi="Times New Roman"/>
          <w:lang w:eastAsia="ar-SA"/>
        </w:rPr>
      </w:pPr>
      <w:r w:rsidRPr="00BB3104">
        <w:rPr>
          <w:rFonts w:ascii="Times New Roman" w:eastAsia="Times New Roman" w:hAnsi="Times New Roman"/>
          <w:lang w:eastAsia="ar-SA"/>
        </w:rPr>
        <w:t>1.Płatność za przedmiot umowy będzie realizowana częściowo, opisem przedmiotu zamówienia oraz harmonogramem rzeczowo – terminowo - finansowym zatwierdzonym przez Zamawiającego zwanym harmonogramem realizacji robót stanowiącym załącznik nr 2 do niniejszej umowy.</w:t>
      </w:r>
    </w:p>
    <w:p w:rsidR="00BB3104" w:rsidRPr="00BB3104" w:rsidRDefault="00BB3104" w:rsidP="00BB3104">
      <w:pPr>
        <w:suppressAutoHyphens/>
        <w:spacing w:after="0" w:line="240" w:lineRule="auto"/>
        <w:jc w:val="both"/>
        <w:rPr>
          <w:rFonts w:ascii="Times New Roman" w:eastAsia="Times New Roman" w:hAnsi="Times New Roman" w:cs="Times New Roman"/>
          <w:b/>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2.Wykonawca wystawi faktury częściowe  za faktycznie wykonane i odebrane przez Zamawiającego zakresy robót w terminie 7 dni od daty ich odbioru na podstawie protokołu odbioru częściowego oraz na podstawie protokołu odbioru końcowego. </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3.Do faktury VAT Wykonawca zobowiązany jest załączyć Oświadczenie, że wszystkie należne na dzień wystawienia faktury VAT  wynagrodzenia Podwykonawców zostały im wypłacone oraz oświadczenia Podwykonawców o zapłacie przez Wykonawcę wszystkich wymagalnych, przysługujących im wobec Wykonawcy wierzytelności z tytułu umowy o podwykonawstwo na dzień wystawienia faktury VAT przez Wykonawcę. Dostarczenie przedmiotowych oświadczeń stanowi warunek zapłaty wynagrodzenia Wykonawcy. </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4. Za wyjątkiem przypadków, kiedy Wykonawca dostarczy Zamawiającemu pisemne dowody, iż Wykonawca jest uprawniony do wstrzymania lub odmowy zapłaty kwot należnych Podwykonawcy oraz dostarczy dowody na to, że Podwykonawca został powiadomiony o tych uprawnieniach Wykonawcy, Zamawiający może zapłacić bezpośrednio Podwykonawcy całość lub część kwot należnych Podwykonawcy, co do których Wykonawca nie przedstawił powyższych dowodów.</w:t>
      </w:r>
    </w:p>
    <w:p w:rsidR="00BB3104" w:rsidRPr="00BB3104" w:rsidRDefault="00BB3104" w:rsidP="00BB3104">
      <w:pPr>
        <w:suppressAutoHyphens/>
        <w:spacing w:after="0" w:line="240" w:lineRule="auto"/>
        <w:contextualSpacing/>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contextualSpacing/>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5.Zamawiający zobowiązuje się do zapłaty  prawidłowo wystawionej faktury  w terminie 30 dni od daty jej złożenia przez Wykonawcę wraz z dokumentami o których mowa w ust. 3 i 4 w siedzibie Zamawiającego.</w:t>
      </w:r>
    </w:p>
    <w:p w:rsidR="00BB3104" w:rsidRPr="00BB3104" w:rsidRDefault="00BB3104" w:rsidP="00BB3104">
      <w:pPr>
        <w:suppressAutoHyphens/>
        <w:spacing w:after="0" w:line="240" w:lineRule="auto"/>
        <w:contextualSpacing/>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contextualSpacing/>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6.Zapłata nastąpi przelewem na konto Wykonawcy</w:t>
      </w:r>
      <w:r w:rsidRPr="00BB3104">
        <w:rPr>
          <w:rFonts w:ascii="Times New Roman" w:eastAsia="Times New Roman" w:hAnsi="Times New Roman" w:cs="Times New Roman"/>
          <w:b/>
          <w:bCs/>
          <w:lang w:eastAsia="ar-SA"/>
        </w:rPr>
        <w:t xml:space="preserve"> </w:t>
      </w:r>
      <w:r w:rsidRPr="00BB3104">
        <w:rPr>
          <w:rFonts w:ascii="Times New Roman" w:eastAsia="Times New Roman" w:hAnsi="Times New Roman" w:cs="Times New Roman"/>
          <w:lang w:eastAsia="ar-SA"/>
        </w:rPr>
        <w:t>podane na fakturze</w:t>
      </w:r>
    </w:p>
    <w:p w:rsidR="00BB3104" w:rsidRPr="00BB3104" w:rsidRDefault="00BB3104" w:rsidP="00BB3104">
      <w:pPr>
        <w:suppressAutoHyphens/>
        <w:spacing w:after="0" w:line="240" w:lineRule="auto"/>
        <w:contextualSpacing/>
        <w:jc w:val="both"/>
        <w:rPr>
          <w:rFonts w:ascii="Times New Roman" w:eastAsia="Times New Roman" w:hAnsi="Times New Roman" w:cs="Times New Roman"/>
          <w:lang w:eastAsia="ar-SA"/>
        </w:rPr>
      </w:pPr>
      <w:r w:rsidRPr="00BB3104">
        <w:rPr>
          <w:rFonts w:ascii="Times New Roman" w:eastAsia="Times New Roman" w:hAnsi="Times New Roman" w:cs="Times New Roman"/>
          <w:snapToGrid w:val="0"/>
          <w:lang w:eastAsia="ar-SA"/>
        </w:rPr>
        <w:t>Faktura powinna być wystawiona na:</w:t>
      </w:r>
      <w:r w:rsidRPr="00BB3104">
        <w:rPr>
          <w:rFonts w:ascii="Times New Roman" w:eastAsia="Times New Roman" w:hAnsi="Times New Roman" w:cs="Times New Roman"/>
          <w:snapToGrid w:val="0"/>
          <w:lang w:eastAsia="ar-SA"/>
        </w:rPr>
        <w:tab/>
      </w:r>
      <w:r w:rsidRPr="00BB3104">
        <w:rPr>
          <w:rFonts w:ascii="Times New Roman" w:eastAsia="Times New Roman" w:hAnsi="Times New Roman" w:cs="Times New Roman"/>
          <w:b/>
          <w:snapToGrid w:val="0"/>
          <w:lang w:eastAsia="ar-SA"/>
        </w:rPr>
        <w:t xml:space="preserve"> Gmina Wielka Wieś</w:t>
      </w:r>
    </w:p>
    <w:p w:rsidR="00BB3104" w:rsidRPr="00BB3104" w:rsidRDefault="00BB3104" w:rsidP="00BB3104">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32-085 Szyce  </w:t>
      </w:r>
    </w:p>
    <w:p w:rsidR="00BB3104" w:rsidRPr="00BB3104" w:rsidRDefault="00BB3104" w:rsidP="00BB3104">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Pl. Wspólnoty 1 </w:t>
      </w:r>
    </w:p>
    <w:p w:rsidR="00F564FB" w:rsidRDefault="00BB3104" w:rsidP="00BB3104">
      <w:pPr>
        <w:widowControl w:val="0"/>
        <w:suppressAutoHyphens/>
        <w:spacing w:after="0" w:line="240" w:lineRule="auto"/>
        <w:ind w:left="3540" w:firstLine="708"/>
        <w:rPr>
          <w:rFonts w:ascii="Times New Roman" w:eastAsia="Times New Roman" w:hAnsi="Times New Roman"/>
          <w:b/>
          <w:lang w:eastAsia="ar-SA"/>
        </w:rPr>
      </w:pPr>
      <w:r w:rsidRPr="00BB3104">
        <w:rPr>
          <w:rFonts w:ascii="Times New Roman" w:eastAsia="Times New Roman" w:hAnsi="Times New Roman"/>
          <w:b/>
          <w:lang w:eastAsia="ar-SA"/>
        </w:rPr>
        <w:t xml:space="preserve">NIP 513-00-66-230, </w:t>
      </w:r>
    </w:p>
    <w:p w:rsidR="00BB3104" w:rsidRPr="00BB3104" w:rsidRDefault="00BB3104" w:rsidP="00BB3104">
      <w:pPr>
        <w:widowControl w:val="0"/>
        <w:suppressAutoHyphens/>
        <w:spacing w:after="0" w:line="240" w:lineRule="auto"/>
        <w:ind w:left="3540" w:firstLine="708"/>
        <w:rPr>
          <w:rFonts w:ascii="Times New Roman" w:eastAsia="Times New Roman" w:hAnsi="Times New Roman" w:cs="Times New Roman"/>
          <w:b/>
          <w:snapToGrid w:val="0"/>
          <w:lang w:eastAsia="ar-SA"/>
        </w:rPr>
      </w:pPr>
      <w:r w:rsidRPr="00BB3104">
        <w:rPr>
          <w:rFonts w:ascii="Times New Roman" w:eastAsia="Times New Roman" w:hAnsi="Times New Roman"/>
          <w:b/>
          <w:lang w:eastAsia="ar-SA"/>
        </w:rPr>
        <w:t>REGON 351-555-476</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7. Wykonawca bez pisemnej zgody Zamawiającego nie może przenieść na rzecz osób trzecich wierzytelności powstałych w wyniku realizacji niniejszej umowy.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8.Postanowienia ust. 3 i 4 stosuje się w przypadku wystąpienia dalszego podwykonawcy.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b/>
          <w:snapToGrid w:val="0"/>
          <w:sz w:val="24"/>
          <w:szCs w:val="20"/>
          <w:lang w:eastAsia="ar-SA"/>
        </w:rPr>
      </w:pPr>
      <w:r w:rsidRPr="00BB3104">
        <w:rPr>
          <w:rFonts w:ascii="Times New Roman" w:eastAsia="Times New Roman" w:hAnsi="Times New Roman" w:cs="Times New Roman"/>
          <w:snapToGrid w:val="0"/>
          <w:lang w:eastAsia="ar-SA"/>
        </w:rPr>
        <w:t>10.Bezpośrednia zapłata, o której mowa w ust. 4, dotyczy podwykonawcy lub dalszego podwykonawcy, który zawarł zaakceptowaną  przez Zamawiającego umowę o podwykonawstwo, której przedmiotem są roboty budowlane i dotyczy wyłącznie należności powstałych po zaakceptowaniu przez zamawiającego przedmiotowej umowy o podwykonawstwo lub po przedłożeniu Zamawiającemu poświadczonej „za zgodność z oryginałem” kopii umowy o podwykonawstwo, której przedmiotem są dostawy lub usługi.</w:t>
      </w:r>
      <w:r w:rsidRPr="00BB3104">
        <w:rPr>
          <w:rFonts w:ascii="Times New Roman" w:eastAsia="Times New Roman" w:hAnsi="Times New Roman" w:cs="Times New Roman"/>
          <w:b/>
          <w:snapToGrid w:val="0"/>
          <w:sz w:val="24"/>
          <w:szCs w:val="20"/>
          <w:lang w:eastAsia="ar-SA"/>
        </w:rPr>
        <w:t xml:space="preserve"> </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9.</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KARY UMOWNE</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1.Strony ustalają, że obowiązującą je formą odszkodowania są kary umowne, które będą </w:t>
      </w:r>
    </w:p>
    <w:p w:rsidR="00BB3104" w:rsidRPr="00BB3104" w:rsidRDefault="00BB3104" w:rsidP="00BB3104">
      <w:pPr>
        <w:widowControl w:val="0"/>
        <w:suppressAutoHyphens/>
        <w:spacing w:after="0" w:line="240" w:lineRule="auto"/>
        <w:rPr>
          <w:rFonts w:ascii="Times New Roman" w:eastAsia="Times New Roman" w:hAnsi="Times New Roman" w:cs="Times New Roman"/>
          <w:i/>
          <w:snapToGrid w:val="0"/>
          <w:lang w:eastAsia="ar-SA"/>
        </w:rPr>
      </w:pPr>
      <w:r w:rsidRPr="00BB3104">
        <w:rPr>
          <w:rFonts w:ascii="Times New Roman" w:eastAsia="Times New Roman" w:hAnsi="Times New Roman" w:cs="Times New Roman"/>
          <w:snapToGrid w:val="0"/>
          <w:lang w:eastAsia="ar-SA"/>
        </w:rPr>
        <w:t xml:space="preserve"> naliczane w następujących przypadkach i wysokościach</w:t>
      </w:r>
      <w:r w:rsidRPr="00BB3104">
        <w:rPr>
          <w:rFonts w:ascii="Times New Roman" w:eastAsia="Times New Roman" w:hAnsi="Times New Roman" w:cs="Times New Roman"/>
          <w:i/>
          <w:snapToGrid w:val="0"/>
          <w:lang w:eastAsia="ar-SA"/>
        </w:rPr>
        <w:t xml:space="preserve">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Wykonawca zapłaci Zamawiającemu kary umowne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a/ za zwłokę w wykonaniu przedmiotu umowy  - w wysokości 0,1%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xml:space="preserve">,  określonego w § 7 ust. 2 niniejszej umowy, za każdy dzień zwłoki, naliczane od niezrealizowanej części zamówienia o którym mowa w § 1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b/ za zwłokę w usunięciu wad stwierdzonych przy odbiorze lub w okresie rękojmi lub gwarancji -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w wysokości 0,3%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 za każdy dzień zwłoki, liczonej od dnia wyznaczonego  na usunięcie wad,</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c/ za odstąpienie od umowy przez którąkolwiek ze stron z przyczyn, za które odpowiada Wykonawca - w wysokości 10%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lastRenderedPageBreak/>
        <w:t xml:space="preserve">d/ za brak zapłaty lub za nieterminową zapłatę  wynagrodzenia podwykonawcy lub dalszemu podwykonawcy - w wysokości 0,1%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 za każdy dzień opóźnienia.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e/ za nieprzedłożenie do zaakceptowania projektu umowy z podwykonawcą o roboty budowlane  lub jej zmian - w wysokości 1 %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f/ za nieprzedłożenie do zaakceptowania poświadczonej za zgodność z oryginałem kopii umowy  z podwykonawcą lub jej zmian - w wysokości  1 %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g/ za brak zmiany umowy o podwykonawstwo w zakresie terminu zapłaty, o czym mowa w § 16 ust.12 niniejszej umowy - w wysokości 0,5 %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w:t>
      </w:r>
    </w:p>
    <w:p w:rsidR="00BB3104" w:rsidRPr="00BB3104" w:rsidRDefault="00BB3104" w:rsidP="00BB3104">
      <w:pPr>
        <w:spacing w:before="120"/>
        <w:jc w:val="both"/>
        <w:outlineLvl w:val="0"/>
        <w:rPr>
          <w:rFonts w:ascii="Times New Roman" w:hAnsi="Times New Roman" w:cs="Times New Roman"/>
        </w:rPr>
      </w:pPr>
      <w:r w:rsidRPr="00BB3104">
        <w:rPr>
          <w:rFonts w:ascii="Times New Roman" w:hAnsi="Times New Roman" w:cs="Times New Roman"/>
        </w:rPr>
        <w:t xml:space="preserve">h/każdorazowo za niezatrudnienie przez Wykonawcę osoby wykonującej na umowę o pracę co najmniej  jednej z czynności  wskazanych w SWZ i w </w:t>
      </w:r>
      <w:r w:rsidRPr="00BB3104">
        <w:rPr>
          <w:rFonts w:ascii="Times New Roman" w:eastAsia="Times New Roman" w:hAnsi="Times New Roman" w:cs="Times New Roman"/>
          <w:snapToGrid w:val="0"/>
          <w:lang w:eastAsia="ar-SA"/>
        </w:rPr>
        <w:t xml:space="preserve">§ 17 niniejszej umowy, </w:t>
      </w:r>
      <w:r w:rsidRPr="00BB3104">
        <w:rPr>
          <w:rFonts w:ascii="Times New Roman" w:hAnsi="Times New Roman" w:cs="Times New Roman"/>
        </w:rPr>
        <w:t xml:space="preserve"> a polegających na wykonywaniu  pracy w sposób określony w Kodeksie Pracy - w wysokości stanowiącej iloczyn kwoty minimalnego wynagrodzenia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w:t>
      </w:r>
    </w:p>
    <w:p w:rsidR="00BB3104" w:rsidRPr="00BB3104" w:rsidRDefault="00BB3104" w:rsidP="00BB3104">
      <w:pPr>
        <w:suppressAutoHyphens/>
        <w:spacing w:before="120" w:after="0" w:line="240" w:lineRule="auto"/>
        <w:jc w:val="both"/>
        <w:outlineLvl w:val="0"/>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i/każdorazowo za niezapewnienie przez Wykonawcę obowiązku zatrudnienia przez Podwykonawcę  osoby wykonującej na umowę o pracę co najmniej z jednej z czynności wskazanych w SWZ</w:t>
      </w:r>
      <w:r w:rsidRPr="00BB3104">
        <w:rPr>
          <w:rFonts w:ascii="Times New Roman" w:hAnsi="Times New Roman" w:cs="Times New Roman"/>
        </w:rPr>
        <w:t xml:space="preserve"> i w </w:t>
      </w:r>
      <w:r w:rsidRPr="00BB3104">
        <w:rPr>
          <w:rFonts w:ascii="Times New Roman" w:eastAsia="Times New Roman" w:hAnsi="Times New Roman" w:cs="Times New Roman"/>
          <w:snapToGrid w:val="0"/>
          <w:lang w:eastAsia="ar-SA"/>
        </w:rPr>
        <w:t>§ 17 niniejszej umowy,</w:t>
      </w:r>
      <w:r w:rsidRPr="00BB3104">
        <w:rPr>
          <w:rFonts w:ascii="Times New Roman" w:eastAsia="Times New Roman" w:hAnsi="Times New Roman" w:cs="Times New Roman"/>
          <w:lang w:eastAsia="ar-SA"/>
        </w:rPr>
        <w:t xml:space="preserve"> a polegających na wykonywaniu pracy w sposób określony w Kodeksie Pracy - w wysokości stanowiącej iloczyn  kwoty minimalnego wynagrodzenia ustalonego na podstawie przepisów  o minimalnym wynagrodzeniu za pracę  obowiązujących w chwili stwierdzenia  przez Zamawiającego  niezapewnienia przez  Wykonawcę dopełnienia wymogu zatrudnienia przez Podwykonawcę  oraz liczby miesięcy  w okresie realizacji umowy, w których nie dopełniono  przedmiotowego wymogu. </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Zamawiający zapłaci Wykonawcy kary umowne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a/ za zwłokę w przekazaniu terenu budowy - w wysokości 0,3% </w:t>
      </w:r>
      <w:r w:rsidRPr="00BB3104">
        <w:rPr>
          <w:rFonts w:ascii="Times New Roman" w:hAnsi="Times New Roman" w:cs="Times New Roman"/>
        </w:rPr>
        <w:t>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 za każdy dzień zwłoki,</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b/ za odstąpienie od  umowy z przyczyn, za które wyłączną odpowiedzialność ponosi Zamawiający - w wysokości 10%</w:t>
      </w:r>
      <w:r w:rsidRPr="00BB3104">
        <w:rPr>
          <w:rFonts w:ascii="Times New Roman" w:hAnsi="Times New Roman" w:cs="Times New Roman"/>
        </w:rPr>
        <w:t xml:space="preserve"> całkowitego</w:t>
      </w:r>
      <w:r w:rsidRPr="00BB3104">
        <w:rPr>
          <w:rFonts w:ascii="Times New Roman" w:eastAsia="Times New Roman" w:hAnsi="Times New Roman" w:cs="Times New Roman"/>
          <w:lang w:eastAsia="ar-SA"/>
        </w:rPr>
        <w:t xml:space="preserve"> wynagrodzenia umownego brutto</w:t>
      </w:r>
      <w:r w:rsidRPr="00BB3104">
        <w:rPr>
          <w:rFonts w:ascii="Times New Roman" w:eastAsia="Times New Roman" w:hAnsi="Times New Roman" w:cs="Times New Roman"/>
          <w:snapToGrid w:val="0"/>
          <w:lang w:eastAsia="ar-SA"/>
        </w:rPr>
        <w:t>,  określonego w § 7 ust. 2  niniejszej umowy, z wyłączeniem okoliczności, o których mowa w art. 456 ustawy Prawo Zamówień Publicznych oraz okoliczności, o których mowa w § 13 ust.1 pkt f) niniejszej umowy (§ 14 ust.1 pkt 1 lit. b niniejszej umowy).</w:t>
      </w:r>
    </w:p>
    <w:p w:rsidR="00BB3104" w:rsidRPr="00BB3104" w:rsidRDefault="00BB3104" w:rsidP="00BB3104">
      <w:pPr>
        <w:suppressAutoHyphens/>
        <w:spacing w:after="0" w:line="240" w:lineRule="auto"/>
        <w:ind w:left="280" w:hanging="280"/>
        <w:jc w:val="both"/>
        <w:rPr>
          <w:rFonts w:ascii="Times New Roman" w:hAnsi="Times New Roman" w:cs="Times New Roman"/>
          <w:sz w:val="20"/>
          <w:szCs w:val="20"/>
        </w:rPr>
      </w:pPr>
    </w:p>
    <w:p w:rsidR="00BB3104" w:rsidRPr="00BB3104" w:rsidRDefault="00BB3104" w:rsidP="00BB3104">
      <w:pPr>
        <w:suppressAutoHyphens/>
        <w:spacing w:after="0" w:line="240" w:lineRule="auto"/>
        <w:ind w:left="280" w:hanging="280"/>
        <w:jc w:val="both"/>
        <w:rPr>
          <w:rFonts w:ascii="Times New Roman" w:hAnsi="Times New Roman" w:cs="Times New Roman"/>
        </w:rPr>
      </w:pPr>
      <w:r w:rsidRPr="00BB3104">
        <w:rPr>
          <w:rFonts w:ascii="Times New Roman" w:hAnsi="Times New Roman" w:cs="Times New Roman"/>
        </w:rPr>
        <w:t>2.Łączna maksymalna  wysokość kar umownych przewidzianych w umowie nie może</w:t>
      </w:r>
    </w:p>
    <w:p w:rsidR="00BB3104" w:rsidRPr="00BB3104" w:rsidRDefault="00BB3104" w:rsidP="00BB3104">
      <w:pPr>
        <w:suppressAutoHyphens/>
        <w:spacing w:after="0" w:line="240" w:lineRule="auto"/>
        <w:jc w:val="both"/>
        <w:rPr>
          <w:rFonts w:ascii="Times New Roman" w:hAnsi="Times New Roman" w:cs="Times New Roman"/>
        </w:rPr>
      </w:pPr>
      <w:r w:rsidRPr="00BB3104">
        <w:rPr>
          <w:rFonts w:ascii="Times New Roman" w:hAnsi="Times New Roman" w:cs="Times New Roman"/>
        </w:rPr>
        <w:t xml:space="preserve">przekroczyć 20% całkowitego wynagrodzenia brutto określonego  w </w:t>
      </w:r>
      <w:r w:rsidRPr="00BB3104">
        <w:rPr>
          <w:rFonts w:ascii="Times New Roman" w:eastAsia="Times New Roman" w:hAnsi="Times New Roman" w:cs="Times New Roman"/>
          <w:snapToGrid w:val="0"/>
          <w:lang w:eastAsia="ar-SA"/>
        </w:rPr>
        <w:t>§ 7 ust. 2</w:t>
      </w:r>
      <w:r w:rsidRPr="00BB3104">
        <w:rPr>
          <w:rFonts w:ascii="Times New Roman" w:hAnsi="Times New Roman" w:cs="Times New Roman"/>
        </w:rPr>
        <w:t xml:space="preserve"> niniejszej umowy.</w:t>
      </w:r>
    </w:p>
    <w:p w:rsidR="00BB3104" w:rsidRPr="00BB3104" w:rsidRDefault="00BB3104" w:rsidP="00BB3104">
      <w:pPr>
        <w:suppressAutoHyphens/>
        <w:spacing w:after="0" w:line="240" w:lineRule="auto"/>
        <w:ind w:left="280" w:hanging="280"/>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ind w:left="280" w:hanging="280"/>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3. Wykonawca wyraża zgodę  na potrącenie naliczanych kar umownych z wynagrodzenia za wykonanie</w:t>
      </w:r>
    </w:p>
    <w:p w:rsidR="00BB3104" w:rsidRPr="00BB3104" w:rsidRDefault="00BB3104" w:rsidP="00BB3104">
      <w:pPr>
        <w:suppressAutoHyphens/>
        <w:spacing w:after="0" w:line="240" w:lineRule="auto"/>
        <w:ind w:left="280" w:hanging="280"/>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przedmiotu  niniejszej umowy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4.Zamawiajacemu przysługuje ponadto prawo dochodzenia odszkodowania uzupełniającego na zasadach ogólnych, jeżeli poniesiona szkoda przekroczy wartość zastrzeżonych kar  umownych.</w:t>
      </w:r>
    </w:p>
    <w:p w:rsidR="00BB3104" w:rsidRPr="00BB3104" w:rsidRDefault="00BB3104" w:rsidP="00BB3104">
      <w:pPr>
        <w:widowControl w:val="0"/>
        <w:suppressAutoHyphens/>
        <w:spacing w:after="0" w:line="240" w:lineRule="auto"/>
        <w:jc w:val="center"/>
        <w:rPr>
          <w:rFonts w:eastAsia="Times New Roman" w:cstheme="minorHAnsi"/>
          <w:b/>
          <w:snapToGrid w:val="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4"/>
          <w:lang w:eastAsia="ar-SA"/>
        </w:rPr>
      </w:pPr>
      <w:r w:rsidRPr="00BB3104">
        <w:rPr>
          <w:rFonts w:eastAsia="Times New Roman" w:cstheme="minorHAnsi"/>
          <w:b/>
          <w:snapToGrid w:val="0"/>
          <w:sz w:val="24"/>
          <w:szCs w:val="24"/>
          <w:lang w:eastAsia="ar-SA"/>
        </w:rPr>
        <w:t xml:space="preserve">§ 10. </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4"/>
          <w:lang w:eastAsia="ar-SA"/>
        </w:rPr>
      </w:pPr>
      <w:r w:rsidRPr="00BB3104">
        <w:rPr>
          <w:rFonts w:eastAsia="Times New Roman" w:cstheme="minorHAnsi"/>
          <w:b/>
          <w:snapToGrid w:val="0"/>
          <w:sz w:val="24"/>
          <w:szCs w:val="24"/>
          <w:lang w:eastAsia="ar-SA"/>
        </w:rPr>
        <w:t>GWARANCJA</w:t>
      </w:r>
    </w:p>
    <w:p w:rsidR="00BB3104" w:rsidRPr="00BB3104" w:rsidRDefault="00BB3104" w:rsidP="00BB3104">
      <w:pPr>
        <w:widowControl w:val="0"/>
        <w:suppressAutoHyphens/>
        <w:spacing w:after="0" w:line="240" w:lineRule="auto"/>
        <w:rPr>
          <w:rFonts w:eastAsia="Times New Roman" w:cstheme="minorHAnsi"/>
          <w:b/>
          <w:snapToGrid w:val="0"/>
          <w:sz w:val="24"/>
          <w:szCs w:val="24"/>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1.Wykonawca udziela ………… miesięcznej gwarancji na przedmiot umowy licząc od daty odbioru końcowego robót.</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lastRenderedPageBreak/>
        <w:t xml:space="preserve">2. Bieg okresu gwarancji  i rękojmi rozpoczyna się następnego dnia po dacie zakończenia czynności bezusterkowego  odbioru końcowego przedmiotu umowy. </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lang w:eastAsia="ar-SA"/>
        </w:rPr>
        <w:t>3. Zamawiający  powiadomi Wykonawcę o wszelkich ujawnionych usterkach w terminie 7 dni od dnia ich ujawnienia.</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4. </w:t>
      </w:r>
      <w:r w:rsidRPr="00BB3104">
        <w:rPr>
          <w:rFonts w:ascii="Times New Roman" w:eastAsia="Times New Roman" w:hAnsi="Times New Roman" w:cs="Times New Roman"/>
          <w:lang w:eastAsia="ar-SA"/>
        </w:rPr>
        <w:t>Wykonawca zobowiązany jest do usunięcia wad w ciągu 10 dni od dnia doręczenia zawiadomienia o ujawnionych usterkach.</w:t>
      </w: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5.</w:t>
      </w:r>
      <w:r w:rsidRPr="00BB3104">
        <w:rPr>
          <w:rFonts w:ascii="Times New Roman" w:eastAsia="Times New Roman" w:hAnsi="Times New Roman" w:cs="Times New Roman"/>
          <w:lang w:eastAsia="ar-SA"/>
        </w:rPr>
        <w:t>Strata lub szkoda w robotach lub materiałach zastosowanych do robót w okresie między datą rozpoczęcia a zakończeniem terminów gwarancji powinna być naprawiona przez Wykonawcę i na jego koszt, jeżeli utrata lub zniszczenie wynika z działań lub zaniedbania Wykonawcy.</w:t>
      </w:r>
    </w:p>
    <w:p w:rsidR="00BB3104" w:rsidRPr="00BB3104" w:rsidRDefault="00BB3104" w:rsidP="00BB3104">
      <w:pPr>
        <w:widowControl w:val="0"/>
        <w:suppressAutoHyphens/>
        <w:spacing w:after="0" w:line="240" w:lineRule="auto"/>
        <w:jc w:val="both"/>
        <w:rPr>
          <w:rFonts w:ascii="Times New Roman" w:hAnsi="Times New Roman" w:cs="Times New Roman"/>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hAnsi="Times New Roman" w:cs="Times New Roman"/>
        </w:rPr>
        <w:t>6.Zamawiajacy wyznacza ostateczny, pogwarancyjny termin odbioru robót po upływie terminu gwarancji ustalonego w umowie oraz terminu na protokolarne stwierdzenie usunięcia wad po upływie okresu gwarancji.</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suppressAutoHyphens/>
        <w:spacing w:after="0" w:line="240" w:lineRule="auto"/>
        <w:jc w:val="center"/>
        <w:rPr>
          <w:rFonts w:eastAsia="Times New Roman" w:cstheme="minorHAnsi"/>
          <w:sz w:val="24"/>
          <w:szCs w:val="24"/>
          <w:lang w:eastAsia="ar-SA"/>
        </w:rPr>
      </w:pPr>
      <w:r w:rsidRPr="00BB3104">
        <w:rPr>
          <w:rFonts w:eastAsia="Times New Roman" w:cstheme="minorHAnsi"/>
          <w:b/>
          <w:bCs/>
          <w:sz w:val="24"/>
          <w:szCs w:val="24"/>
          <w:lang w:eastAsia="ar-SA"/>
        </w:rPr>
        <w:t>§ 11</w:t>
      </w:r>
    </w:p>
    <w:p w:rsidR="00BB3104" w:rsidRPr="00BB3104" w:rsidRDefault="00BB3104" w:rsidP="00BB3104">
      <w:pPr>
        <w:suppressAutoHyphens/>
        <w:spacing w:after="0" w:line="240" w:lineRule="auto"/>
        <w:jc w:val="center"/>
        <w:rPr>
          <w:rFonts w:eastAsia="Times New Roman" w:cstheme="minorHAnsi"/>
          <w:b/>
          <w:bCs/>
          <w:sz w:val="24"/>
          <w:szCs w:val="24"/>
          <w:lang w:eastAsia="ar-SA"/>
        </w:rPr>
      </w:pPr>
    </w:p>
    <w:p w:rsidR="00BB3104" w:rsidRPr="00BB3104" w:rsidRDefault="00BB3104" w:rsidP="00BB3104">
      <w:pPr>
        <w:suppressAutoHyphens/>
        <w:spacing w:after="0" w:line="240" w:lineRule="auto"/>
        <w:jc w:val="center"/>
        <w:rPr>
          <w:rFonts w:eastAsia="Times New Roman" w:cstheme="minorHAnsi"/>
          <w:b/>
          <w:bCs/>
          <w:sz w:val="24"/>
          <w:szCs w:val="24"/>
          <w:lang w:eastAsia="ar-SA"/>
        </w:rPr>
      </w:pPr>
      <w:r w:rsidRPr="00BB3104">
        <w:rPr>
          <w:rFonts w:eastAsia="Times New Roman" w:cstheme="minorHAnsi"/>
          <w:b/>
          <w:bCs/>
          <w:sz w:val="24"/>
          <w:szCs w:val="24"/>
          <w:lang w:eastAsia="ar-SA"/>
        </w:rPr>
        <w:t>ZABEZPIECZENIE NALEŻYTEGO WYKONANIA UMOWY</w:t>
      </w:r>
    </w:p>
    <w:p w:rsidR="00BB3104" w:rsidRPr="00BB3104" w:rsidRDefault="00BB3104" w:rsidP="00BB3104">
      <w:pPr>
        <w:suppressAutoHyphens/>
        <w:spacing w:after="0" w:line="240" w:lineRule="auto"/>
        <w:jc w:val="center"/>
        <w:rPr>
          <w:rFonts w:eastAsia="Times New Roman" w:cstheme="minorHAnsi"/>
          <w:b/>
          <w:bCs/>
          <w:sz w:val="24"/>
          <w:szCs w:val="24"/>
          <w:lang w:eastAsia="ar-SA"/>
        </w:rPr>
      </w:pP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bCs/>
          <w:lang w:eastAsia="ar-SA"/>
        </w:rPr>
        <w:t xml:space="preserve">1.W dniu podpisania umowy Wykonawca wnosi zabezpieczenie należytego wykonania umowy w wysokości </w:t>
      </w:r>
      <w:r w:rsidRPr="00BB3104">
        <w:rPr>
          <w:rFonts w:ascii="Times New Roman" w:eastAsia="Times New Roman" w:hAnsi="Times New Roman" w:cs="Times New Roman"/>
          <w:b/>
          <w:bCs/>
          <w:lang w:eastAsia="ar-SA"/>
        </w:rPr>
        <w:t>5 %</w:t>
      </w:r>
      <w:r w:rsidRPr="00BB3104">
        <w:rPr>
          <w:rFonts w:ascii="Times New Roman" w:eastAsia="Times New Roman" w:hAnsi="Times New Roman" w:cs="Times New Roman"/>
          <w:bCs/>
          <w:lang w:eastAsia="ar-SA"/>
        </w:rPr>
        <w:t xml:space="preserve">  ceny całkowitej podanej w ofercie tj. ……….</w:t>
      </w:r>
      <w:r w:rsidRPr="00BB3104">
        <w:rPr>
          <w:rFonts w:ascii="Times New Roman" w:eastAsia="Times New Roman" w:hAnsi="Times New Roman" w:cs="Times New Roman"/>
          <w:b/>
          <w:bCs/>
          <w:lang w:eastAsia="ar-SA"/>
        </w:rPr>
        <w:t xml:space="preserve"> zł </w:t>
      </w:r>
      <w:r w:rsidRPr="00BB3104">
        <w:rPr>
          <w:rFonts w:ascii="Times New Roman" w:eastAsia="Times New Roman" w:hAnsi="Times New Roman" w:cs="Times New Roman"/>
          <w:bCs/>
          <w:lang w:eastAsia="ar-SA"/>
        </w:rPr>
        <w:t>i upoważnia Zamawiającego do potrącenia z w/w zabezpieczenia kwot z tytułu kar umownych wynikających z niewykonania lub nienależytego wykonania umowy, o których mowa w § 9 ust.1 pkt.1</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40" w:lineRule="auto"/>
        <w:jc w:val="both"/>
        <w:rPr>
          <w:rFonts w:ascii="Times New Roman" w:eastAsia="Times New Roman" w:hAnsi="Times New Roman"/>
          <w:lang w:eastAsia="ar-SA"/>
        </w:rPr>
      </w:pPr>
      <w:r w:rsidRPr="00BB3104">
        <w:rPr>
          <w:rFonts w:ascii="Times New Roman" w:eastAsia="Times New Roman" w:hAnsi="Times New Roman" w:cs="Times New Roman"/>
          <w:lang w:eastAsia="ar-SA"/>
        </w:rPr>
        <w:t>2.</w:t>
      </w:r>
      <w:r w:rsidRPr="00BB3104">
        <w:rPr>
          <w:rFonts w:ascii="Times New Roman" w:eastAsia="Times New Roman" w:hAnsi="Times New Roman"/>
          <w:lang w:eastAsia="ar-SA"/>
        </w:rPr>
        <w:t>Zwrot zabezpieczenia należytego wykonania umowy nastąpi na podstawie art. 453 ustawy Prawo Zamówień Publicznych.</w:t>
      </w:r>
    </w:p>
    <w:p w:rsidR="00BB3104" w:rsidRPr="00BB3104" w:rsidRDefault="00BB3104" w:rsidP="00BB3104">
      <w:pPr>
        <w:suppressAutoHyphens/>
        <w:spacing w:before="240" w:after="0" w:line="240"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3.W przypadku nienależytego wykonania przedmiotu umowy Zamawiający jest uprawniony do zaspokojenia rzeczywistych roszczeń do ich wysokości i będzie wykorzystane do zgodnego z umową  wykonania robót i pokrycia roszczeń z tytułu rękojmi za wykonane roboty lub gwarancji za wady.</w:t>
      </w:r>
    </w:p>
    <w:p w:rsidR="00BB3104" w:rsidRPr="00BB3104" w:rsidRDefault="00BB3104" w:rsidP="00BB3104">
      <w:pPr>
        <w:suppressAutoHyphens/>
        <w:spacing w:after="0" w:line="240" w:lineRule="auto"/>
        <w:jc w:val="both"/>
        <w:rPr>
          <w:rFonts w:ascii="Times New Roman" w:eastAsia="Times New Roman" w:hAnsi="Times New Roman"/>
          <w:lang w:eastAsia="ar-SA"/>
        </w:rPr>
      </w:pP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12.</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ODBIÓR ROBÓT</w:t>
      </w:r>
    </w:p>
    <w:p w:rsidR="00BB3104" w:rsidRPr="00BB3104" w:rsidRDefault="00BB3104" w:rsidP="00BB3104">
      <w:pPr>
        <w:widowControl w:val="0"/>
        <w:suppressAutoHyphens/>
        <w:spacing w:after="0" w:line="240" w:lineRule="auto"/>
        <w:jc w:val="center"/>
        <w:rPr>
          <w:rFonts w:eastAsia="Times New Roman" w:cstheme="minorHAnsi"/>
          <w:snapToGrid w:val="0"/>
          <w:sz w:val="24"/>
          <w:szCs w:val="20"/>
          <w:lang w:eastAsia="ar-SA"/>
        </w:rPr>
      </w:pP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Strony postanawiają, że przedmiotem odbioru końcowego oraz odbiorów częściowych będzie przedmiot umowy określony w § 1.</w:t>
      </w:r>
      <w:r w:rsidRPr="00BB3104">
        <w:rPr>
          <w:rFonts w:ascii="Times New Roman" w:hAnsi="Times New Roman" w:cs="Times New Roman"/>
        </w:rPr>
        <w:t xml:space="preserve"> </w:t>
      </w:r>
    </w:p>
    <w:p w:rsidR="00BB3104" w:rsidRPr="00BB3104" w:rsidRDefault="00BB3104" w:rsidP="00BB3104">
      <w:pPr>
        <w:autoSpaceDE w:val="0"/>
        <w:autoSpaceDN w:val="0"/>
        <w:adjustRightInd w:val="0"/>
        <w:spacing w:line="240" w:lineRule="auto"/>
        <w:jc w:val="both"/>
        <w:rPr>
          <w:rFonts w:ascii="Times New Roman" w:hAnsi="Times New Roman" w:cs="Times New Roman"/>
          <w:color w:val="000000"/>
        </w:rPr>
      </w:pPr>
    </w:p>
    <w:p w:rsidR="00BB3104" w:rsidRPr="00BB3104" w:rsidRDefault="00BB3104" w:rsidP="00BB3104">
      <w:pPr>
        <w:autoSpaceDE w:val="0"/>
        <w:autoSpaceDN w:val="0"/>
        <w:adjustRightInd w:val="0"/>
        <w:spacing w:line="240" w:lineRule="auto"/>
        <w:jc w:val="both"/>
        <w:rPr>
          <w:rFonts w:ascii="Times New Roman" w:hAnsi="Times New Roman" w:cs="Times New Roman"/>
          <w:color w:val="000000"/>
        </w:rPr>
      </w:pPr>
      <w:r w:rsidRPr="00BB3104">
        <w:rPr>
          <w:rFonts w:ascii="Times New Roman" w:hAnsi="Times New Roman" w:cs="Times New Roman"/>
          <w:color w:val="000000"/>
        </w:rPr>
        <w:t xml:space="preserve">2.Odbioru wydzielonego etapu prac oraz odbioru końcowego robót i całego przedmiotu umowy dokonują przedstawiciele Zamawiającego i Wykonawcy przy współudziale Inspektora nadzoru i Kierownika budowy, w formie protokołów odbioru częściowego i końcowego podpisanego przez Strony umowy. </w:t>
      </w:r>
    </w:p>
    <w:p w:rsidR="00BB3104" w:rsidRPr="00BB3104" w:rsidRDefault="00BB3104" w:rsidP="00BB3104">
      <w:pPr>
        <w:autoSpaceDE w:val="0"/>
        <w:autoSpaceDN w:val="0"/>
        <w:adjustRightInd w:val="0"/>
        <w:spacing w:line="240" w:lineRule="auto"/>
        <w:jc w:val="both"/>
        <w:rPr>
          <w:rFonts w:ascii="Times New Roman" w:hAnsi="Times New Roman" w:cs="Times New Roman"/>
          <w:color w:val="000000"/>
        </w:rPr>
      </w:pPr>
      <w:r w:rsidRPr="00BB3104">
        <w:rPr>
          <w:rFonts w:ascii="Times New Roman" w:hAnsi="Times New Roman" w:cs="Times New Roman"/>
          <w:color w:val="000000"/>
        </w:rPr>
        <w:t xml:space="preserve">3. Po zakończeniu części lub całości robót o gotowości do odbioru częściowego i końcowego Wykonawca powiadomi Zamawiającego na piśmie. </w:t>
      </w:r>
    </w:p>
    <w:p w:rsidR="00BB3104" w:rsidRDefault="00BB3104" w:rsidP="000C55E8">
      <w:pPr>
        <w:autoSpaceDE w:val="0"/>
        <w:autoSpaceDN w:val="0"/>
        <w:adjustRightInd w:val="0"/>
        <w:spacing w:line="240" w:lineRule="auto"/>
        <w:jc w:val="both"/>
        <w:rPr>
          <w:rFonts w:ascii="Times New Roman" w:hAnsi="Times New Roman" w:cs="Times New Roman"/>
          <w:color w:val="000000"/>
        </w:rPr>
      </w:pPr>
      <w:r w:rsidRPr="00BB3104">
        <w:rPr>
          <w:rFonts w:ascii="Times New Roman" w:hAnsi="Times New Roman" w:cs="Times New Roman"/>
          <w:color w:val="000000"/>
        </w:rPr>
        <w:t>4. Podstawą zgłoszenia przez Wykonawcę gotowości do odbioru częściowego i  końcowego robót  oraz całego przedmiotu umowy będzie faktyczne wykonanie robót, potwierdzone w dzienniku budowy wpisem dokonanym przez Kierownika budowy i Inspektora nadzoru</w:t>
      </w:r>
      <w:r w:rsidR="000C55E8">
        <w:rPr>
          <w:rFonts w:ascii="Times New Roman" w:hAnsi="Times New Roman" w:cs="Times New Roman"/>
          <w:color w:val="000000"/>
        </w:rPr>
        <w:t xml:space="preserve"> </w:t>
      </w:r>
    </w:p>
    <w:p w:rsidR="000C55E8" w:rsidRDefault="000C55E8" w:rsidP="00E50E8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lastRenderedPageBreak/>
        <w:t>5. Wraz ze zgłoszeniem zakończenia budowy Wykonawca przedłoży Zamawiającemu następujące dokumenty:</w:t>
      </w:r>
    </w:p>
    <w:p w:rsidR="003031DE" w:rsidRDefault="004129DA" w:rsidP="00E50E8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 </w:t>
      </w:r>
      <w:r w:rsidR="000C55E8">
        <w:rPr>
          <w:rFonts w:ascii="Times New Roman" w:hAnsi="Times New Roman" w:cs="Times New Roman"/>
          <w:color w:val="000000"/>
        </w:rPr>
        <w:t>geodezyjn</w:t>
      </w:r>
      <w:r>
        <w:rPr>
          <w:rFonts w:ascii="Times New Roman" w:hAnsi="Times New Roman" w:cs="Times New Roman"/>
          <w:color w:val="000000"/>
        </w:rPr>
        <w:t>a</w:t>
      </w:r>
      <w:r w:rsidR="000C55E8">
        <w:rPr>
          <w:rFonts w:ascii="Times New Roman" w:hAnsi="Times New Roman" w:cs="Times New Roman"/>
          <w:color w:val="000000"/>
        </w:rPr>
        <w:t xml:space="preserve"> inwentaryzacj</w:t>
      </w:r>
      <w:r>
        <w:rPr>
          <w:rFonts w:ascii="Times New Roman" w:hAnsi="Times New Roman" w:cs="Times New Roman"/>
          <w:color w:val="000000"/>
        </w:rPr>
        <w:t>a</w:t>
      </w:r>
      <w:r w:rsidR="000C55E8">
        <w:rPr>
          <w:rFonts w:ascii="Times New Roman" w:hAnsi="Times New Roman" w:cs="Times New Roman"/>
          <w:color w:val="000000"/>
        </w:rPr>
        <w:t xml:space="preserve"> powykonawcz</w:t>
      </w:r>
      <w:r>
        <w:rPr>
          <w:rFonts w:ascii="Times New Roman" w:hAnsi="Times New Roman" w:cs="Times New Roman"/>
          <w:color w:val="000000"/>
        </w:rPr>
        <w:t>a</w:t>
      </w:r>
      <w:r w:rsidR="000C55E8">
        <w:rPr>
          <w:rFonts w:ascii="Times New Roman" w:hAnsi="Times New Roman" w:cs="Times New Roman"/>
          <w:color w:val="000000"/>
        </w:rPr>
        <w:t xml:space="preserve"> wraz z klauzulą przyjęcia do zasobów geodezyjnych</w:t>
      </w:r>
      <w:r w:rsidR="003031DE">
        <w:rPr>
          <w:rFonts w:ascii="Times New Roman" w:hAnsi="Times New Roman" w:cs="Times New Roman"/>
          <w:color w:val="000000"/>
        </w:rPr>
        <w:t>,</w:t>
      </w:r>
    </w:p>
    <w:p w:rsidR="003031DE" w:rsidRDefault="003031DE" w:rsidP="00E50E8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 </w:t>
      </w:r>
      <w:r w:rsidR="000C55E8">
        <w:rPr>
          <w:rFonts w:ascii="Times New Roman" w:hAnsi="Times New Roman" w:cs="Times New Roman"/>
          <w:color w:val="000000"/>
        </w:rPr>
        <w:t>oświadczenie Kierownika budowy o zakończeniu 1 etapu budowy</w:t>
      </w:r>
      <w:r>
        <w:rPr>
          <w:rFonts w:ascii="Times New Roman" w:hAnsi="Times New Roman" w:cs="Times New Roman"/>
          <w:color w:val="000000"/>
        </w:rPr>
        <w:t>,</w:t>
      </w:r>
    </w:p>
    <w:p w:rsidR="003031DE" w:rsidRDefault="003031DE" w:rsidP="00E50E8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karty gwarancyjne na wbudowane materiały,</w:t>
      </w:r>
    </w:p>
    <w:p w:rsidR="003031DE" w:rsidRDefault="003031DE" w:rsidP="00E50E8E">
      <w:pPr>
        <w:autoSpaceDE w:val="0"/>
        <w:autoSpaceDN w:val="0"/>
        <w:adjustRightInd w:val="0"/>
        <w:spacing w:after="0" w:line="276" w:lineRule="auto"/>
        <w:jc w:val="both"/>
        <w:rPr>
          <w:rFonts w:ascii="Times New Roman" w:hAnsi="Times New Roman" w:cs="Times New Roman"/>
          <w:color w:val="000000"/>
        </w:rPr>
      </w:pPr>
      <w:r>
        <w:rPr>
          <w:rFonts w:ascii="Times New Roman" w:hAnsi="Times New Roman" w:cs="Times New Roman"/>
          <w:color w:val="000000"/>
        </w:rPr>
        <w:t xml:space="preserve">- klucze do skrzynek RB oraz </w:t>
      </w:r>
      <w:proofErr w:type="spellStart"/>
      <w:r>
        <w:rPr>
          <w:rFonts w:ascii="Times New Roman" w:hAnsi="Times New Roman" w:cs="Times New Roman"/>
          <w:color w:val="000000"/>
        </w:rPr>
        <w:t>Rack</w:t>
      </w:r>
      <w:proofErr w:type="spellEnd"/>
      <w:r>
        <w:rPr>
          <w:rFonts w:ascii="Times New Roman" w:hAnsi="Times New Roman" w:cs="Times New Roman"/>
          <w:color w:val="000000"/>
        </w:rPr>
        <w:t>,</w:t>
      </w:r>
    </w:p>
    <w:p w:rsidR="000C55E8" w:rsidRPr="00BB3104" w:rsidRDefault="003031DE" w:rsidP="00E50E8E">
      <w:pPr>
        <w:autoSpaceDE w:val="0"/>
        <w:autoSpaceDN w:val="0"/>
        <w:adjustRightInd w:val="0"/>
        <w:spacing w:after="0" w:line="276" w:lineRule="auto"/>
        <w:jc w:val="both"/>
        <w:rPr>
          <w:rFonts w:ascii="Times New Roman" w:eastAsia="Times New Roman" w:hAnsi="Times New Roman" w:cs="Times New Roman"/>
          <w:snapToGrid w:val="0"/>
          <w:lang w:eastAsia="ar-SA"/>
        </w:rPr>
      </w:pPr>
      <w:r>
        <w:rPr>
          <w:rFonts w:ascii="Times New Roman" w:hAnsi="Times New Roman" w:cs="Times New Roman"/>
          <w:color w:val="000000"/>
        </w:rPr>
        <w:t>- inne wskazane przez Inspektora Nadzoru.</w:t>
      </w:r>
      <w:r w:rsidR="004129DA">
        <w:rPr>
          <w:rFonts w:ascii="Times New Roman" w:hAnsi="Times New Roman" w:cs="Times New Roman"/>
          <w:color w:val="000000"/>
        </w:rPr>
        <w:t xml:space="preserve"> </w:t>
      </w:r>
    </w:p>
    <w:p w:rsidR="005F6261" w:rsidRDefault="005F6261"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3.Termin rozpoczęcia odbioru końcowego oraz odbiorów częściowych  wyznaczy Zamawiający w ciągu 7 dni od daty zawiadomienia poprzez Wykonawcę  o gotowości do tego odbioru.</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4. Zamawiający dokona odbioru w ciągu 14 dni od daty zgłoszenia o gotowości odbioru przez Wykonawcę</w:t>
      </w:r>
    </w:p>
    <w:p w:rsidR="00BB3104" w:rsidRPr="00BB3104" w:rsidRDefault="00BB3104" w:rsidP="00BB3104">
      <w:pPr>
        <w:autoSpaceDE w:val="0"/>
        <w:autoSpaceDN w:val="0"/>
        <w:adjustRightInd w:val="0"/>
        <w:spacing w:line="240" w:lineRule="auto"/>
        <w:jc w:val="both"/>
        <w:rPr>
          <w:rFonts w:ascii="Times New Roman" w:hAnsi="Times New Roman" w:cs="Times New Roman"/>
          <w:color w:val="000000"/>
        </w:rPr>
      </w:pPr>
    </w:p>
    <w:p w:rsidR="00BB3104" w:rsidRPr="00BB3104" w:rsidRDefault="00BB3104" w:rsidP="00BB3104">
      <w:pPr>
        <w:autoSpaceDE w:val="0"/>
        <w:autoSpaceDN w:val="0"/>
        <w:adjustRightInd w:val="0"/>
        <w:spacing w:line="240" w:lineRule="auto"/>
        <w:jc w:val="both"/>
        <w:rPr>
          <w:rFonts w:ascii="Times New Roman" w:hAnsi="Times New Roman" w:cs="Times New Roman"/>
          <w:color w:val="000000"/>
        </w:rPr>
      </w:pPr>
      <w:r w:rsidRPr="00BB3104">
        <w:rPr>
          <w:rFonts w:ascii="Times New Roman" w:hAnsi="Times New Roman" w:cs="Times New Roman"/>
          <w:color w:val="000000"/>
        </w:rPr>
        <w:t xml:space="preserve">5.Wszystkie odbiory robót zanikających i ulegających zakryciu, dokonane będą w terminie do 2 dni roboczych od dnia zgłoszenia przez Wykonawcę Inspektorowi nadzoru w formie wpisu do dziennika budowy potwierdzającym prawidłowe wykonanie robót, zgodności wykonania prac z projektem. </w:t>
      </w:r>
    </w:p>
    <w:p w:rsidR="00BB3104" w:rsidRPr="00BB3104" w:rsidRDefault="00BB3104" w:rsidP="00BB3104">
      <w:pPr>
        <w:spacing w:before="120" w:after="0" w:line="240" w:lineRule="auto"/>
        <w:jc w:val="both"/>
        <w:rPr>
          <w:rFonts w:ascii="Times New Roman" w:eastAsia="Times New Roman" w:hAnsi="Times New Roman" w:cs="Times New Roman"/>
          <w:lang w:eastAsia="ar-SA"/>
        </w:rPr>
      </w:pPr>
      <w:r w:rsidRPr="00BB3104">
        <w:rPr>
          <w:rFonts w:ascii="Times New Roman" w:hAnsi="Times New Roman" w:cs="Times New Roman"/>
          <w:color w:val="000000"/>
        </w:rPr>
        <w:t>6</w:t>
      </w:r>
      <w:r w:rsidRPr="00BB3104">
        <w:rPr>
          <w:rFonts w:ascii="Times New Roman" w:eastAsia="Times New Roman" w:hAnsi="Times New Roman" w:cs="Times New Roman"/>
          <w:lang w:eastAsia="ar-SA"/>
        </w:rPr>
        <w:t xml:space="preserve"> Zakończenie czynności odbioru robót zanikających powinno nastąpić w ciągu 2 dni roboczych licząc od daty rozpoczęcia odbioru.</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7. Jeżeli w toku czynności odbioru zostaną stwierdzone wady, to Zamawiającemu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   przysługują następujące uprawnienia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jeżeli wady nadają się do usunięcia, może odmówić odbioru do czasu usunięcia wad,</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jeżeli wady nie nadają się do usunięcia to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a/ jeżeli nie uniemożliwiają one użytkowania przedmiotu odbioru zgodnie z przeznaczeniem,</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    Zamawiający może obniżyć odpowiednio wynagrodzenie,</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b/ jeżeli wady uniemożliwiają użytkowanie zgodnie z przeznaczeniem , Zamawiający może</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    odstąpić od umowy lub żądać wykonania przedmiotu odbioru po raz drugi.</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8. Strony postanawiają. że z czynności odbioru będzie spisany protokół zawierający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   wszelkie ustalenia dokonane w toku odbioru, jak też terminy wyznaczone na usunięcie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   stwierdzonych przy odbiorze wad. Protokół winien być podpisany przez obie Strony  umowy.</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9 Przed upływem ustalonego w umowie terminu gwarancji Zamawiający zwoła komisję odbioru celem dokonania oceny wykonanych robót i ewentualnego stwierdzenia wad zaistniałych w okresie gwarancji. Stwierdzone wady należy usunąć do czasu ustalonego przez w/w komisję.</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10. Zamawiający dokona odbioru robót zgodnie z warunkami technicznymi wykonania i odbioru robót budowlano-montażowych.</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13.</w:t>
      </w:r>
    </w:p>
    <w:p w:rsidR="00BB3104" w:rsidRPr="00BB3104" w:rsidRDefault="00BB3104" w:rsidP="00BB3104">
      <w:pPr>
        <w:widowControl w:val="0"/>
        <w:suppressAutoHyphens/>
        <w:spacing w:after="0" w:line="240" w:lineRule="atLeast"/>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ZMIANY UMOWY</w:t>
      </w:r>
    </w:p>
    <w:p w:rsidR="00BB3104" w:rsidRPr="00BB3104" w:rsidRDefault="00BB3104" w:rsidP="00BB3104">
      <w:pPr>
        <w:widowControl w:val="0"/>
        <w:suppressAutoHyphens/>
        <w:spacing w:after="0" w:line="240" w:lineRule="atLeast"/>
        <w:jc w:val="center"/>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rPr>
          <w:rFonts w:ascii="Times New Roman" w:hAnsi="Times New Roman" w:cs="Times New Roman"/>
        </w:rPr>
      </w:pPr>
      <w:r w:rsidRPr="00BB3104">
        <w:rPr>
          <w:rFonts w:ascii="Times New Roman" w:eastAsia="Times New Roman" w:hAnsi="Times New Roman" w:cs="Times New Roman"/>
          <w:snapToGrid w:val="0"/>
          <w:lang w:eastAsia="ar-SA"/>
        </w:rPr>
        <w:t>1</w:t>
      </w:r>
      <w:r w:rsidRPr="00BB3104">
        <w:rPr>
          <w:rFonts w:ascii="Times New Roman" w:hAnsi="Times New Roman" w:cs="Times New Roman"/>
        </w:rPr>
        <w:t>.</w:t>
      </w:r>
      <w:r w:rsidRPr="00BB3104">
        <w:rPr>
          <w:rFonts w:ascii="Times New Roman" w:eastAsia="Times New Roman" w:hAnsi="Times New Roman" w:cs="Times New Roman"/>
          <w:snapToGrid w:val="0"/>
          <w:lang w:eastAsia="ar-SA"/>
        </w:rPr>
        <w:t>Zmiana postanowień zawartej umowy może nastąpić wyłącznie za zgodą obu Stron  wyrażoną na piśmie pod rygorem nieważności takiej zmiany</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jc w:val="both"/>
        <w:rPr>
          <w:rFonts w:ascii="Times New Roman" w:hAnsi="Times New Roman" w:cs="Times New Roman"/>
        </w:rPr>
      </w:pPr>
      <w:r w:rsidRPr="00BB3104">
        <w:rPr>
          <w:rFonts w:ascii="Times New Roman" w:hAnsi="Times New Roman" w:cs="Times New Roman"/>
        </w:rPr>
        <w:t>2.Zamawiający oprócz zmian opisanych w § 2 ust. 2 i ust. 3 umowy dopuszcza zmiany umowy w przypadkach określonych poniżej:</w:t>
      </w:r>
    </w:p>
    <w:p w:rsidR="00BB3104" w:rsidRPr="00BB3104" w:rsidRDefault="00BB3104" w:rsidP="00BB3104">
      <w:pPr>
        <w:suppressAutoHyphens/>
        <w:spacing w:after="0" w:line="240" w:lineRule="auto"/>
        <w:jc w:val="both"/>
        <w:rPr>
          <w:rFonts w:ascii="Times New Roman" w:eastAsia="Times New Roman" w:hAnsi="Times New Roman" w:cs="Times New Roman"/>
          <w:lang w:eastAsia="ar-SA"/>
        </w:rPr>
      </w:pP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r w:rsidRPr="00BB3104">
        <w:rPr>
          <w:rFonts w:ascii="Times New Roman" w:hAnsi="Times New Roman" w:cs="Times New Roman"/>
        </w:rPr>
        <w:t xml:space="preserve">a) w przypadku obiektywnej konieczności zmiany technologii wykonania przedmiotu Umowy, zastosowania rozwiązań zamiennych, zastępczych lub równoważnych, które nie mogły być przewidziane przez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pomimo dołożenia należytej staranności, </w:t>
      </w:r>
      <w:r w:rsidRPr="00BB3104">
        <w:rPr>
          <w:rFonts w:ascii="Times New Roman" w:eastAsia="Times New Roman" w:hAnsi="Times New Roman" w:cs="Times New Roman"/>
          <w:lang w:eastAsia="ar-SA"/>
        </w:rPr>
        <w:t>Zamawiający</w:t>
      </w:r>
      <w:r w:rsidRPr="00BB3104">
        <w:rPr>
          <w:rFonts w:ascii="Times New Roman" w:hAnsi="Times New Roman" w:cs="Times New Roman"/>
        </w:rPr>
        <w:t xml:space="preserve"> dopuszcza zmianę zakresu prac, przy czym wyłącznie w zakresie niezbędnym do zgodnego z obowiązującymi standardami, wymaganiami technicznymi oraz normami, prawidłowego wykonania przedmiotu Umowy lub zmianę wynagrodzenia, określonego w </w:t>
      </w:r>
      <w:r w:rsidRPr="00BB3104">
        <w:rPr>
          <w:rFonts w:ascii="Times New Roman" w:eastAsia="Times New Roman" w:hAnsi="Times New Roman" w:cs="Times New Roman"/>
          <w:lang w:eastAsia="ar-SA"/>
        </w:rPr>
        <w:t xml:space="preserve">§7 ust.2 </w:t>
      </w:r>
      <w:r w:rsidRPr="00BB3104">
        <w:rPr>
          <w:rFonts w:ascii="Times New Roman" w:hAnsi="Times New Roman" w:cs="Times New Roman"/>
        </w:rPr>
        <w:t>Umowy, w zakresie uwzględniającym zmieniony zakres prac.</w:t>
      </w: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r w:rsidRPr="00BB3104">
        <w:rPr>
          <w:rFonts w:ascii="Times New Roman" w:eastAsia="Times New Roman" w:hAnsi="Times New Roman" w:cs="Times New Roman"/>
          <w:snapToGrid w:val="0"/>
          <w:lang w:eastAsia="ar-SA"/>
        </w:rPr>
        <w:t>b)</w:t>
      </w:r>
      <w:r w:rsidRPr="00BB3104">
        <w:rPr>
          <w:rFonts w:ascii="Times New Roman" w:hAnsi="Times New Roman" w:cs="Times New Roman"/>
        </w:rPr>
        <w:t xml:space="preserve"> w przypadku robót zamiennych —</w:t>
      </w:r>
      <w:r w:rsidRPr="00BB3104">
        <w:rPr>
          <w:rFonts w:ascii="Times New Roman" w:eastAsia="Times New Roman" w:hAnsi="Times New Roman" w:cs="Times New Roman"/>
          <w:lang w:eastAsia="ar-SA"/>
        </w:rPr>
        <w:t xml:space="preserve"> Zamawiający </w:t>
      </w:r>
      <w:r w:rsidRPr="00BB3104">
        <w:rPr>
          <w:rFonts w:ascii="Times New Roman" w:hAnsi="Times New Roman" w:cs="Times New Roman"/>
        </w:rPr>
        <w:t xml:space="preserve">dopuszcza zmianę wynagrodzenia określonego w </w:t>
      </w:r>
      <w:r w:rsidRPr="00BB3104">
        <w:rPr>
          <w:rFonts w:ascii="Times New Roman" w:eastAsia="Times New Roman" w:hAnsi="Times New Roman" w:cs="Times New Roman"/>
          <w:lang w:eastAsia="ar-SA"/>
        </w:rPr>
        <w:t xml:space="preserve">§7 ust.2 </w:t>
      </w:r>
      <w:r w:rsidRPr="00BB3104">
        <w:rPr>
          <w:rFonts w:ascii="Times New Roman" w:hAnsi="Times New Roman" w:cs="Times New Roman"/>
        </w:rPr>
        <w:t>Umowy. Obliczenie wartości robót podlegających zamianie, o którą zmienione (pomniejszone lub zwiększone) zostanie wynagrodzenie należne Wykonawcy, nastąpi w sposób opisany w</w:t>
      </w:r>
      <w:r w:rsidRPr="00BB3104">
        <w:rPr>
          <w:rFonts w:ascii="Times New Roman" w:eastAsia="Times New Roman" w:hAnsi="Times New Roman" w:cs="Times New Roman"/>
          <w:lang w:eastAsia="ar-SA"/>
        </w:rPr>
        <w:t xml:space="preserve">§1 ust.16. pkt 16.2. </w:t>
      </w:r>
      <w:r w:rsidRPr="00BB3104">
        <w:rPr>
          <w:rFonts w:ascii="Times New Roman" w:hAnsi="Times New Roman" w:cs="Times New Roman"/>
        </w:rPr>
        <w:t xml:space="preserve">i  następnie zaakceptowany przez </w:t>
      </w:r>
      <w:r w:rsidRPr="00BB3104">
        <w:rPr>
          <w:rFonts w:ascii="Times New Roman" w:eastAsia="Times New Roman" w:hAnsi="Times New Roman" w:cs="Times New Roman"/>
          <w:lang w:eastAsia="ar-SA"/>
        </w:rPr>
        <w:t>Zamawiającego.</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c).w przypadku odstąpienia przez Zamawiającego od wykonania części robót w przypadku uznania ich wykonania za niemożliwe na skutek wystąpienia okoliczności, których nie można było  przewidzieć w chwili zawarcia umowy.</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d) w przypadku zmiany inspektora nadzoru, kierownika budowy/robót (jedynie za uprzednią pisemną zgodą</w:t>
      </w:r>
      <w:r w:rsidRPr="00BB3104">
        <w:rPr>
          <w:rFonts w:ascii="Times New Roman" w:eastAsia="Times New Roman" w:hAnsi="Times New Roman" w:cs="Times New Roman"/>
          <w:lang w:eastAsia="ar-SA"/>
        </w:rPr>
        <w:t xml:space="preserve"> Zamawiającego</w:t>
      </w:r>
      <w:r w:rsidRPr="00BB3104">
        <w:rPr>
          <w:rFonts w:ascii="Times New Roman" w:hAnsi="Times New Roman" w:cs="Times New Roman"/>
        </w:rPr>
        <w:t>) na wniosek Wykonawcy w przypadku:</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1) choroby lub innych zdarzeń losowych dotyczących kierownika budowy/robót,</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2) nie wywiązywania się kierownika budowy/robót z obowiązków wynikających z umowy,</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3) jeżeli zmiana kierownika budowy/robot stanie się konieczna z jakichkolwiek przyczyn</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niezależnych od Wykonawcy (np. rezygnacji).</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 xml:space="preserve">e) w przypadku zmiany inspektora nadzoru,  kierownika budowy/robót na wniosek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w przypadku, gdy nie wykonuje on swoich obowiązków wynikających z Umowy, Wykonawca zobowiązany jest zmienić kierownika budowy/robot zgodnie z żądaniem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we wskazanym przez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terminie.</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f) w przypadku zmiany inspektora nadzoru, kierownika budowy/robót, o których mowa w pkt d)i e) niniejszego artykułu Umowy, nowy kierownik budowy/robót musi spełniać wymagania określone w SWZ dla danego specjalisty.</w:t>
      </w: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r w:rsidRPr="00BB3104">
        <w:rPr>
          <w:rFonts w:ascii="Times New Roman" w:hAnsi="Times New Roman" w:cs="Times New Roman"/>
        </w:rPr>
        <w:t xml:space="preserve">g)w przypadku zmiany podwykonawców: w przypadku wprowadzenia podwykonawcy, wprowadzenia nowego (kolejnego) podwykonawcy, rezygnacji podwykonawcy, zmiany wartości lub zakresu robót wykonywanych przez podwykonawcę, </w:t>
      </w:r>
      <w:r w:rsidRPr="00BB3104">
        <w:rPr>
          <w:rFonts w:ascii="Times New Roman" w:eastAsia="Times New Roman" w:hAnsi="Times New Roman" w:cs="Times New Roman"/>
          <w:lang w:eastAsia="ar-SA"/>
        </w:rPr>
        <w:t xml:space="preserve">Zamawiający </w:t>
      </w:r>
      <w:r w:rsidRPr="00BB3104">
        <w:rPr>
          <w:rFonts w:ascii="Times New Roman" w:hAnsi="Times New Roman" w:cs="Times New Roman"/>
        </w:rPr>
        <w:t>może wyrazić zgodę na powyższe po zaakceptowaniu umowy Wykonawcy z podwykonawcą wraz z częścią dokumentacji dot. wykonania robót określonych w umowie, w terminie 14 dni od przekazania umowy przez Wykonawcę.</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h)w przypadku zmiany sposobu rozliczania umowy lub dokonywania płatności na rzecz</w:t>
      </w:r>
    </w:p>
    <w:p w:rsidR="00BB3104" w:rsidRPr="00BB3104" w:rsidRDefault="00BB3104" w:rsidP="00BB3104">
      <w:pPr>
        <w:autoSpaceDE w:val="0"/>
        <w:autoSpaceDN w:val="0"/>
        <w:adjustRightInd w:val="0"/>
        <w:spacing w:after="0" w:line="240" w:lineRule="auto"/>
        <w:jc w:val="both"/>
        <w:rPr>
          <w:rFonts w:ascii="Times New Roman" w:hAnsi="Times New Roman" w:cs="Times New Roman"/>
        </w:rPr>
      </w:pPr>
      <w:r w:rsidRPr="00BB3104">
        <w:rPr>
          <w:rFonts w:ascii="Times New Roman" w:hAnsi="Times New Roman" w:cs="Times New Roman"/>
        </w:rPr>
        <w:t xml:space="preserve">Wykonawcy, np. w przypadku zawarcia przez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umowy o dofinansowanie</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projektu.</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i)  w przypadku zmiany harmonogramu rzeczowo-finansowego:</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1) w przypadku zmiany terminu realizacji przedmiotu zamówienia lub jego części, lub</w:t>
      </w: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2) w celu dostosowania go do aktualnego zaawansowania realizacji przedmiotu zamówienia.</w:t>
      </w:r>
    </w:p>
    <w:p w:rsidR="00BB3104" w:rsidRPr="00BB3104" w:rsidRDefault="00BB3104" w:rsidP="00BB3104">
      <w:pPr>
        <w:autoSpaceDE w:val="0"/>
        <w:autoSpaceDN w:val="0"/>
        <w:adjustRightInd w:val="0"/>
        <w:spacing w:after="0" w:line="240" w:lineRule="auto"/>
        <w:rPr>
          <w:rFonts w:ascii="Times New Roman" w:eastAsia="Times New Roman" w:hAnsi="Times New Roman" w:cs="Times New Roman"/>
          <w:snapToGrid w:val="0"/>
          <w:lang w:eastAsia="ar-SA"/>
        </w:rPr>
      </w:pPr>
    </w:p>
    <w:p w:rsidR="00BB3104" w:rsidRPr="00BB3104" w:rsidRDefault="00BB3104" w:rsidP="00BB3104">
      <w:pPr>
        <w:autoSpaceDE w:val="0"/>
        <w:autoSpaceDN w:val="0"/>
        <w:adjustRightInd w:val="0"/>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 Zmiana umowy może nastąpić również w przypadku :</w:t>
      </w:r>
    </w:p>
    <w:p w:rsidR="00BB3104" w:rsidRPr="00BB3104" w:rsidRDefault="00BB3104" w:rsidP="00BB3104">
      <w:pPr>
        <w:suppressAutoHyphens/>
        <w:spacing w:after="0" w:line="24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a) zmian regulacji prawnych obowiązujących w dniu podpisania umowy</w:t>
      </w:r>
    </w:p>
    <w:p w:rsidR="00BB3104" w:rsidRPr="00BB3104" w:rsidRDefault="00BB3104" w:rsidP="00BB3104">
      <w:pPr>
        <w:suppressAutoHyphens/>
        <w:spacing w:after="0" w:line="24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b) gdy z przyczyn organizacyjnych konieczna będzie zmiana osób upoważnionych do dokonania czynności, zmiana danych teleadresowych, określonych w niniejszej umowie.</w:t>
      </w:r>
    </w:p>
    <w:p w:rsidR="00BB3104" w:rsidRPr="00BB3104" w:rsidRDefault="00BB3104" w:rsidP="00BB3104">
      <w:pPr>
        <w:suppressAutoHyphens/>
        <w:spacing w:after="0" w:line="240" w:lineRule="auto"/>
        <w:rPr>
          <w:rFonts w:ascii="Times New Roman" w:eastAsia="Times New Roman" w:hAnsi="Times New Roman" w:cs="Times New Roman"/>
          <w:lang w:eastAsia="ar-SA"/>
        </w:rPr>
      </w:pPr>
    </w:p>
    <w:p w:rsidR="00BB3104" w:rsidRPr="00BB3104" w:rsidRDefault="00BB3104" w:rsidP="00BB3104">
      <w:pPr>
        <w:suppressAutoHyphens/>
        <w:spacing w:after="0" w:line="240" w:lineRule="auto"/>
        <w:rPr>
          <w:rFonts w:ascii="Times New Roman" w:eastAsia="Times New Roman" w:hAnsi="Times New Roman" w:cs="Times New Roman"/>
          <w:lang w:eastAsia="ar-SA"/>
        </w:rPr>
      </w:pPr>
      <w:r w:rsidRPr="00BB3104">
        <w:rPr>
          <w:rFonts w:ascii="Times New Roman" w:eastAsia="Times New Roman" w:hAnsi="Times New Roman" w:cs="Times New Roman"/>
          <w:lang w:eastAsia="ar-SA"/>
        </w:rPr>
        <w:lastRenderedPageBreak/>
        <w:t xml:space="preserve">4.Zamawiający  przewiduje również  możliwość zmian zawartej umowy wprowadzonych na podstawie art. 455 ust. 2 ustawy </w:t>
      </w:r>
      <w:proofErr w:type="spellStart"/>
      <w:r w:rsidRPr="00BB3104">
        <w:rPr>
          <w:rFonts w:ascii="Times New Roman" w:eastAsia="Times New Roman" w:hAnsi="Times New Roman" w:cs="Times New Roman"/>
          <w:lang w:eastAsia="ar-SA"/>
        </w:rPr>
        <w:t>Pzp</w:t>
      </w:r>
      <w:proofErr w:type="spellEnd"/>
      <w:r w:rsidRPr="00BB3104">
        <w:rPr>
          <w:rFonts w:ascii="Times New Roman" w:eastAsia="Times New Roman" w:hAnsi="Times New Roman" w:cs="Times New Roman"/>
          <w:lang w:eastAsia="ar-SA"/>
        </w:rPr>
        <w:t xml:space="preserve">. </w:t>
      </w:r>
    </w:p>
    <w:p w:rsidR="00BB3104" w:rsidRPr="00BB3104" w:rsidRDefault="00BB3104" w:rsidP="00BB3104">
      <w:pPr>
        <w:autoSpaceDE w:val="0"/>
        <w:autoSpaceDN w:val="0"/>
        <w:adjustRightInd w:val="0"/>
        <w:spacing w:after="0" w:line="240" w:lineRule="auto"/>
        <w:rPr>
          <w:rFonts w:ascii="Times New Roman" w:hAnsi="Times New Roman" w:cs="Times New Roman"/>
        </w:rPr>
      </w:pPr>
    </w:p>
    <w:p w:rsidR="00BB3104" w:rsidRPr="00BB3104" w:rsidRDefault="00BB3104" w:rsidP="00BB3104">
      <w:pPr>
        <w:autoSpaceDE w:val="0"/>
        <w:autoSpaceDN w:val="0"/>
        <w:adjustRightInd w:val="0"/>
        <w:spacing w:after="0" w:line="240" w:lineRule="auto"/>
        <w:rPr>
          <w:rFonts w:ascii="Times New Roman" w:hAnsi="Times New Roman" w:cs="Times New Roman"/>
        </w:rPr>
      </w:pPr>
      <w:r w:rsidRPr="00BB3104">
        <w:rPr>
          <w:rFonts w:ascii="Times New Roman" w:hAnsi="Times New Roman" w:cs="Times New Roman"/>
        </w:rPr>
        <w:t>5.Wszystkie powyższe postanowienia stanowią katalog zmian, na które</w:t>
      </w:r>
      <w:r w:rsidRPr="00BB3104">
        <w:rPr>
          <w:rFonts w:ascii="Times New Roman" w:eastAsia="Times New Roman" w:hAnsi="Times New Roman" w:cs="Times New Roman"/>
          <w:lang w:eastAsia="ar-SA"/>
        </w:rPr>
        <w:t xml:space="preserve"> Zamawiający</w:t>
      </w:r>
      <w:r w:rsidRPr="00BB3104">
        <w:rPr>
          <w:rFonts w:ascii="Times New Roman" w:hAnsi="Times New Roman" w:cs="Times New Roman"/>
        </w:rPr>
        <w:t xml:space="preserve"> może wyrazić zgodę. Nie stanowią jednocześnie zobowiązania </w:t>
      </w:r>
      <w:r w:rsidRPr="00BB3104">
        <w:rPr>
          <w:rFonts w:ascii="Times New Roman" w:eastAsia="Times New Roman" w:hAnsi="Times New Roman" w:cs="Times New Roman"/>
          <w:lang w:eastAsia="ar-SA"/>
        </w:rPr>
        <w:t>Zamawiającego</w:t>
      </w:r>
      <w:r w:rsidRPr="00BB3104">
        <w:rPr>
          <w:rFonts w:ascii="Times New Roman" w:hAnsi="Times New Roman" w:cs="Times New Roman"/>
        </w:rPr>
        <w:t xml:space="preserve"> do wyrażenia takiej zgody.</w:t>
      </w:r>
    </w:p>
    <w:p w:rsidR="00BB3104" w:rsidRPr="00BB3104" w:rsidRDefault="00BB3104" w:rsidP="00BB3104">
      <w:pPr>
        <w:widowControl w:val="0"/>
        <w:suppressAutoHyphens/>
        <w:spacing w:after="0" w:line="240" w:lineRule="auto"/>
        <w:rPr>
          <w:rFonts w:ascii="Times New Roman" w:eastAsia="Times New Roman" w:hAnsi="Times New Roman" w:cs="Times New Roman"/>
          <w:b/>
          <w:snapToGrid w:val="0"/>
          <w:lang w:eastAsia="ar-SA"/>
        </w:rPr>
      </w:pP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 14. </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KLAUZULE WALORYZACYJNE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hAnsi="Times New Roman" w:cs="Times New Roman"/>
          <w:color w:val="000000"/>
          <w:sz w:val="20"/>
          <w:szCs w:val="20"/>
        </w:rPr>
      </w:pP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hAnsi="Times New Roman" w:cs="Times New Roman"/>
          <w:color w:val="000000"/>
        </w:rPr>
        <w:t>1.</w:t>
      </w:r>
      <w:r w:rsidRPr="00BB3104">
        <w:rPr>
          <w:rFonts w:ascii="Times New Roman" w:eastAsia="Times New Roman" w:hAnsi="Times New Roman" w:cs="Times New Roman"/>
          <w:lang w:eastAsia="ar-SA"/>
        </w:rPr>
        <w:t xml:space="preserve"> Stosownie do treści art. 436 pkt 4 lit. b) ustawy PZP Zamawiający przewiduje możliwość zmiany wysokości wynagrodzenia umownego w następujących przypadkach:</w:t>
      </w:r>
      <w:r w:rsidRPr="00BB3104">
        <w:rPr>
          <w:rFonts w:ascii="Times New Roman" w:eastAsia="Verdana" w:hAnsi="Times New Roman" w:cs="Times New Roman"/>
          <w:b/>
          <w:lang w:eastAsia="ar-SA"/>
        </w:rPr>
        <w:t xml:space="preserve"> </w:t>
      </w:r>
    </w:p>
    <w:p w:rsidR="00BB3104" w:rsidRPr="00BB3104" w:rsidRDefault="00BB3104" w:rsidP="00BB3104">
      <w:pPr>
        <w:shd w:val="clear" w:color="auto" w:fill="FFFFFF"/>
        <w:tabs>
          <w:tab w:val="left" w:pos="230"/>
        </w:tabs>
        <w:spacing w:line="276" w:lineRule="auto"/>
        <w:rPr>
          <w:rFonts w:ascii="Times New Roman" w:hAnsi="Times New Roman" w:cs="Times New Roman"/>
          <w:color w:val="000000"/>
        </w:rPr>
      </w:pPr>
      <w:r w:rsidRPr="00BB3104">
        <w:rPr>
          <w:rFonts w:ascii="Times New Roman" w:hAnsi="Times New Roman" w:cs="Times New Roman"/>
          <w:color w:val="000000"/>
        </w:rPr>
        <w:t>1) stawki podatku od towarów i usług,</w:t>
      </w:r>
    </w:p>
    <w:p w:rsidR="00BB3104" w:rsidRPr="00BB3104" w:rsidRDefault="00BB3104" w:rsidP="00BB3104">
      <w:pPr>
        <w:shd w:val="clear" w:color="auto" w:fill="FFFFFF"/>
        <w:tabs>
          <w:tab w:val="left" w:pos="230"/>
        </w:tabs>
        <w:spacing w:line="276" w:lineRule="auto"/>
        <w:rPr>
          <w:rFonts w:ascii="Times New Roman" w:hAnsi="Times New Roman" w:cs="Times New Roman"/>
          <w:color w:val="000000"/>
        </w:rPr>
      </w:pPr>
      <w:r w:rsidRPr="00BB3104">
        <w:rPr>
          <w:rFonts w:ascii="Times New Roman" w:hAnsi="Times New Roman" w:cs="Times New Roman"/>
          <w:color w:val="000000"/>
        </w:rPr>
        <w:t>2) wysokości minimalnego wynagrodzenia za pracę ustalonego na podstawie art. 2 ust. 3-5 ustawy z dnia 10 października 2002 r. o minimalnym wynagrodzeniu za pracę (</w:t>
      </w:r>
      <w:proofErr w:type="spellStart"/>
      <w:r w:rsidRPr="00BB3104">
        <w:rPr>
          <w:rFonts w:ascii="Times New Roman" w:hAnsi="Times New Roman" w:cs="Times New Roman"/>
          <w:color w:val="000000"/>
        </w:rPr>
        <w:t>t.j</w:t>
      </w:r>
      <w:proofErr w:type="spellEnd"/>
      <w:r w:rsidRPr="00BB3104">
        <w:rPr>
          <w:rFonts w:ascii="Times New Roman" w:hAnsi="Times New Roman" w:cs="Times New Roman"/>
          <w:color w:val="000000"/>
        </w:rPr>
        <w:t>.: Dz.U. z 2020 r., poz. 2207, z późn.zm.),</w:t>
      </w:r>
    </w:p>
    <w:p w:rsidR="00BB3104" w:rsidRPr="00BB3104" w:rsidRDefault="00BB3104" w:rsidP="00BB3104">
      <w:pPr>
        <w:shd w:val="clear" w:color="auto" w:fill="FFFFFF"/>
        <w:tabs>
          <w:tab w:val="left" w:pos="230"/>
        </w:tabs>
        <w:spacing w:line="276" w:lineRule="auto"/>
        <w:rPr>
          <w:rFonts w:ascii="Times New Roman" w:hAnsi="Times New Roman" w:cs="Times New Roman"/>
          <w:color w:val="000000"/>
        </w:rPr>
      </w:pPr>
      <w:r w:rsidRPr="00BB3104">
        <w:rPr>
          <w:rFonts w:ascii="Times New Roman" w:hAnsi="Times New Roman" w:cs="Times New Roman"/>
          <w:color w:val="000000"/>
        </w:rPr>
        <w:t>3) zasad podlegania ubezpieczeniom społecznym lub ubezpieczeniu zdrowotnemu lub wysokości stawki składki na ubezpieczenia społeczne lub zdrowotne,</w:t>
      </w:r>
    </w:p>
    <w:p w:rsidR="00BB3104" w:rsidRPr="00BB3104" w:rsidRDefault="00BB3104" w:rsidP="00BB3104">
      <w:pPr>
        <w:shd w:val="clear" w:color="auto" w:fill="FFFFFF"/>
        <w:tabs>
          <w:tab w:val="left" w:pos="426"/>
        </w:tabs>
        <w:spacing w:line="276" w:lineRule="auto"/>
        <w:rPr>
          <w:rFonts w:ascii="Times New Roman" w:hAnsi="Times New Roman" w:cs="Times New Roman"/>
          <w:color w:val="000000"/>
        </w:rPr>
      </w:pPr>
      <w:r w:rsidRPr="00BB3104">
        <w:rPr>
          <w:rFonts w:ascii="Times New Roman" w:hAnsi="Times New Roman" w:cs="Times New Roman"/>
          <w:color w:val="000000"/>
        </w:rPr>
        <w:t>4)  zasad gromadzenia i wysokości wpłat do pracowniczych planów kapitałowych, o których mowa w     ustawie z 4 października 2018 r. o pracowniczych planach kapitałowych.</w:t>
      </w:r>
    </w:p>
    <w:p w:rsidR="00BB3104" w:rsidRPr="00BB3104" w:rsidRDefault="00BB3104" w:rsidP="00BB3104">
      <w:pPr>
        <w:shd w:val="clear" w:color="auto" w:fill="FFFFFF"/>
        <w:tabs>
          <w:tab w:val="left" w:pos="230"/>
        </w:tabs>
        <w:spacing w:line="276" w:lineRule="auto"/>
        <w:rPr>
          <w:rFonts w:ascii="Times New Roman" w:hAnsi="Times New Roman" w:cs="Times New Roman"/>
          <w:color w:val="000000"/>
        </w:rPr>
      </w:pPr>
      <w:r w:rsidRPr="00BB3104">
        <w:rPr>
          <w:rFonts w:ascii="Times New Roman" w:hAnsi="Times New Roman" w:cs="Times New Roman"/>
          <w:color w:val="000000"/>
        </w:rPr>
        <w:t xml:space="preserve"> - tylko jeżeli zmiany te będą miały wpływ na rzeczywisty wzrost kosztów realizacji zamówienia przez wykonawcę.</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2.W sytuacji wystąpienia okoliczności wskazanych w ust. 1 pkt 1 niniejszego Paragrafu Strona wnioskująca o zmianę umowy jest uprawniona złożyć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3.W sytuacji wystąpienia okoliczności wskazanych w ust. 1 pkt 2 niniejszego Paragrafu Strona umowy wnioskująca o zmianę umowy jest uprawniona złożyć pisemny wniosek o zmianę Umowy w zakresie płatności wynikających z faktur wystawionych po wejściu w życie przepisów zmieniających wysokość minimalnego wynagrodzenia za pracę. Wniosek powinien zawierać wyczerpujące uzasadnienie faktyczne i wskazanie podstaw prawnych</w:t>
      </w:r>
      <w:r w:rsidRPr="00BB3104">
        <w:rPr>
          <w:rFonts w:ascii="Times New Roman" w:eastAsia="Times New Roman" w:hAnsi="Times New Roman" w:cs="Times New Roman"/>
          <w:color w:val="FF0000"/>
          <w:lang w:eastAsia="ar-SA"/>
        </w:rPr>
        <w:t xml:space="preserve"> </w:t>
      </w:r>
      <w:r w:rsidRPr="00BB3104">
        <w:rPr>
          <w:rFonts w:ascii="Times New Roman" w:eastAsia="Times New Roman" w:hAnsi="Times New Roman" w:cs="Times New Roman"/>
          <w:lang w:eastAsia="ar-SA"/>
        </w:rPr>
        <w:t>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w:t>
      </w:r>
      <w:r w:rsidRPr="00BB3104">
        <w:rPr>
          <w:rFonts w:ascii="Arial" w:eastAsia="Times New Roman" w:hAnsi="Arial" w:cs="Arial"/>
          <w:lang w:eastAsia="ar-SA"/>
        </w:rPr>
        <w:t xml:space="preserve"> </w:t>
      </w:r>
      <w:r w:rsidRPr="00BB3104">
        <w:rPr>
          <w:rFonts w:ascii="Times New Roman" w:eastAsia="Times New Roman" w:hAnsi="Times New Roman" w:cs="Times New Roman"/>
          <w:lang w:eastAsia="ar-SA"/>
        </w:rPr>
        <w:t>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 xml:space="preserve">3.W sytuacji wystąpienia okoliczności wskazanych w ust. 1 pkt 3 niniejszego Paragrafu Strona wnioskująca o zmianę umowy jest uprawniona złożyć pisemny wniosek o zmianę Umowy w zakresie </w:t>
      </w:r>
      <w:r w:rsidRPr="00BB3104">
        <w:rPr>
          <w:rFonts w:ascii="Times New Roman" w:eastAsia="Times New Roman" w:hAnsi="Times New Roman" w:cs="Times New Roman"/>
          <w:lang w:eastAsia="ar-SA"/>
        </w:rPr>
        <w:lastRenderedPageBreak/>
        <w:t>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4.W sytuacji wystąpienia okoliczności wskazanych w ust. 1 pkt 4 niniejszego Paragrafu Strona wnioskująca o zmianę umowy jest uprawniona złożyć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5.Zmiana Umowy w zakresie zmiany wynagrodzenia z przyczyn określonych w ust. 1 pkt 1)-4)  niniejszego Paragrafu obejmować będzie wyłącznie płatności za usługi, których w dniu zmiany jeszcze nie wykonano.</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6.Obowiązek udowodnienia wpływu zmian, o których mowa w ust. 1 niniejszego Paragrafu, na zmianę wynagrodzenia należy do Wykonawcy pod rygorem odmowy dokonania zmiany Umowy przez Zamawiającego.</w:t>
      </w:r>
      <w:r w:rsidRPr="00BB3104">
        <w:rPr>
          <w:rFonts w:ascii="Times New Roman" w:eastAsia="Verdana" w:hAnsi="Times New Roman" w:cs="Times New Roman"/>
          <w:b/>
          <w:lang w:eastAsia="ar-SA"/>
        </w:rPr>
        <w:t xml:space="preserve"> </w:t>
      </w:r>
    </w:p>
    <w:p w:rsidR="00BB3104" w:rsidRPr="00BB3104" w:rsidRDefault="00BB3104" w:rsidP="00BB3104">
      <w:pPr>
        <w:suppressAutoHyphens/>
        <w:overflowPunct w:val="0"/>
        <w:autoSpaceDE w:val="0"/>
        <w:spacing w:after="120" w:line="276" w:lineRule="auto"/>
        <w:ind w:right="127"/>
        <w:jc w:val="both"/>
        <w:textAlignment w:val="baseline"/>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7.Zmiany, o których mowa w ust. 1 niniejszego Paragrafu,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lang w:eastAsia="ar-SA"/>
        </w:rPr>
      </w:pPr>
      <w:r w:rsidRPr="00BB3104">
        <w:rPr>
          <w:rFonts w:ascii="Times New Roman" w:eastAsia="Times New Roman" w:hAnsi="Times New Roman" w:cs="Times New Roman"/>
          <w:b/>
          <w:snapToGrid w:val="0"/>
          <w:lang w:eastAsia="ar-SA"/>
        </w:rPr>
        <w:t xml:space="preserve">§ 15. </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PRAWO ODSTĄPIENIA</w:t>
      </w:r>
    </w:p>
    <w:p w:rsidR="00BB3104" w:rsidRPr="00BB3104" w:rsidRDefault="00BB3104" w:rsidP="00BB3104">
      <w:pPr>
        <w:widowControl w:val="0"/>
        <w:suppressAutoHyphens/>
        <w:spacing w:after="0" w:line="240" w:lineRule="auto"/>
        <w:rPr>
          <w:rFonts w:eastAsia="Times New Roman" w:cstheme="minorHAnsi"/>
          <w:b/>
          <w:snapToGrid w:val="0"/>
          <w:sz w:val="24"/>
          <w:szCs w:val="20"/>
          <w:lang w:eastAsia="ar-SA"/>
        </w:rPr>
      </w:pP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Oprócz wypadków wymienionych w treści tytułu XV Księgi  Trzeciej Kodeksu Cywilnego stronom przysługuje prawo odstąpienia od umowy w następujących przypadkach :</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Zamawiającemu przysługuje prawo do odstąpienia od umowy  lub od części umowy w razie :</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a) wystąpienia istotnej zmiany okoliczności powodującej, że wykonanie umowy nie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leży w interesie publicznym, </w:t>
      </w:r>
      <w:r w:rsidRPr="00BB3104">
        <w:rPr>
          <w:rFonts w:ascii="Times New Roman" w:hAnsi="Times New Roman" w:cs="Times New Roman"/>
        </w:rPr>
        <w:t>czego nie można było przewidzieć w chwili zawarcia umowy</w:t>
      </w:r>
      <w:r w:rsidRPr="00BB3104">
        <w:rPr>
          <w:rFonts w:ascii="Times New Roman" w:eastAsia="Times New Roman" w:hAnsi="Times New Roman" w:cs="Times New Roman"/>
          <w:snapToGrid w:val="0"/>
          <w:lang w:eastAsia="ar-SA"/>
        </w:rPr>
        <w:t xml:space="preserve"> lub </w:t>
      </w:r>
      <w:r w:rsidRPr="00BB3104">
        <w:rPr>
          <w:rFonts w:ascii="Times New Roman" w:hAnsi="Times New Roman" w:cs="Times New Roman"/>
        </w:rPr>
        <w:t>dalsze wykonywanie umowy może zagrozić podstawowemu interesowi bezpieczeństwa państwa lub bezpieczeństwu publicznemu;</w:t>
      </w:r>
      <w:r w:rsidRPr="00BB3104">
        <w:t xml:space="preserve"> </w:t>
      </w:r>
    </w:p>
    <w:p w:rsidR="00BB3104" w:rsidRPr="00BB3104" w:rsidRDefault="00BB3104" w:rsidP="00BB3104">
      <w:pPr>
        <w:widowControl w:val="0"/>
        <w:suppressAutoHyphens/>
        <w:spacing w:after="0" w:line="276"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b) w przypadku uznania wykonania części robót za niemożliwe, o którym mowa w  §13  ust. 1 pkt  c), a    czego nie można było przewidzieć w chwili zawarcia  umowy, </w:t>
      </w:r>
    </w:p>
    <w:p w:rsidR="00BB3104" w:rsidRPr="00BB3104" w:rsidRDefault="00BB3104" w:rsidP="00BB3104">
      <w:pPr>
        <w:widowControl w:val="0"/>
        <w:shd w:val="clear" w:color="auto" w:fill="FFFFFF"/>
        <w:tabs>
          <w:tab w:val="left" w:pos="1046"/>
        </w:tabs>
        <w:autoSpaceDE w:val="0"/>
        <w:autoSpaceDN w:val="0"/>
        <w:adjustRightInd w:val="0"/>
        <w:spacing w:before="5" w:after="0" w:line="226" w:lineRule="exact"/>
        <w:ind w:right="5"/>
        <w:jc w:val="both"/>
        <w:rPr>
          <w:rFonts w:ascii="Times New Roman" w:hAnsi="Times New Roman" w:cs="Times New Roman"/>
          <w:spacing w:val="-3"/>
        </w:rPr>
      </w:pPr>
      <w:r w:rsidRPr="00BB3104">
        <w:rPr>
          <w:rFonts w:ascii="Times New Roman" w:hAnsi="Times New Roman" w:cs="Times New Roman"/>
          <w:spacing w:val="-3"/>
        </w:rPr>
        <w:t>c) dokonano zmiany umowy z naruszeniem art. 454 i 455 ustawy PZP,</w:t>
      </w:r>
    </w:p>
    <w:p w:rsidR="00BB3104" w:rsidRPr="00BB3104" w:rsidRDefault="00BB3104" w:rsidP="00BB3104">
      <w:pPr>
        <w:widowControl w:val="0"/>
        <w:shd w:val="clear" w:color="auto" w:fill="FFFFFF"/>
        <w:tabs>
          <w:tab w:val="left" w:pos="1046"/>
        </w:tabs>
        <w:autoSpaceDE w:val="0"/>
        <w:autoSpaceDN w:val="0"/>
        <w:adjustRightInd w:val="0"/>
        <w:spacing w:before="5" w:line="226" w:lineRule="exact"/>
        <w:ind w:right="5"/>
        <w:jc w:val="both"/>
        <w:rPr>
          <w:rFonts w:ascii="Times New Roman" w:hAnsi="Times New Roman" w:cs="Times New Roman"/>
          <w:spacing w:val="-3"/>
        </w:rPr>
      </w:pPr>
    </w:p>
    <w:p w:rsidR="00BB3104" w:rsidRPr="00BB3104" w:rsidRDefault="00BB3104" w:rsidP="00BB3104">
      <w:pPr>
        <w:widowControl w:val="0"/>
        <w:shd w:val="clear" w:color="auto" w:fill="FFFFFF"/>
        <w:tabs>
          <w:tab w:val="left" w:pos="1046"/>
        </w:tabs>
        <w:autoSpaceDE w:val="0"/>
        <w:autoSpaceDN w:val="0"/>
        <w:adjustRightInd w:val="0"/>
        <w:spacing w:before="5" w:line="226" w:lineRule="exact"/>
        <w:ind w:right="5"/>
        <w:jc w:val="both"/>
        <w:rPr>
          <w:rFonts w:ascii="Times New Roman" w:hAnsi="Times New Roman" w:cs="Times New Roman"/>
          <w:spacing w:val="-3"/>
        </w:rPr>
      </w:pPr>
      <w:r w:rsidRPr="00BB3104">
        <w:rPr>
          <w:rFonts w:ascii="Times New Roman" w:hAnsi="Times New Roman" w:cs="Times New Roman"/>
          <w:spacing w:val="-3"/>
        </w:rPr>
        <w:lastRenderedPageBreak/>
        <w:t>d)Wykonawca w chwili zawarcia umowy podlegał wykluczeniu na podstawie art.108,</w:t>
      </w:r>
    </w:p>
    <w:p w:rsidR="00BB3104" w:rsidRPr="00BB3104" w:rsidRDefault="00BB3104" w:rsidP="00BB3104">
      <w:pPr>
        <w:widowControl w:val="0"/>
        <w:shd w:val="clear" w:color="auto" w:fill="FFFFFF"/>
        <w:tabs>
          <w:tab w:val="left" w:pos="1046"/>
        </w:tabs>
        <w:autoSpaceDE w:val="0"/>
        <w:autoSpaceDN w:val="0"/>
        <w:adjustRightInd w:val="0"/>
        <w:spacing w:before="5" w:line="226" w:lineRule="exact"/>
        <w:ind w:right="5"/>
        <w:jc w:val="both"/>
        <w:rPr>
          <w:spacing w:val="-3"/>
        </w:rPr>
      </w:pPr>
      <w:r w:rsidRPr="00BB3104">
        <w:rPr>
          <w:rFonts w:ascii="Times New Roman" w:hAnsi="Times New Roman" w:cs="Times New Roman"/>
          <w:spacing w:val="-3"/>
        </w:rPr>
        <w:t>e</w:t>
      </w:r>
      <w:r w:rsidRPr="00BB3104">
        <w:rPr>
          <w:rFonts w:ascii="Times New Roman" w:eastAsia="Times New Roman" w:hAnsi="Times New Roman" w:cs="Times New Roman"/>
          <w:snapToGrid w:val="0"/>
          <w:lang w:eastAsia="ar-SA"/>
        </w:rPr>
        <w:t>) zajęcia majątku Wykonawcy,</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f) gdy Wykonawca nie rozpoczął robót bez uzasadnionych przyczyn oraz/lub nie kontynuuje ich  pomimo wezwania Zamawiającego złożonego na piśmie,</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Wykonawcy przysługuje prawo odstąpienia od umowy jeżeli Zamawiający odmawia bez uzasadnionej przyczyny odbioru robót.</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Odstąpienie od umowy powinno nastąpić w formie pisemnej pod rygorem nieważności takiego oświadczenia i powinno wskazywać jego przyczynę.</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3.W przypadku odstąpienia od umowy przez którąkolwiek ze stron, Wykonawcę oraz Zamawiającego obciążają następujące obowiązki szczegółowe:</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w terminie 7 dni od daty odstąpienia od umowy Wykonawca przy udziale Zamawiającego sporządzi szczegółowy protokół inwentaryzacji wg stanu na dzień odstąpienia,</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Wykonawca zabezpieczy przerwane roboty w zakresie obustronnie uzgodnionym na koszt strony, która odpowiada za odstąpienie od umowy,</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 xml:space="preserve">3/ Wykonawca zgłosi Zamawiającemu do odbioru roboty przerwane oraz roboty zabezpieczające. </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4/ Wykonawca niezwłocznie (nie później niż w ciągu 21 dni) usunie z terenu budowy swoje urządzenia zaplecza,</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5/ Zamawiający dokona odbioru robót przerwanych oraz dokona zapłaty wynagrodzenia za roboty,  które zostały wykonane do dnia odstąpienia,</w:t>
      </w:r>
    </w:p>
    <w:p w:rsidR="00BB3104" w:rsidRPr="00BB3104" w:rsidRDefault="00BB3104" w:rsidP="00BB3104">
      <w:pPr>
        <w:widowControl w:val="0"/>
        <w:suppressAutoHyphens/>
        <w:spacing w:after="0" w:line="276"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6/ Zamawiający przejmie od Wykonawcy pod swój dozór teren budowy protokołem.</w:t>
      </w:r>
    </w:p>
    <w:p w:rsidR="00BB3104" w:rsidRPr="00BB3104" w:rsidRDefault="00BB3104" w:rsidP="00BB3104">
      <w:pPr>
        <w:widowControl w:val="0"/>
        <w:spacing w:line="276" w:lineRule="auto"/>
        <w:jc w:val="both"/>
        <w:rPr>
          <w:rFonts w:ascii="Times New Roman" w:eastAsia="Times New Roman" w:hAnsi="Times New Roman" w:cs="Times New Roman"/>
          <w:snapToGrid w:val="0"/>
          <w:sz w:val="24"/>
          <w:lang w:eastAsia="ar-SA"/>
        </w:rPr>
      </w:pPr>
      <w:r w:rsidRPr="00BB3104">
        <w:rPr>
          <w:rFonts w:ascii="Times New Roman" w:hAnsi="Times New Roman" w:cs="Times New Roman"/>
        </w:rPr>
        <w:t>4.Z wyłączeniem przypadku, o którym mowa w ust. 1 pkt 1 lit a, Zamawiający może odstąpić od umowy w terminie 14 dni od powzięcia wiadomości o okolicznościach stanowiących podstawę odstąpienia. W przypadku, o którym mowa w ust. 1 pkt 1 lit a, Zamawiający może od umowy odstąpić w terminie 30 dni od dnia powzięcia wiadomości o zaistnieniu wskazanych w nim okoliczności.</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16.</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PODWYKONAWCY </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1.Wykonawca może zlecić, wykonanie części robót podwykonawcom z zachowaniem zasad określonych w art. 647¹ Kodeksu cywilnego.</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2.Umowa pomiędzy Wykonawcą a podwykonawcą powinna być zawarta w formie pisemnej pod rygorem nieważności.</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3.Wykonawca,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4.Termin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lastRenderedPageBreak/>
        <w:t>5.Zamawiający, w terminie 14 dni od daty złożenia projektu umowy o podwykonawstwo, której przedmiotem są roboty budowlane  lub jej zmiany, zgłasza pisemne zastrzeżenia do w/w projektu umowy o podwykonawstwo i do projektu jej zmiany, jeżeli projekt ten:</w:t>
      </w:r>
    </w:p>
    <w:p w:rsidR="00BB3104" w:rsidRPr="00BB3104" w:rsidRDefault="00BB3104" w:rsidP="00BB3104">
      <w:pPr>
        <w:suppressAutoHyphens/>
        <w:spacing w:after="0" w:line="276" w:lineRule="auto"/>
        <w:ind w:firstLine="360"/>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 nie spełnia wymagań określonych w specyfikacji istotnych warunków zamówienia;</w:t>
      </w:r>
    </w:p>
    <w:p w:rsidR="00BB3104" w:rsidRPr="00BB3104" w:rsidRDefault="00BB3104" w:rsidP="00BB3104">
      <w:pPr>
        <w:suppressAutoHyphens/>
        <w:spacing w:after="0" w:line="276" w:lineRule="auto"/>
        <w:ind w:left="360"/>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2) przewiduje termin zapłaty wynagrodzenia dłuższy niż określony w ust. 4;</w:t>
      </w:r>
    </w:p>
    <w:p w:rsidR="00BB3104" w:rsidRPr="00BB3104" w:rsidRDefault="00BB3104" w:rsidP="00BB3104">
      <w:pPr>
        <w:suppressAutoHyphens/>
        <w:spacing w:after="0" w:line="276" w:lineRule="auto"/>
        <w:ind w:left="360"/>
        <w:jc w:val="both"/>
        <w:rPr>
          <w:rFonts w:ascii="Times New Roman" w:eastAsia="Times New Roman" w:hAnsi="Times New Roman" w:cs="Times New Roman"/>
          <w:lang w:eastAsia="ar-SA"/>
        </w:rPr>
      </w:pPr>
      <w:r w:rsidRPr="00BB3104">
        <w:rPr>
          <w:rFonts w:ascii="Times New Roman" w:eastAsia="Times New Roman" w:hAnsi="Times New Roman" w:cs="Times New Roman"/>
          <w:sz w:val="20"/>
          <w:szCs w:val="20"/>
          <w:lang w:eastAsia="ar-SA"/>
        </w:rPr>
        <w:t>3</w:t>
      </w:r>
      <w:r w:rsidRPr="00BB3104">
        <w:rPr>
          <w:rFonts w:ascii="Times New Roman" w:eastAsia="Times New Roman" w:hAnsi="Times New Roman" w:cs="Times New Roman"/>
          <w:lang w:eastAsia="ar-SA"/>
        </w:rPr>
        <w:t>) zawiera postanowienia niezgodne z  art. 463 ustawy – Prawo zamówień publicznych.</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6.Niezgłoszenie pisemnych zastrzeżeń do przedłożonego projektu umowy o podwykonawstwo, której przedmiotem są roboty budowlane, w terminie określonym w ust. 5, uważa się za akceptację projektu umowy lub jej zmiany przez Zamawiającego.</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7.Wykonawca,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8.Zamawiający, w terminie 14 dni od daty złożenia kopii zawartej umowy o podwykonawstwo, zgłasza pisemny sprzeciw do umowy o podwykonawstwo, w przypadkach, o których mowa w ust. 5.</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9.Niezgłoszenie pisemnego sprzeciwu do przedłożonej umowy o podwykonawstwo, której przedmiotem są roboty budowlane, w terminie określonym w ust. 8, uważa się za akceptację umowy przez Zamawiającego.</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10.Wykonawca, podwykonawca lub dalszy podwykonawca zamówienia na roboty budowlane przedkłada Zamawiającemu poświadczoną za zgodność z oryginałem kopię zawartej umowy o podwykonawstwo, której przedmiotem są dostawy lub usługi lub jej zmiany,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 zł.</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11.W przypadku, o którym mowa w ust. 10, jeżeli termin zapłaty wynagrodzenia jest dłuższy niż określony w ust. 4, Zamawiający informuje o tym Wykonawcę i wzywa go do doprowadzenia do zmiany tej umowy pod rygorem wystąpienia o zapłatę kary umownej w wysokości określonej w § 9 ust. 1 pkt 1 lit. g niniejszej umowy.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12.Zapłata wynagrodzenia Wykonawcy jest uwarunkowana przedstawieniem przez niego dowodów potwierdzających zapłatę wymagalnego wynagrodzenia podwykonawcom lub dalszym podwykonawcom, zgodnie z § 8 ust. 2.</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13.Zamawiający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zgodnie z § 8 ust. 3.</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lastRenderedPageBreak/>
        <w:t>14.Wynagrodzenie,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15.Bezpośrednia zapłata obejmuje wyłącznie należne wynagrodzenie, bez odsetek, należnych podwykonawcy lub dalszemu podwykonawcy.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16.Przed dokonaniem bezpośredniej zapłaty Zamawiający umożliwi Wykonawcy zgłoszenie pisemnych uwag dotyczących zasadności bezpośredniej zapłaty wynagrodzenia podwykonawcy lub dalszemu podwykonawcy, o których mowa  w ust. 13. Zamawiający informuje o terminie zgłaszania uwag, nie krótszym niż 7 dni od dnia doręczenia tej informacji Wykonawcy.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17.W przypadku zgłoszenia uwag, o których mowa w ust. 16, w terminie wskazanym przez Zamawiającego, Zamawiający może:</w:t>
      </w:r>
    </w:p>
    <w:p w:rsidR="00BB3104" w:rsidRPr="00BB3104" w:rsidRDefault="00BB3104" w:rsidP="00F7448A">
      <w:pPr>
        <w:numPr>
          <w:ilvl w:val="0"/>
          <w:numId w:val="25"/>
        </w:num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nie dokonać bezpośredniej zapłaty wynagrodzenia podwykonawcy lub dalszemu podwykonawcy, jeżeli Wykonawca wykaże niezasadność takiej zapłaty albo</w:t>
      </w:r>
    </w:p>
    <w:p w:rsidR="00BB3104" w:rsidRPr="00BB3104" w:rsidRDefault="00BB3104" w:rsidP="00F7448A">
      <w:pPr>
        <w:numPr>
          <w:ilvl w:val="0"/>
          <w:numId w:val="25"/>
        </w:num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BB3104" w:rsidRPr="00BB3104" w:rsidRDefault="00BB3104" w:rsidP="00F7448A">
      <w:pPr>
        <w:numPr>
          <w:ilvl w:val="0"/>
          <w:numId w:val="25"/>
        </w:num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dokonać bezpośredniej zapłaty wynagrodzenia podwykonawcy lub dalszemu podwykonawcy, jeżeli podwykonawca lub dalszy podwykonawca wykaże zasadność takiej zapłaty.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18.W przypadku dokonania bezpośredniej zapłaty podwykonawcy lub dalszemu podwykonawcy, o których mowa w ust. 13, Zamawiający potrąca kwotę wypłaconego wynagrodzenia z wynagrodzenia należnego Wykonawcy.</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19.Wykonanie prac w podwykonawstwie nie zwalnia Wykonawcy z odpowiedzialności za wykonanie obowiązków wynikających z umowy i obowiązujących przepisów prawa.</w:t>
      </w: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p>
    <w:p w:rsidR="00BB3104" w:rsidRPr="00BB3104" w:rsidRDefault="00BB3104" w:rsidP="00BB3104">
      <w:pPr>
        <w:suppressAutoHyphens/>
        <w:spacing w:after="0" w:line="276" w:lineRule="auto"/>
        <w:jc w:val="both"/>
        <w:rPr>
          <w:rFonts w:ascii="Times New Roman" w:eastAsia="Times New Roman" w:hAnsi="Times New Roman" w:cs="Times New Roman"/>
          <w:lang w:eastAsia="ar-SA"/>
        </w:rPr>
      </w:pPr>
      <w:r w:rsidRPr="00BB3104">
        <w:rPr>
          <w:rFonts w:ascii="Times New Roman" w:eastAsia="Times New Roman" w:hAnsi="Times New Roman" w:cs="Times New Roman"/>
          <w:lang w:eastAsia="ar-SA"/>
        </w:rPr>
        <w:t>20.Wykonawca odpowiada za działania i zaniechania podwykonawców jak za własne działania i zaniechania.</w:t>
      </w:r>
    </w:p>
    <w:p w:rsidR="00BB3104" w:rsidRPr="00BB3104" w:rsidRDefault="00BB3104" w:rsidP="00BB3104">
      <w:pPr>
        <w:widowControl w:val="0"/>
        <w:suppressAutoHyphens/>
        <w:spacing w:after="0" w:line="276" w:lineRule="auto"/>
        <w:jc w:val="center"/>
        <w:rPr>
          <w:rFonts w:ascii="Times New Roman" w:eastAsia="Times New Roman" w:hAnsi="Times New Roman" w:cs="Times New Roman"/>
          <w:b/>
          <w:snapToGrid w:val="0"/>
          <w:sz w:val="24"/>
          <w:szCs w:val="20"/>
          <w:lang w:eastAsia="ar-SA"/>
        </w:rPr>
      </w:pPr>
    </w:p>
    <w:p w:rsidR="00BB3104" w:rsidRPr="008B4C53"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r w:rsidRPr="008B4C53">
        <w:rPr>
          <w:rFonts w:ascii="Times New Roman" w:eastAsia="Times New Roman" w:hAnsi="Times New Roman" w:cs="Times New Roman"/>
          <w:b/>
          <w:snapToGrid w:val="0"/>
          <w:sz w:val="24"/>
          <w:szCs w:val="20"/>
          <w:lang w:eastAsia="ar-SA"/>
        </w:rPr>
        <w:t>§ 17</w:t>
      </w:r>
    </w:p>
    <w:p w:rsidR="00BB3104" w:rsidRPr="008B4C53" w:rsidRDefault="00BB3104" w:rsidP="00BB3104">
      <w:pPr>
        <w:suppressAutoHyphens/>
        <w:overflowPunct w:val="0"/>
        <w:autoSpaceDE w:val="0"/>
        <w:spacing w:after="0" w:line="276" w:lineRule="auto"/>
        <w:jc w:val="center"/>
        <w:textAlignment w:val="baseline"/>
        <w:rPr>
          <w:rFonts w:ascii="Times New Roman" w:eastAsia="Times New Roman" w:hAnsi="Times New Roman" w:cs="Times New Roman"/>
          <w:b/>
          <w:lang w:eastAsia="ar-SA"/>
        </w:rPr>
      </w:pPr>
      <w:r w:rsidRPr="008B4C53">
        <w:rPr>
          <w:rFonts w:ascii="Times New Roman" w:eastAsia="Times New Roman" w:hAnsi="Times New Roman" w:cs="Times New Roman"/>
          <w:b/>
          <w:lang w:eastAsia="ar-SA"/>
        </w:rPr>
        <w:t xml:space="preserve">Klauzula informacyjna </w:t>
      </w:r>
    </w:p>
    <w:p w:rsidR="00BB3104" w:rsidRPr="00BB3104" w:rsidRDefault="00BB3104" w:rsidP="00BB3104">
      <w:pPr>
        <w:suppressAutoHyphens/>
        <w:overflowPunct w:val="0"/>
        <w:autoSpaceDE w:val="0"/>
        <w:spacing w:after="0" w:line="276" w:lineRule="auto"/>
        <w:jc w:val="center"/>
        <w:textAlignment w:val="baseline"/>
        <w:rPr>
          <w:rFonts w:ascii="Times New Roman" w:eastAsia="Times New Roman" w:hAnsi="Times New Roman" w:cs="Times New Roman"/>
          <w:b/>
          <w:lang w:eastAsia="ar-SA"/>
        </w:rPr>
      </w:pPr>
    </w:p>
    <w:p w:rsidR="00BB3104" w:rsidRPr="00BB3104" w:rsidRDefault="00BB3104" w:rsidP="00BB3104">
      <w:pPr>
        <w:overflowPunct w:val="0"/>
        <w:autoSpaceDE w:val="0"/>
        <w:autoSpaceDN w:val="0"/>
        <w:spacing w:line="276" w:lineRule="auto"/>
        <w:jc w:val="both"/>
        <w:textAlignment w:val="baseline"/>
        <w:rPr>
          <w:rFonts w:ascii="Times New Roman" w:hAnsi="Times New Roman" w:cs="Times New Roman"/>
        </w:rPr>
      </w:pPr>
      <w:r w:rsidRPr="00BB3104">
        <w:rPr>
          <w:rFonts w:ascii="Times New Roman" w:hAnsi="Times New Roman" w:cs="Times New Roman"/>
        </w:rPr>
        <w:t>Zgodnie z art. 13 Rozporządzenia Parlamentu Europejskiego i Rady (UE) 2016/679 z dnia 27 kwietnia 2016 r. w sprawie ochrony osób fizycznych w związku z przetwarzaniem danych osobowych i w sprawie swobodnego przepływu takich danych oraz uchylenia dyrektywy 95/46/WE (Dz. Urz. UE L 119 z 04.05.2016), zwanym dalej „RODO”, informuje się, iż:</w:t>
      </w: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rPr>
      </w:pPr>
      <w:r w:rsidRPr="00BB3104">
        <w:rPr>
          <w:rFonts w:ascii="Times New Roman" w:eastAsia="Calibri" w:hAnsi="Times New Roman" w:cs="Times New Roman"/>
        </w:rPr>
        <w:t xml:space="preserve">1).Administratorem danych osobowych </w:t>
      </w:r>
      <w:r w:rsidRPr="00BB3104">
        <w:rPr>
          <w:rFonts w:ascii="Times New Roman" w:eastAsia="Calibri" w:hAnsi="Times New Roman" w:cs="Times New Roman"/>
          <w:lang w:eastAsia="pl-PL"/>
        </w:rPr>
        <w:t xml:space="preserve">Wykonawcy jest </w:t>
      </w:r>
      <w:r w:rsidRPr="00BB3104">
        <w:rPr>
          <w:rFonts w:ascii="Times New Roman" w:eastAsia="Calibri" w:hAnsi="Times New Roman" w:cs="Times New Roman"/>
          <w:i/>
          <w:iCs/>
          <w:lang w:eastAsia="pl-PL"/>
        </w:rPr>
        <w:t xml:space="preserve">Gmina Wielka Wieś, pl. Wspólnoty 1, 32-085 Szyce. </w:t>
      </w: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rPr>
      </w:pPr>
      <w:r w:rsidRPr="00BB3104">
        <w:rPr>
          <w:rFonts w:ascii="Times New Roman" w:eastAsia="Calibri" w:hAnsi="Times New Roman" w:cs="Times New Roman"/>
        </w:rPr>
        <w:t>2).</w:t>
      </w:r>
      <w:r w:rsidRPr="00BB3104">
        <w:rPr>
          <w:rFonts w:ascii="Times New Roman" w:hAnsi="Times New Roman" w:cs="Times New Roman"/>
          <w:lang w:eastAsia="pl-PL"/>
        </w:rPr>
        <w:t>inspektorem ochrony danych osobowych w Urzędzie Gminy Wielka Wieś jest Pan Michał Skowron, którym można się skontaktować poprzez</w:t>
      </w:r>
      <w:r w:rsidRPr="00BB3104">
        <w:rPr>
          <w:rFonts w:ascii="Times New Roman" w:hAnsi="Times New Roman" w:cs="Times New Roman"/>
          <w:kern w:val="28"/>
          <w:lang w:eastAsia="pl-PL"/>
        </w:rPr>
        <w:t xml:space="preserve">, </w:t>
      </w:r>
      <w:r w:rsidRPr="00BB3104">
        <w:rPr>
          <w:rFonts w:ascii="Times New Roman" w:eastAsia="Calibri" w:hAnsi="Times New Roman" w:cs="Times New Roman"/>
        </w:rPr>
        <w:t xml:space="preserve">e-mail: </w:t>
      </w:r>
      <w:hyperlink r:id="rId12" w:history="1">
        <w:r w:rsidRPr="00BB3104">
          <w:rPr>
            <w:rFonts w:ascii="Times New Roman" w:eastAsia="Calibri" w:hAnsi="Times New Roman" w:cs="Times New Roman"/>
            <w:color w:val="0000FF"/>
            <w:u w:val="single"/>
          </w:rPr>
          <w:t>skarbnik.audyt@onet.pl</w:t>
        </w:r>
      </w:hyperlink>
      <w:r w:rsidRPr="00BB3104">
        <w:rPr>
          <w:rFonts w:ascii="Times New Roman" w:eastAsia="Calibri" w:hAnsi="Times New Roman" w:cs="Times New Roman"/>
        </w:rPr>
        <w:t xml:space="preserve"> - </w:t>
      </w:r>
      <w:r w:rsidRPr="00BB3104">
        <w:rPr>
          <w:rFonts w:ascii="Times New Roman" w:hAnsi="Times New Roman" w:cs="Times New Roman"/>
        </w:rPr>
        <w:t>w każdej sprawie dotyczącej przetwarzania Pani/Pana danych osobowych.</w:t>
      </w:r>
    </w:p>
    <w:p w:rsidR="00BB3104" w:rsidRPr="00BB3104" w:rsidRDefault="00BB3104" w:rsidP="008B4C53">
      <w:pPr>
        <w:suppressAutoHyphens/>
        <w:spacing w:after="0" w:line="276" w:lineRule="auto"/>
        <w:ind w:left="284" w:hanging="284"/>
        <w:jc w:val="both"/>
        <w:rPr>
          <w:rFonts w:ascii="Times New Roman" w:eastAsia="Calibri" w:hAnsi="Times New Roman" w:cs="Times New Roman"/>
          <w:lang w:eastAsia="pl-PL"/>
        </w:rPr>
      </w:pPr>
      <w:r w:rsidRPr="00BB3104">
        <w:rPr>
          <w:rFonts w:ascii="Times New Roman" w:eastAsia="Calibri" w:hAnsi="Times New Roman" w:cs="Times New Roman"/>
          <w:lang w:eastAsia="pl-PL"/>
        </w:rPr>
        <w:lastRenderedPageBreak/>
        <w:t xml:space="preserve">3.)Pani/Pana dane osobowe przetwarzane będą na podstawie </w:t>
      </w:r>
      <w:r w:rsidRPr="00BB3104">
        <w:rPr>
          <w:rFonts w:ascii="Times New Roman" w:hAnsi="Times New Roman" w:cs="Times New Roman"/>
          <w:lang w:eastAsia="pl-PL"/>
        </w:rPr>
        <w:t xml:space="preserve">art. 6 ust. 1 lit. b i c RODO, </w:t>
      </w:r>
      <w:r w:rsidRPr="00BB3104">
        <w:rPr>
          <w:rFonts w:ascii="Times New Roman" w:hAnsi="Times New Roman" w:cs="Times New Roman"/>
        </w:rPr>
        <w:t xml:space="preserve"> tj. </w:t>
      </w:r>
      <w:r w:rsidRPr="00BB3104">
        <w:rPr>
          <w:rFonts w:ascii="Times New Roman" w:eastAsia="Calibri" w:hAnsi="Times New Roman" w:cs="Times New Roman"/>
          <w:lang w:eastAsia="pl-PL"/>
        </w:rPr>
        <w:t>w celu</w:t>
      </w:r>
    </w:p>
    <w:p w:rsidR="00BB3104" w:rsidRPr="00BB3104" w:rsidRDefault="00BB3104" w:rsidP="008B4C53">
      <w:pPr>
        <w:autoSpaceDE w:val="0"/>
        <w:autoSpaceDN w:val="0"/>
        <w:adjustRightInd w:val="0"/>
        <w:spacing w:after="0" w:line="276" w:lineRule="auto"/>
        <w:jc w:val="both"/>
        <w:rPr>
          <w:rFonts w:ascii="Times New Roman" w:hAnsi="Times New Roman" w:cs="Times New Roman"/>
          <w:b/>
          <w:sz w:val="24"/>
          <w:szCs w:val="24"/>
        </w:rPr>
      </w:pPr>
      <w:r w:rsidRPr="00BB3104">
        <w:rPr>
          <w:rFonts w:ascii="Times New Roman" w:eastAsia="Calibri" w:hAnsi="Times New Roman" w:cs="Times New Roman"/>
          <w:lang w:eastAsia="pl-PL"/>
        </w:rPr>
        <w:t xml:space="preserve">związanym z postępowaniem o udzielenie zamówienia </w:t>
      </w:r>
      <w:r w:rsidRPr="00BB3104">
        <w:rPr>
          <w:rFonts w:ascii="Times New Roman" w:eastAsia="Calibri" w:hAnsi="Times New Roman" w:cs="Times New Roman"/>
          <w:b/>
          <w:bCs/>
          <w:lang w:eastAsia="pl-PL"/>
        </w:rPr>
        <w:t>pn.</w:t>
      </w:r>
      <w:r w:rsidRPr="00BB3104">
        <w:rPr>
          <w:rFonts w:ascii="Times New Roman" w:eastAsia="Calibri" w:hAnsi="Times New Roman" w:cs="Times New Roman"/>
          <w:b/>
          <w:kern w:val="22"/>
        </w:rPr>
        <w:t>:</w:t>
      </w:r>
      <w:r w:rsidR="008B4C53" w:rsidRPr="008B4C53">
        <w:rPr>
          <w:rFonts w:ascii="Times New Roman" w:hAnsi="Times New Roman" w:cs="Times New Roman"/>
          <w:b/>
          <w:i/>
        </w:rPr>
        <w:t xml:space="preserve"> </w:t>
      </w:r>
      <w:r w:rsidR="008B4C53" w:rsidRPr="00554BD6">
        <w:rPr>
          <w:rFonts w:ascii="Times New Roman" w:hAnsi="Times New Roman" w:cs="Times New Roman"/>
          <w:b/>
          <w:i/>
        </w:rPr>
        <w:t>„Zagospodarowanie terenu sportowo rekreacyjnego w centrum miejscowości  Modlniczka na dz. nr 317/2, 713”-</w:t>
      </w:r>
      <w:r w:rsidR="008B4C53" w:rsidRPr="00554BD6">
        <w:rPr>
          <w:rFonts w:ascii="Times New Roman" w:hAnsi="Times New Roman" w:cs="Times New Roman"/>
          <w:i/>
        </w:rPr>
        <w:t xml:space="preserve"> </w:t>
      </w:r>
      <w:r w:rsidR="008B4C53" w:rsidRPr="00554BD6">
        <w:rPr>
          <w:rFonts w:ascii="Times New Roman" w:hAnsi="Times New Roman" w:cs="Times New Roman"/>
          <w:b/>
          <w:i/>
        </w:rPr>
        <w:t>etap II</w:t>
      </w:r>
      <w:r w:rsidR="008B4C53">
        <w:rPr>
          <w:rFonts w:ascii="Times New Roman" w:hAnsi="Times New Roman" w:cs="Times New Roman"/>
          <w:b/>
          <w:i/>
        </w:rPr>
        <w:t>.</w:t>
      </w:r>
      <w:r w:rsidRPr="00BB3104">
        <w:rPr>
          <w:rFonts w:ascii="Times New Roman" w:hAnsi="Times New Roman" w:cs="Times New Roman"/>
          <w:b/>
        </w:rPr>
        <w:t>”</w:t>
      </w:r>
      <w:r w:rsidRPr="00BB3104">
        <w:rPr>
          <w:rFonts w:ascii="CIDFont+F2" w:hAnsi="CIDFont+F2" w:cs="CIDFont+F2"/>
          <w:b/>
          <w:sz w:val="30"/>
          <w:szCs w:val="28"/>
        </w:rPr>
        <w:t xml:space="preserve"> </w:t>
      </w:r>
      <w:r w:rsidRPr="00BB3104">
        <w:rPr>
          <w:rFonts w:ascii="Times New Roman" w:hAnsi="Times New Roman" w:cs="Times New Roman"/>
          <w:b/>
          <w:sz w:val="24"/>
          <w:szCs w:val="24"/>
        </w:rPr>
        <w:t xml:space="preserve"> </w:t>
      </w:r>
      <w:r w:rsidRPr="00BB3104">
        <w:rPr>
          <w:rFonts w:ascii="Times New Roman" w:eastAsia="Calibri" w:hAnsi="Times New Roman" w:cs="Times New Roman"/>
          <w:lang w:eastAsia="pl-PL"/>
        </w:rPr>
        <w:t xml:space="preserve">prowadzonym w trybie podstawowym bez przeprowadzenia negocjacji </w:t>
      </w:r>
      <w:r w:rsidRPr="00BB3104">
        <w:rPr>
          <w:rFonts w:ascii="Times New Roman" w:hAnsi="Times New Roman" w:cs="Times New Roman"/>
        </w:rPr>
        <w:t>oraz w celu wypełnienia obowiązku prawnego ciążącego na</w:t>
      </w:r>
      <w:r w:rsidRPr="00BB3104">
        <w:rPr>
          <w:rFonts w:ascii="Times New Roman" w:eastAsia="Calibri" w:hAnsi="Times New Roman" w:cs="Times New Roman"/>
          <w:lang w:eastAsia="pl-PL"/>
        </w:rPr>
        <w:t xml:space="preserve"> </w:t>
      </w:r>
      <w:r w:rsidRPr="00BB3104">
        <w:rPr>
          <w:rFonts w:ascii="Times New Roman" w:hAnsi="Times New Roman" w:cs="Times New Roman"/>
        </w:rPr>
        <w:t>administratorze</w:t>
      </w:r>
      <w:r w:rsidRPr="00BB3104">
        <w:rPr>
          <w:rFonts w:ascii="Times New Roman" w:hAnsi="Times New Roman" w:cs="Times New Roman"/>
          <w:lang w:eastAsia="pl-PL"/>
        </w:rPr>
        <w:t>;</w:t>
      </w:r>
    </w:p>
    <w:p w:rsidR="008B4C53" w:rsidRDefault="008B4C53" w:rsidP="00BB3104">
      <w:pPr>
        <w:overflowPunct w:val="0"/>
        <w:autoSpaceDE w:val="0"/>
        <w:spacing w:line="276" w:lineRule="auto"/>
        <w:jc w:val="both"/>
        <w:textAlignment w:val="baseline"/>
        <w:rPr>
          <w:rFonts w:ascii="Times New Roman" w:eastAsia="Calibri" w:hAnsi="Times New Roman" w:cs="Times New Roman"/>
          <w:lang w:eastAsia="pl-PL"/>
        </w:rPr>
      </w:pP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i/>
          <w:iCs/>
          <w:lang w:eastAsia="pl-PL"/>
        </w:rPr>
      </w:pPr>
      <w:r w:rsidRPr="00BB3104">
        <w:rPr>
          <w:rFonts w:ascii="Times New Roman" w:eastAsia="Calibri" w:hAnsi="Times New Roman" w:cs="Times New Roman"/>
          <w:lang w:eastAsia="pl-PL"/>
        </w:rPr>
        <w:t>4).Odbiorcami Pani/Pana danych osobowych będą osoby lub podmioty, którym udostępniona zostanie dokumentacja postępowania w oparciu o  art. 19 oraz art. 74 ust. 1 ustawy z dnia 11  września 2019r. – Prawo zamówień publicznych (</w:t>
      </w:r>
      <w:proofErr w:type="spellStart"/>
      <w:r w:rsidRPr="00BB3104">
        <w:rPr>
          <w:rFonts w:ascii="Times New Roman" w:eastAsia="Calibri" w:hAnsi="Times New Roman" w:cs="Times New Roman"/>
          <w:lang w:eastAsia="pl-PL"/>
        </w:rPr>
        <w:t>t.j</w:t>
      </w:r>
      <w:proofErr w:type="spellEnd"/>
      <w:r w:rsidRPr="00BB3104">
        <w:rPr>
          <w:rFonts w:ascii="Times New Roman" w:eastAsia="Calibri" w:hAnsi="Times New Roman" w:cs="Times New Roman"/>
          <w:lang w:eastAsia="pl-PL"/>
        </w:rPr>
        <w:t xml:space="preserve">.: Dz. U. z 2022 r., poz. 1710, z </w:t>
      </w:r>
      <w:proofErr w:type="spellStart"/>
      <w:r w:rsidRPr="00BB3104">
        <w:rPr>
          <w:rFonts w:ascii="Times New Roman" w:eastAsia="Calibri" w:hAnsi="Times New Roman" w:cs="Times New Roman"/>
          <w:lang w:eastAsia="pl-PL"/>
        </w:rPr>
        <w:t>późn</w:t>
      </w:r>
      <w:proofErr w:type="spellEnd"/>
      <w:r w:rsidRPr="00BB3104">
        <w:rPr>
          <w:rFonts w:ascii="Times New Roman" w:eastAsia="Calibri" w:hAnsi="Times New Roman" w:cs="Times New Roman"/>
          <w:lang w:eastAsia="pl-PL"/>
        </w:rPr>
        <w:t>. zm.);</w:t>
      </w: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i/>
          <w:iCs/>
          <w:lang w:eastAsia="pl-PL"/>
        </w:rPr>
      </w:pPr>
      <w:r w:rsidRPr="00BB3104">
        <w:rPr>
          <w:rFonts w:ascii="Times New Roman" w:eastAsia="Calibri" w:hAnsi="Times New Roman" w:cs="Times New Roman"/>
          <w:lang w:eastAsia="pl-PL"/>
        </w:rPr>
        <w:t xml:space="preserve">5).Pani/Pana dane osobowe będą przechowywane przez okres wynikający z przepisów prawa, w szczególności ustawy </w:t>
      </w:r>
      <w:proofErr w:type="spellStart"/>
      <w:r w:rsidRPr="00BB3104">
        <w:rPr>
          <w:rFonts w:ascii="Times New Roman" w:eastAsia="Calibri" w:hAnsi="Times New Roman" w:cs="Times New Roman"/>
          <w:lang w:eastAsia="pl-PL"/>
        </w:rPr>
        <w:t>Pzp</w:t>
      </w:r>
      <w:proofErr w:type="spellEnd"/>
      <w:r w:rsidRPr="00BB3104">
        <w:rPr>
          <w:rFonts w:ascii="Times New Roman" w:eastAsia="Calibri" w:hAnsi="Times New Roman" w:cs="Times New Roman"/>
          <w:lang w:eastAsia="pl-PL"/>
        </w:rPr>
        <w:t>, ustawy o narodowym zasobie archiwalnym i archiwach oraz Rozporządzenia Prezesa Rady Ministrów w sprawie instrukcji kancelaryjnej, jednolitych rzeczowych wykazów akt oraz instrukcji w sprawie organizacji  i zakresu działania  archiwów zakładowych;</w:t>
      </w: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i/>
          <w:iCs/>
          <w:lang w:eastAsia="pl-PL"/>
        </w:rPr>
      </w:pPr>
      <w:r w:rsidRPr="00BB3104">
        <w:rPr>
          <w:rFonts w:ascii="Times New Roman" w:eastAsia="Calibri" w:hAnsi="Times New Roman" w:cs="Times New Roman"/>
          <w:lang w:eastAsia="pl-PL"/>
        </w:rPr>
        <w:t xml:space="preserve">6).Obowiązek podania przez Panią/Pana danych osobowych bezpośrednio Pani/Pana dotyczących jest wymogiem ustawowym określonym w przepisach ustawy </w:t>
      </w:r>
      <w:proofErr w:type="spellStart"/>
      <w:r w:rsidRPr="00BB3104">
        <w:rPr>
          <w:rFonts w:ascii="Times New Roman" w:eastAsia="Calibri" w:hAnsi="Times New Roman" w:cs="Times New Roman"/>
          <w:lang w:eastAsia="pl-PL"/>
        </w:rPr>
        <w:t>Pzp</w:t>
      </w:r>
      <w:proofErr w:type="spellEnd"/>
      <w:r w:rsidRPr="00BB3104">
        <w:rPr>
          <w:rFonts w:ascii="Times New Roman" w:eastAsia="Calibri" w:hAnsi="Times New Roman" w:cs="Times New Roman"/>
          <w:lang w:eastAsia="pl-PL"/>
        </w:rPr>
        <w:t xml:space="preserve">, związanym z udziałem w postępowaniu o udzielenie zamówienia publicznego; konsekwencje niepodania określonych danych wynikają z ustawy </w:t>
      </w:r>
      <w:proofErr w:type="spellStart"/>
      <w:r w:rsidRPr="00BB3104">
        <w:rPr>
          <w:rFonts w:ascii="Times New Roman" w:eastAsia="Calibri" w:hAnsi="Times New Roman" w:cs="Times New Roman"/>
          <w:lang w:eastAsia="pl-PL"/>
        </w:rPr>
        <w:t>Pzp</w:t>
      </w:r>
      <w:proofErr w:type="spellEnd"/>
      <w:r w:rsidRPr="00BB3104">
        <w:rPr>
          <w:rFonts w:ascii="Times New Roman" w:eastAsia="Calibri" w:hAnsi="Times New Roman" w:cs="Times New Roman"/>
          <w:lang w:eastAsia="pl-PL"/>
        </w:rPr>
        <w:t>.</w:t>
      </w:r>
    </w:p>
    <w:p w:rsidR="00BB3104" w:rsidRPr="00BB3104" w:rsidRDefault="00BB3104" w:rsidP="00BB3104">
      <w:pPr>
        <w:overflowPunct w:val="0"/>
        <w:autoSpaceDE w:val="0"/>
        <w:spacing w:line="276" w:lineRule="auto"/>
        <w:jc w:val="both"/>
        <w:textAlignment w:val="baseline"/>
        <w:rPr>
          <w:rFonts w:ascii="Times New Roman" w:eastAsia="Calibri" w:hAnsi="Times New Roman" w:cs="Times New Roman"/>
          <w:i/>
          <w:iCs/>
          <w:lang w:eastAsia="pl-PL"/>
        </w:rPr>
      </w:pPr>
      <w:r w:rsidRPr="00BB3104">
        <w:rPr>
          <w:rFonts w:ascii="Times New Roman" w:eastAsia="Calibri" w:hAnsi="Times New Roman" w:cs="Times New Roman"/>
          <w:lang w:eastAsia="pl-PL"/>
        </w:rPr>
        <w:t>7).W odniesieniu do Pani/Pana danych osobowych decyzje nie będą podejmowane w sposób zautomatyzowany;</w:t>
      </w:r>
    </w:p>
    <w:p w:rsidR="00BB3104" w:rsidRPr="00BB3104" w:rsidRDefault="00BB3104" w:rsidP="005F6261">
      <w:pPr>
        <w:overflowPunct w:val="0"/>
        <w:autoSpaceDE w:val="0"/>
        <w:spacing w:line="276" w:lineRule="auto"/>
        <w:jc w:val="both"/>
        <w:textAlignment w:val="baseline"/>
        <w:rPr>
          <w:rFonts w:ascii="Times New Roman" w:eastAsia="Calibri" w:hAnsi="Times New Roman" w:cs="Times New Roman"/>
          <w:i/>
          <w:iCs/>
          <w:lang w:eastAsia="pl-PL"/>
        </w:rPr>
      </w:pPr>
      <w:r w:rsidRPr="00BB3104">
        <w:rPr>
          <w:rFonts w:ascii="Times New Roman" w:eastAsia="Calibri" w:hAnsi="Times New Roman" w:cs="Times New Roman"/>
          <w:lang w:eastAsia="pl-PL"/>
        </w:rPr>
        <w:t>8).stosownie do art. 22 RODO posiada Pani/Pan:</w:t>
      </w:r>
    </w:p>
    <w:p w:rsidR="00BB3104" w:rsidRPr="00BB3104" w:rsidRDefault="00BB3104" w:rsidP="005F6261">
      <w:pPr>
        <w:numPr>
          <w:ilvl w:val="0"/>
          <w:numId w:val="26"/>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color w:val="00B0F0"/>
          <w:lang w:eastAsia="pl-PL"/>
        </w:rPr>
      </w:pPr>
      <w:r w:rsidRPr="00BB3104">
        <w:rPr>
          <w:rFonts w:ascii="Times New Roman" w:eastAsia="Times New Roman" w:hAnsi="Times New Roman" w:cs="Times New Roman"/>
          <w:lang w:eastAsia="pl-PL"/>
        </w:rPr>
        <w:t>na podstawie art. 15 RODO prawo dostępu do danych osobowych Pani/Pana dotyczących;</w:t>
      </w:r>
    </w:p>
    <w:p w:rsidR="00BB3104" w:rsidRPr="00BB3104" w:rsidRDefault="00BB3104" w:rsidP="005F6261">
      <w:pPr>
        <w:numPr>
          <w:ilvl w:val="0"/>
          <w:numId w:val="26"/>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lang w:eastAsia="pl-PL"/>
        </w:rPr>
      </w:pPr>
      <w:r w:rsidRPr="00BB3104">
        <w:rPr>
          <w:rFonts w:ascii="Times New Roman" w:eastAsia="Times New Roman" w:hAnsi="Times New Roman" w:cs="Times New Roman"/>
          <w:lang w:eastAsia="pl-PL"/>
        </w:rPr>
        <w:t xml:space="preserve">na podstawie art. 16 RODO prawo do sprostowania Pani/Pana danych osobowych </w:t>
      </w:r>
      <w:r w:rsidRPr="00BB3104">
        <w:rPr>
          <w:rFonts w:ascii="Times New Roman" w:eastAsia="Times New Roman" w:hAnsi="Times New Roman" w:cs="Times New Roman"/>
          <w:b/>
          <w:bCs/>
          <w:vertAlign w:val="superscript"/>
          <w:lang w:eastAsia="pl-PL"/>
        </w:rPr>
        <w:t>*</w:t>
      </w:r>
    </w:p>
    <w:p w:rsidR="00BB3104" w:rsidRPr="00BB3104" w:rsidRDefault="00BB3104" w:rsidP="005F6261">
      <w:pPr>
        <w:numPr>
          <w:ilvl w:val="0"/>
          <w:numId w:val="26"/>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lang w:eastAsia="pl-PL"/>
        </w:rPr>
      </w:pPr>
      <w:r w:rsidRPr="00BB3104">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w:t>
      </w:r>
    </w:p>
    <w:p w:rsidR="00BB3104" w:rsidRPr="00BB3104" w:rsidRDefault="00BB3104" w:rsidP="005F6261">
      <w:pPr>
        <w:numPr>
          <w:ilvl w:val="0"/>
          <w:numId w:val="26"/>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i/>
          <w:iCs/>
          <w:color w:val="00B0F0"/>
          <w:lang w:eastAsia="pl-PL"/>
        </w:rPr>
      </w:pPr>
      <w:r w:rsidRPr="00BB3104">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rsidR="00BB3104" w:rsidRPr="00BB3104" w:rsidRDefault="00BB3104" w:rsidP="005F6261">
      <w:pPr>
        <w:numPr>
          <w:ilvl w:val="1"/>
          <w:numId w:val="4"/>
        </w:numPr>
        <w:suppressAutoHyphens/>
        <w:overflowPunct w:val="0"/>
        <w:autoSpaceDE w:val="0"/>
        <w:spacing w:after="150" w:line="276" w:lineRule="auto"/>
        <w:contextualSpacing/>
        <w:jc w:val="both"/>
        <w:textAlignment w:val="baseline"/>
        <w:rPr>
          <w:rFonts w:ascii="Times New Roman" w:eastAsia="Calibri" w:hAnsi="Times New Roman" w:cs="Times New Roman"/>
          <w:i/>
          <w:iCs/>
          <w:color w:val="00B0F0"/>
          <w:lang w:eastAsia="pl-PL"/>
        </w:rPr>
      </w:pPr>
      <w:r w:rsidRPr="00BB3104">
        <w:rPr>
          <w:rFonts w:ascii="Times New Roman" w:eastAsia="Calibri" w:hAnsi="Times New Roman" w:cs="Times New Roman"/>
          <w:lang w:eastAsia="pl-PL"/>
        </w:rPr>
        <w:t>nie przysługuje Pani/Panu:</w:t>
      </w:r>
    </w:p>
    <w:p w:rsidR="00BB3104" w:rsidRPr="00BB3104" w:rsidRDefault="00BB3104" w:rsidP="005F6261">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i/>
          <w:iCs/>
          <w:color w:val="00B0F0"/>
          <w:lang w:eastAsia="pl-PL"/>
        </w:rPr>
      </w:pPr>
      <w:r w:rsidRPr="00BB3104">
        <w:rPr>
          <w:rFonts w:ascii="Times New Roman" w:eastAsia="Times New Roman" w:hAnsi="Times New Roman" w:cs="Times New Roman"/>
          <w:lang w:eastAsia="pl-PL"/>
        </w:rPr>
        <w:t>w związku z art. 17 ust. 3 lit. b, d lub e RODO prawo do usunięcia danych osobowych;</w:t>
      </w:r>
    </w:p>
    <w:p w:rsidR="00BB3104" w:rsidRPr="00BB3104" w:rsidRDefault="00BB3104" w:rsidP="005F6261">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b/>
          <w:bCs/>
          <w:i/>
          <w:iCs/>
          <w:lang w:eastAsia="pl-PL"/>
        </w:rPr>
      </w:pPr>
      <w:r w:rsidRPr="00BB3104">
        <w:rPr>
          <w:rFonts w:ascii="Times New Roman" w:eastAsia="Times New Roman" w:hAnsi="Times New Roman" w:cs="Times New Roman"/>
          <w:lang w:eastAsia="pl-PL"/>
        </w:rPr>
        <w:t>prawo do przenoszenia danych osobowych, o którym mowa w art. 20 RODO;</w:t>
      </w:r>
    </w:p>
    <w:p w:rsidR="00BB3104" w:rsidRPr="00BB3104" w:rsidRDefault="00BB3104" w:rsidP="005F6261">
      <w:pPr>
        <w:numPr>
          <w:ilvl w:val="0"/>
          <w:numId w:val="27"/>
        </w:numPr>
        <w:suppressAutoHyphens/>
        <w:overflowPunct w:val="0"/>
        <w:autoSpaceDE w:val="0"/>
        <w:spacing w:after="150" w:line="276" w:lineRule="auto"/>
        <w:ind w:left="709" w:hanging="283"/>
        <w:jc w:val="both"/>
        <w:textAlignment w:val="baseline"/>
        <w:rPr>
          <w:rFonts w:ascii="Times New Roman" w:eastAsia="Times New Roman" w:hAnsi="Times New Roman" w:cs="Times New Roman"/>
          <w:bCs/>
          <w:i/>
          <w:iCs/>
          <w:lang w:eastAsia="pl-PL"/>
        </w:rPr>
      </w:pPr>
      <w:r w:rsidRPr="00BB3104">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rsidR="00BB3104" w:rsidRPr="00BB3104" w:rsidRDefault="00BB3104" w:rsidP="00BB3104">
      <w:pPr>
        <w:widowControl w:val="0"/>
        <w:suppressAutoHyphens/>
        <w:spacing w:after="0" w:line="240" w:lineRule="auto"/>
        <w:ind w:left="3978" w:firstLine="270"/>
        <w:contextualSpacing/>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ind w:left="3978" w:firstLine="270"/>
        <w:contextualSpacing/>
        <w:rPr>
          <w:rFonts w:ascii="Times New Roman" w:eastAsia="Times New Roman" w:hAnsi="Times New Roman" w:cstheme="minorHAnsi"/>
          <w:b/>
          <w:snapToGrid w:val="0"/>
          <w:sz w:val="24"/>
          <w:szCs w:val="20"/>
          <w:lang w:eastAsia="ar-SA"/>
        </w:rPr>
      </w:pPr>
      <w:r w:rsidRPr="00BB3104">
        <w:rPr>
          <w:rFonts w:ascii="Times New Roman" w:eastAsia="Times New Roman" w:hAnsi="Times New Roman" w:cstheme="minorHAnsi"/>
          <w:b/>
          <w:snapToGrid w:val="0"/>
          <w:sz w:val="24"/>
          <w:szCs w:val="20"/>
          <w:lang w:eastAsia="ar-SA"/>
        </w:rPr>
        <w:t>§ 18</w:t>
      </w:r>
    </w:p>
    <w:p w:rsidR="00BB3104" w:rsidRPr="00BB3104" w:rsidRDefault="00BB3104" w:rsidP="00BB3104">
      <w:pPr>
        <w:widowControl w:val="0"/>
        <w:jc w:val="center"/>
        <w:rPr>
          <w:rFonts w:ascii="Times New Roman" w:hAnsi="Times New Roman" w:cs="Times New Roman"/>
          <w:b/>
          <w:snapToGrid w:val="0"/>
        </w:rPr>
      </w:pPr>
      <w:r w:rsidRPr="00BB3104">
        <w:rPr>
          <w:rFonts w:ascii="Times New Roman" w:hAnsi="Times New Roman" w:cs="Times New Roman"/>
          <w:b/>
          <w:snapToGrid w:val="0"/>
        </w:rPr>
        <w:t>WYMAGANIA OKREŚLONE NA PODSTAWIE ART.95 UST.1 USTAWY PZP</w:t>
      </w:r>
    </w:p>
    <w:p w:rsidR="00BB3104" w:rsidRPr="00BB3104" w:rsidRDefault="00BB3104" w:rsidP="00BB3104">
      <w:pPr>
        <w:spacing w:line="276" w:lineRule="auto"/>
        <w:jc w:val="both"/>
        <w:rPr>
          <w:rFonts w:ascii="Times New Roman" w:hAnsi="Times New Roman" w:cs="Times New Roman"/>
        </w:rPr>
      </w:pPr>
      <w:r w:rsidRPr="00BB3104">
        <w:rPr>
          <w:rFonts w:ascii="Times New Roman" w:eastAsia="Times New Roman" w:hAnsi="Times New Roman" w:cs="Times New Roman"/>
          <w:b/>
          <w:lang w:eastAsia="ar-SA"/>
        </w:rPr>
        <w:t>1.</w:t>
      </w:r>
      <w:r w:rsidRPr="00BB3104">
        <w:rPr>
          <w:rFonts w:ascii="Times New Roman" w:eastAsia="Times New Roman" w:hAnsi="Times New Roman" w:cs="Times New Roman"/>
          <w:lang w:eastAsia="pl-PL"/>
        </w:rPr>
        <w:t xml:space="preserve"> Stosownie do treści art. 95 ust. 1 ustawy </w:t>
      </w:r>
      <w:proofErr w:type="spellStart"/>
      <w:r w:rsidRPr="00BB3104">
        <w:rPr>
          <w:rFonts w:ascii="Times New Roman" w:eastAsia="Times New Roman" w:hAnsi="Times New Roman" w:cs="Times New Roman"/>
          <w:lang w:eastAsia="pl-PL"/>
        </w:rPr>
        <w:t>Pzp</w:t>
      </w:r>
      <w:proofErr w:type="spellEnd"/>
      <w:r w:rsidRPr="00BB3104">
        <w:rPr>
          <w:rFonts w:ascii="Times New Roman" w:eastAsia="Times New Roman" w:hAnsi="Times New Roman" w:cs="Times New Roman"/>
          <w:lang w:eastAsia="pl-PL"/>
        </w:rPr>
        <w:t xml:space="preserve">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w:t>
      </w:r>
      <w:r w:rsidRPr="00BB3104">
        <w:rPr>
          <w:rFonts w:ascii="Times New Roman" w:hAnsi="Times New Roman" w:cs="Times New Roman"/>
        </w:rPr>
        <w:t xml:space="preserve"> Wymóg ten dotyczy osób, które wykonują czynności bezpośrednio związane z wykonywaniem robót budowlanych  objętych przedmiotem zamówienia, czyli tzw. w szczególności:</w:t>
      </w:r>
    </w:p>
    <w:p w:rsidR="00BB3104" w:rsidRPr="005F6261" w:rsidRDefault="00BB3104" w:rsidP="00BB3104">
      <w:pPr>
        <w:spacing w:after="0" w:line="276" w:lineRule="auto"/>
        <w:contextualSpacing/>
        <w:jc w:val="both"/>
        <w:rPr>
          <w:rFonts w:ascii="Times New Roman" w:eastAsia="Times New Roman" w:hAnsi="Times New Roman" w:cs="Times New Roman"/>
          <w:bCs/>
          <w:lang w:eastAsia="pl-PL"/>
        </w:rPr>
      </w:pPr>
      <w:r w:rsidRPr="005F6261">
        <w:rPr>
          <w:rFonts w:ascii="Times New Roman" w:hAnsi="Times New Roman" w:cs="Times New Roman"/>
          <w:bCs/>
        </w:rPr>
        <w:lastRenderedPageBreak/>
        <w:t xml:space="preserve">czynności  dot. </w:t>
      </w:r>
      <w:r w:rsidRPr="005F6261">
        <w:rPr>
          <w:rFonts w:ascii="Times New Roman" w:eastAsia="Times New Roman" w:hAnsi="Times New Roman" w:cs="Times New Roman"/>
          <w:bCs/>
          <w:lang w:eastAsia="pl-PL"/>
        </w:rPr>
        <w:t xml:space="preserve">wykonania robót ziemnych </w:t>
      </w:r>
    </w:p>
    <w:p w:rsidR="00BB3104" w:rsidRPr="005F6261" w:rsidRDefault="00BB3104" w:rsidP="00BB3104">
      <w:pPr>
        <w:spacing w:after="0" w:line="276" w:lineRule="auto"/>
        <w:contextualSpacing/>
        <w:jc w:val="both"/>
        <w:rPr>
          <w:rFonts w:ascii="Times New Roman" w:eastAsia="Times New Roman" w:hAnsi="Times New Roman" w:cs="Times New Roman"/>
          <w:bCs/>
          <w:lang w:eastAsia="pl-PL"/>
        </w:rPr>
      </w:pPr>
      <w:r w:rsidRPr="005F6261">
        <w:rPr>
          <w:rFonts w:ascii="Times New Roman" w:eastAsia="Times New Roman" w:hAnsi="Times New Roman" w:cs="Times New Roman"/>
          <w:bCs/>
          <w:lang w:eastAsia="pl-PL"/>
        </w:rPr>
        <w:t xml:space="preserve">czynności dot. robót montażowych, związanych z montażem urządzeń i nawierzchni  </w:t>
      </w:r>
    </w:p>
    <w:p w:rsidR="00BB3104" w:rsidRPr="005F6261" w:rsidRDefault="00BB3104" w:rsidP="00BB3104">
      <w:pPr>
        <w:spacing w:after="120" w:line="276" w:lineRule="auto"/>
        <w:jc w:val="both"/>
        <w:rPr>
          <w:rFonts w:ascii="Times New Roman" w:hAnsi="Times New Roman" w:cs="Times New Roman"/>
          <w:bCs/>
        </w:rPr>
      </w:pPr>
    </w:p>
    <w:p w:rsidR="00BB3104" w:rsidRPr="00BB3104" w:rsidRDefault="00BB3104" w:rsidP="00BB3104">
      <w:pPr>
        <w:spacing w:after="120" w:line="276" w:lineRule="auto"/>
        <w:jc w:val="both"/>
        <w:rPr>
          <w:rFonts w:ascii="Times New Roman" w:hAnsi="Times New Roman" w:cs="Times New Roman"/>
        </w:rPr>
      </w:pPr>
      <w:r w:rsidRPr="00BB3104">
        <w:rPr>
          <w:rFonts w:ascii="Times New Roman" w:hAnsi="Times New Roman" w:cs="Times New Roman"/>
          <w:b/>
        </w:rPr>
        <w:t>1.1</w:t>
      </w:r>
      <w:r w:rsidRPr="00BB3104">
        <w:rPr>
          <w:rFonts w:ascii="Times New Roman" w:hAnsi="Times New Roman" w:cs="Times New Roman"/>
        </w:rPr>
        <w:t>. Wymóg nie dotyczy osób kierujących budową, osób wykonujących samodzielne funkcje techniczne w budownictwie, osób prowadzących jednoosobową działalność gospodarczą (samozatrudnienie) wykonujących usługi dostaw materiałów budowlanych, usług transportowych, sprzętowych i podobnych.</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hAnsi="Times New Roman" w:cs="Times New Roman"/>
          <w:b/>
        </w:rPr>
        <w:t>1.2</w:t>
      </w:r>
      <w:r w:rsidRPr="00BB3104">
        <w:rPr>
          <w:rFonts w:ascii="Times New Roman" w:eastAsia="Calibri" w:hAnsi="Times New Roman" w:cs="Times New Roman"/>
        </w:rPr>
        <w:t>.W trakcie realizacji zamówienia Zamawiający uprawniony jest do wykonywania czynności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kontrolnych Wobec wykonawcy odnośnie spełniania przez Wykonawcę lub Podwykonawcę wymogu</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zatrudnienia na podstawie umowy o pracę osób wykonujących wskazane w ust. 1 czynności.</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 xml:space="preserve">Zamawiający uprawniony jest w szczególności do: </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a)</w:t>
      </w:r>
      <w:r w:rsidRPr="00BB3104">
        <w:rPr>
          <w:rFonts w:ascii="Times New Roman" w:eastAsia="Calibri" w:hAnsi="Times New Roman" w:cs="Times New Roman"/>
        </w:rPr>
        <w:tab/>
        <w:t>żądania oświadczeń i dokumentów w zakresie potwierdzenia spełniania ww. wymogów i dokonywania ich oceny,</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b)</w:t>
      </w:r>
      <w:r w:rsidRPr="00BB3104">
        <w:rPr>
          <w:rFonts w:ascii="Times New Roman" w:eastAsia="Calibri" w:hAnsi="Times New Roman" w:cs="Times New Roman"/>
        </w:rPr>
        <w:tab/>
        <w:t>żądania wyjaśnień w przypadku wątpliwości w zakresie potwierdzenia spełniania ww. wymogów</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c)</w:t>
      </w:r>
      <w:r w:rsidRPr="00BB3104">
        <w:rPr>
          <w:rFonts w:ascii="Times New Roman" w:eastAsia="Calibri" w:hAnsi="Times New Roman" w:cs="Times New Roman"/>
        </w:rPr>
        <w:tab/>
        <w:t>przeprowadzania kontroli na miejscu wykonywania świadczenia.</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b/>
        </w:rPr>
        <w:t>1.3.</w:t>
      </w:r>
      <w:r w:rsidRPr="00BB3104">
        <w:rPr>
          <w:rFonts w:ascii="Times New Roman" w:eastAsia="Calibri" w:hAnsi="Times New Roman" w:cs="Times New Roman"/>
        </w:rPr>
        <w:t>W trakcie realizacji zamówienia na każde wezwanie Zamawiającego w wyznaczonym w</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tym wezwaniu terminie Wykonawca przedłoży Zamawiającemu wskazane poniżej dowody w celu</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potwierdzenia spełnienia wymogu zatrudnienia na podstawie umowy o pracę przez Wykonawcę lub</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Podwykonawcę osób wykonujących wskazane w ust. 1 czynności w trakcie realizacji zamówienia:</w:t>
      </w:r>
    </w:p>
    <w:p w:rsidR="00BB3104" w:rsidRPr="00BB3104" w:rsidRDefault="00BB3104" w:rsidP="00BB3104">
      <w:pPr>
        <w:tabs>
          <w:tab w:val="center" w:pos="284"/>
        </w:tabs>
        <w:spacing w:after="0" w:line="276" w:lineRule="auto"/>
        <w:jc w:val="both"/>
        <w:rPr>
          <w:rFonts w:ascii="Times New Roman" w:eastAsia="Calibri" w:hAnsi="Times New Roman" w:cs="Times New Roman"/>
          <w:i/>
        </w:rPr>
      </w:pPr>
      <w:r w:rsidRPr="00BB3104">
        <w:rPr>
          <w:rFonts w:ascii="Times New Roman" w:eastAsia="Calibri" w:hAnsi="Times New Roman" w:cs="Times New Roman"/>
        </w:rPr>
        <w:t>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B3104" w:rsidRPr="00BB3104" w:rsidRDefault="00BB3104" w:rsidP="00BB3104">
      <w:pPr>
        <w:tabs>
          <w:tab w:val="center" w:pos="284"/>
        </w:tabs>
        <w:spacing w:after="0" w:line="276" w:lineRule="auto"/>
        <w:jc w:val="both"/>
        <w:rPr>
          <w:rFonts w:ascii="Times New Roman" w:eastAsia="Calibri" w:hAnsi="Times New Roman" w:cs="Times New Roman"/>
          <w:i/>
        </w:rPr>
      </w:pPr>
      <w:r w:rsidRPr="00BB3104">
        <w:rPr>
          <w:rFonts w:ascii="Times New Roman" w:eastAsia="Calibri" w:hAnsi="Times New Roman" w:cs="Times New Roman"/>
        </w:rPr>
        <w:t xml:space="preserve">b)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(tj. w szczególności bez adresów, nr PESEL pracowników). Imię i Nazwisko nie podlega </w:t>
      </w:r>
      <w:proofErr w:type="spellStart"/>
      <w:r w:rsidRPr="00BB3104">
        <w:rPr>
          <w:rFonts w:ascii="Times New Roman" w:eastAsia="Calibri" w:hAnsi="Times New Roman" w:cs="Times New Roman"/>
        </w:rPr>
        <w:t>anonimizacji</w:t>
      </w:r>
      <w:proofErr w:type="spellEnd"/>
      <w:r w:rsidRPr="00BB3104">
        <w:rPr>
          <w:rFonts w:ascii="Times New Roman" w:eastAsia="Calibri" w:hAnsi="Times New Roman" w:cs="Times New Roman"/>
        </w:rPr>
        <w:t>. Informacje takie jak: data zawarcia umowy, rodzaj umowy o pracę i zakres obowiązków,  powinny być możliwe do zidentyfikowania;</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c) zaświadczenie właściwego oddziału ZUS, potwierdzające opłacanie przez Wykonawcę lub Podwykonawcę składek na ubezpieczenia społeczne i zdrowotne z tytułu zatrudnienia na podstawie umów o pracę za ostatni okres rozliczeniowy;</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d)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b/>
        </w:rPr>
        <w:lastRenderedPageBreak/>
        <w:t>1.4</w:t>
      </w:r>
      <w:r w:rsidRPr="00BB3104">
        <w:rPr>
          <w:rFonts w:ascii="Times New Roman" w:eastAsia="Calibri" w:hAnsi="Times New Roman" w:cs="Times New Roman"/>
        </w:rPr>
        <w:t>. Z tytułu niespełnienia przez Wykonawcę lub Podwykonawcę wymogu zatrudnienia na</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podstawie umowy o pracę osób wykonujących wskazane w ust. 1 czynności Zamawiający</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przewiduje sankcję w postaci obowiązku zapłaty przez Wykonawcę kary umownej w</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 xml:space="preserve">wysokości określonej w </w:t>
      </w:r>
      <w:r w:rsidRPr="00BB3104">
        <w:rPr>
          <w:rFonts w:ascii="Times New Roman" w:eastAsia="Times New Roman" w:hAnsi="Times New Roman" w:cs="Times New Roman"/>
          <w:lang w:eastAsia="pl-PL"/>
        </w:rPr>
        <w:t xml:space="preserve">§ 9 niniejszej </w:t>
      </w:r>
      <w:r w:rsidRPr="00BB3104">
        <w:rPr>
          <w:rFonts w:ascii="Times New Roman" w:eastAsia="Calibri" w:hAnsi="Times New Roman" w:cs="Times New Roman"/>
        </w:rPr>
        <w:t>umowy.</w:t>
      </w:r>
    </w:p>
    <w:p w:rsidR="00BB3104" w:rsidRPr="00BB3104" w:rsidRDefault="00BB3104" w:rsidP="00BB3104">
      <w:pPr>
        <w:tabs>
          <w:tab w:val="center" w:pos="284"/>
        </w:tabs>
        <w:spacing w:after="0" w:line="276" w:lineRule="auto"/>
        <w:jc w:val="both"/>
        <w:rPr>
          <w:rFonts w:ascii="Times New Roman" w:eastAsia="Calibri" w:hAnsi="Times New Roman" w:cs="Times New Roman"/>
        </w:rPr>
      </w:pPr>
      <w:r w:rsidRPr="00BB3104">
        <w:rPr>
          <w:rFonts w:ascii="Times New Roman" w:eastAsia="Calibri" w:hAnsi="Times New Roman" w:cs="Times New Roman"/>
        </w:rPr>
        <w:t>Niezłożenie przez Wykonawcę w wyznaczonym przez Zamawiającego terminie</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żądanych przez Zamawiającego dowodów w celu potwierdzenia spełnienia przez Wykonawcę</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lub Podwykonawcę wymogu zatrudnienia na podstawie umowy o pracę traktowane będzie jako</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niespełnienie przez Wykonawcę lub Podwykonawcę wymogu zatrudnienia na podstawie</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 xml:space="preserve">umowy o pracę osób wykonujących wskazane w ust. 1 czynności. </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b/>
        </w:rPr>
        <w:t xml:space="preserve">1.5. </w:t>
      </w:r>
      <w:r w:rsidRPr="00BB3104">
        <w:rPr>
          <w:rFonts w:ascii="Times New Roman" w:eastAsia="Calibri" w:hAnsi="Times New Roman" w:cs="Times New Roman"/>
        </w:rPr>
        <w:t>W przypadku uzasadnionych wątpliwości co do przestrzegania prawa pracy przez Wykonawcę lub</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Podwykonawcę, Zamawiający może zwrócić się o przeprowadzenie kontroli przez Państwową</w:t>
      </w:r>
    </w:p>
    <w:p w:rsidR="00BB3104" w:rsidRPr="00BB3104" w:rsidRDefault="00BB3104" w:rsidP="00BB3104">
      <w:pPr>
        <w:tabs>
          <w:tab w:val="center" w:pos="284"/>
        </w:tabs>
        <w:spacing w:after="0" w:line="276" w:lineRule="auto"/>
        <w:ind w:left="284" w:hanging="284"/>
        <w:jc w:val="both"/>
        <w:rPr>
          <w:rFonts w:ascii="Times New Roman" w:eastAsia="Calibri" w:hAnsi="Times New Roman" w:cs="Times New Roman"/>
        </w:rPr>
      </w:pPr>
      <w:r w:rsidRPr="00BB3104">
        <w:rPr>
          <w:rFonts w:ascii="Times New Roman" w:eastAsia="Calibri" w:hAnsi="Times New Roman" w:cs="Times New Roman"/>
        </w:rPr>
        <w:t>Inspekcję Pracy.</w:t>
      </w:r>
    </w:p>
    <w:p w:rsidR="00BB3104" w:rsidRPr="00BB3104" w:rsidRDefault="00BB3104" w:rsidP="000B1E75">
      <w:pPr>
        <w:widowControl w:val="0"/>
        <w:suppressAutoHyphens/>
        <w:spacing w:after="0" w:line="240" w:lineRule="auto"/>
        <w:rPr>
          <w:rFonts w:eastAsia="Times New Roman" w:cstheme="minorHAnsi"/>
          <w:b/>
          <w:snapToGrid w:val="0"/>
          <w:sz w:val="24"/>
          <w:szCs w:val="20"/>
          <w:lang w:eastAsia="ar-SA"/>
        </w:rPr>
      </w:pP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 19. </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 xml:space="preserve">PRAWO i SĄD WŁAŚCIWY </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snapToGrid w:val="0"/>
          <w:sz w:val="24"/>
          <w:szCs w:val="20"/>
          <w:lang w:eastAsia="ar-SA"/>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1.W sprawach nie uregulowanych niniejszą umową będą miały zastosowanie przepisy Kodeksu cywilnego oraz ustawy - Prawo zamówień publicznych.</w:t>
      </w:r>
    </w:p>
    <w:p w:rsidR="00BB3104" w:rsidRPr="00BB3104" w:rsidRDefault="00BB3104" w:rsidP="00BB3104">
      <w:pPr>
        <w:tabs>
          <w:tab w:val="left" w:pos="452"/>
        </w:tabs>
        <w:spacing w:after="0" w:line="240" w:lineRule="auto"/>
        <w:jc w:val="both"/>
        <w:rPr>
          <w:rFonts w:ascii="Times New Roman" w:eastAsia="Arial" w:hAnsi="Times New Roman"/>
          <w:b/>
          <w:sz w:val="20"/>
          <w:szCs w:val="20"/>
          <w:lang w:eastAsia="pl-PL"/>
        </w:rPr>
      </w:pPr>
    </w:p>
    <w:p w:rsidR="00BB3104" w:rsidRPr="00BB3104" w:rsidRDefault="00BB3104" w:rsidP="00BB3104">
      <w:pPr>
        <w:widowControl w:val="0"/>
        <w:suppressAutoHyphens/>
        <w:spacing w:after="0" w:line="240" w:lineRule="auto"/>
        <w:jc w:val="both"/>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W razie sporów, sądem właściwym do rozpoznania będzie sąd właściwy miejscowo według siedziby Zamawiającego.</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b/>
          <w:snapToGrid w:val="0"/>
          <w:sz w:val="24"/>
          <w:szCs w:val="20"/>
          <w:lang w:eastAsia="ar-SA"/>
        </w:rPr>
      </w:pPr>
    </w:p>
    <w:p w:rsidR="00BB3104" w:rsidRPr="00BB3104" w:rsidRDefault="00BB3104" w:rsidP="00BB3104">
      <w:pPr>
        <w:widowControl w:val="0"/>
        <w:suppressAutoHyphens/>
        <w:spacing w:after="0" w:line="240" w:lineRule="auto"/>
        <w:ind w:left="3978" w:firstLine="270"/>
        <w:contextualSpacing/>
        <w:rPr>
          <w:rFonts w:ascii="Times New Roman" w:eastAsia="Times New Roman" w:hAnsi="Times New Roman" w:cstheme="minorHAnsi"/>
          <w:b/>
          <w:snapToGrid w:val="0"/>
          <w:sz w:val="24"/>
          <w:szCs w:val="20"/>
          <w:lang w:eastAsia="ar-SA"/>
        </w:rPr>
      </w:pPr>
      <w:r w:rsidRPr="00BB3104">
        <w:rPr>
          <w:rFonts w:ascii="Times New Roman" w:eastAsia="Times New Roman" w:hAnsi="Times New Roman" w:cstheme="minorHAnsi"/>
          <w:b/>
          <w:snapToGrid w:val="0"/>
          <w:sz w:val="24"/>
          <w:szCs w:val="20"/>
          <w:lang w:eastAsia="ar-SA"/>
        </w:rPr>
        <w:t>§ 20</w:t>
      </w:r>
    </w:p>
    <w:p w:rsidR="00BB3104" w:rsidRPr="00BB3104" w:rsidRDefault="00BB3104" w:rsidP="00BB3104">
      <w:pPr>
        <w:widowControl w:val="0"/>
        <w:suppressAutoHyphens/>
        <w:spacing w:after="0" w:line="240" w:lineRule="auto"/>
        <w:jc w:val="center"/>
        <w:rPr>
          <w:rFonts w:eastAsia="Times New Roman" w:cstheme="minorHAnsi"/>
          <w:b/>
          <w:snapToGrid w:val="0"/>
          <w:sz w:val="24"/>
          <w:szCs w:val="20"/>
          <w:lang w:eastAsia="ar-SA"/>
        </w:rPr>
      </w:pPr>
      <w:r w:rsidRPr="00BB3104">
        <w:rPr>
          <w:rFonts w:eastAsia="Times New Roman" w:cstheme="minorHAnsi"/>
          <w:b/>
          <w:snapToGrid w:val="0"/>
          <w:sz w:val="24"/>
          <w:szCs w:val="20"/>
          <w:lang w:eastAsia="ar-SA"/>
        </w:rPr>
        <w:t>POSTANOWIENIA KOŃCOWE</w:t>
      </w:r>
    </w:p>
    <w:p w:rsidR="00BB3104" w:rsidRPr="00BB3104" w:rsidRDefault="00BB3104" w:rsidP="00BB3104">
      <w:pPr>
        <w:widowControl w:val="0"/>
        <w:suppressAutoHyphens/>
        <w:spacing w:after="0" w:line="240" w:lineRule="auto"/>
        <w:jc w:val="center"/>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1. Umowa niniejsza została sporządzona w 4 jednobrzmiących egzemplarzach,  z czego 3 egzemplarze otrzymuje Zamawiający, a 1 egzemplarz otrzymuje Wykonawca.</w:t>
      </w: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p>
    <w:p w:rsidR="00BB3104" w:rsidRPr="00BB3104" w:rsidRDefault="00BB3104" w:rsidP="00BB3104">
      <w:pPr>
        <w:widowControl w:val="0"/>
        <w:suppressAutoHyphens/>
        <w:spacing w:after="0" w:line="240" w:lineRule="auto"/>
        <w:rPr>
          <w:rFonts w:ascii="Times New Roman" w:eastAsia="Times New Roman" w:hAnsi="Times New Roman" w:cs="Times New Roman"/>
          <w:snapToGrid w:val="0"/>
          <w:lang w:eastAsia="ar-SA"/>
        </w:rPr>
      </w:pPr>
      <w:r w:rsidRPr="00BB3104">
        <w:rPr>
          <w:rFonts w:ascii="Times New Roman" w:eastAsia="Times New Roman" w:hAnsi="Times New Roman" w:cs="Times New Roman"/>
          <w:snapToGrid w:val="0"/>
          <w:lang w:eastAsia="ar-SA"/>
        </w:rPr>
        <w:t>2. Załączniki nr 1 i nr 2  stanowią integralną część umowy.</w:t>
      </w:r>
    </w:p>
    <w:p w:rsidR="00BB3104" w:rsidRPr="00BB3104" w:rsidRDefault="00BB3104" w:rsidP="00BB3104">
      <w:pPr>
        <w:widowControl w:val="0"/>
        <w:suppressAutoHyphens/>
        <w:spacing w:after="0" w:line="240" w:lineRule="auto"/>
        <w:rPr>
          <w:rFonts w:ascii="Times New Roman" w:eastAsia="Times New Roman" w:hAnsi="Times New Roman" w:cs="Times New Roman"/>
          <w:i/>
          <w:snapToGrid w:val="0"/>
          <w:lang w:eastAsia="ar-SA"/>
        </w:rPr>
      </w:pPr>
    </w:p>
    <w:p w:rsidR="00BB3104" w:rsidRPr="00BB3104" w:rsidRDefault="00BB3104" w:rsidP="00BB3104">
      <w:pPr>
        <w:widowControl w:val="0"/>
        <w:suppressAutoHyphens/>
        <w:spacing w:after="0" w:line="240" w:lineRule="auto"/>
        <w:rPr>
          <w:rFonts w:eastAsia="Times New Roman" w:cstheme="minorHAnsi"/>
          <w:b/>
          <w:i/>
          <w:snapToGrid w:val="0"/>
          <w:sz w:val="28"/>
          <w:szCs w:val="28"/>
          <w:lang w:eastAsia="ar-SA"/>
        </w:rPr>
      </w:pPr>
      <w:r w:rsidRPr="00BB3104">
        <w:rPr>
          <w:rFonts w:eastAsia="Times New Roman" w:cstheme="minorHAnsi"/>
          <w:b/>
          <w:i/>
          <w:snapToGrid w:val="0"/>
          <w:sz w:val="28"/>
          <w:szCs w:val="28"/>
          <w:lang w:eastAsia="ar-SA"/>
        </w:rPr>
        <w:t>ZAMAWIAJĄCY:                                                                           WYKONAWCA:</w:t>
      </w:r>
    </w:p>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p w:rsidR="00BB3104" w:rsidRPr="00BB3104" w:rsidRDefault="00BB3104" w:rsidP="00BB3104">
      <w:bookmarkStart w:id="0" w:name="_GoBack"/>
      <w:bookmarkEnd w:id="0"/>
    </w:p>
    <w:p w:rsidR="00BB3104" w:rsidRPr="00BB3104" w:rsidRDefault="00BB3104" w:rsidP="00BB3104"/>
    <w:p w:rsidR="00BB3104" w:rsidRPr="00BB3104" w:rsidRDefault="00BB3104" w:rsidP="00BB3104"/>
    <w:p w:rsidR="00BB3104" w:rsidRPr="00BB3104" w:rsidRDefault="00BB3104" w:rsidP="00BB3104"/>
    <w:p w:rsidR="00A57196" w:rsidRDefault="00A57196"/>
    <w:sectPr w:rsidR="00A57196" w:rsidSect="00BB310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2A1" w:rsidRDefault="001A12A1">
      <w:pPr>
        <w:spacing w:after="0" w:line="240" w:lineRule="auto"/>
      </w:pPr>
      <w:r>
        <w:separator/>
      </w:r>
    </w:p>
  </w:endnote>
  <w:endnote w:type="continuationSeparator" w:id="0">
    <w:p w:rsidR="001A12A1" w:rsidRDefault="001A1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altName w:val="Century"/>
    <w:panose1 w:val="020406040505050203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Univers-PL">
    <w:altName w:val="Arial"/>
    <w:charset w:val="EE"/>
    <w:family w:val="swiss"/>
    <w:pitch w:val="variable"/>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00000000" w:usb1="500078FF" w:usb2="00000021" w:usb3="00000000" w:csb0="000001BF" w:csb1="00000000"/>
  </w:font>
  <w:font w:name="CIDFont+F2">
    <w:panose1 w:val="00000000000000000000"/>
    <w:charset w:val="EE"/>
    <w:family w:val="auto"/>
    <w:notTrueType/>
    <w:pitch w:val="default"/>
    <w:sig w:usb0="00000005" w:usb1="00000000" w:usb2="00000000" w:usb3="00000000" w:csb0="00000002"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9A" w:rsidRDefault="00453D9A">
    <w:pPr>
      <w:pStyle w:val="Stopka"/>
      <w:jc w:val="right"/>
    </w:pPr>
    <w:r>
      <w:fldChar w:fldCharType="begin"/>
    </w:r>
    <w:r>
      <w:instrText>PAGE   \* MERGEFORMAT</w:instrText>
    </w:r>
    <w:r>
      <w:fldChar w:fldCharType="separate"/>
    </w:r>
    <w:r w:rsidR="001A7480">
      <w:rPr>
        <w:noProof/>
      </w:rPr>
      <w:t>55</w:t>
    </w:r>
    <w:r>
      <w:fldChar w:fldCharType="end"/>
    </w:r>
  </w:p>
  <w:p w:rsidR="00453D9A" w:rsidRDefault="00453D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2A1" w:rsidRDefault="001A12A1">
      <w:pPr>
        <w:spacing w:after="0" w:line="240" w:lineRule="auto"/>
      </w:pPr>
      <w:r>
        <w:separator/>
      </w:r>
    </w:p>
  </w:footnote>
  <w:footnote w:type="continuationSeparator" w:id="0">
    <w:p w:rsidR="001A12A1" w:rsidRDefault="001A12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D9A" w:rsidRPr="0012642A" w:rsidRDefault="00453D9A" w:rsidP="00BB3104">
    <w:pPr>
      <w:suppressAutoHyphens/>
      <w:spacing w:after="0" w:line="360" w:lineRule="auto"/>
      <w:jc w:val="right"/>
      <w:rPr>
        <w:rFonts w:ascii="Times New Roman" w:eastAsia="Calibri" w:hAnsi="Times New Roman" w:cs="Times New Roman"/>
        <w:b/>
        <w:sz w:val="24"/>
        <w:szCs w:val="24"/>
      </w:rPr>
    </w:pPr>
  </w:p>
  <w:p w:rsidR="00453D9A" w:rsidRDefault="00453D9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BB0995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3" w15:restartNumberingAfterBreak="0">
    <w:nsid w:val="00000004"/>
    <w:multiLevelType w:val="multilevel"/>
    <w:tmpl w:val="1D38776A"/>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0000008"/>
    <w:multiLevelType w:val="multilevel"/>
    <w:tmpl w:val="D826AE62"/>
    <w:name w:val="WW8Num10"/>
    <w:lvl w:ilvl="0">
      <w:start w:val="1"/>
      <w:numFmt w:val="decimal"/>
      <w:lvlText w:val="%1."/>
      <w:lvlJc w:val="left"/>
      <w:pPr>
        <w:tabs>
          <w:tab w:val="num" w:pos="0"/>
        </w:tabs>
        <w:ind w:left="720" w:hanging="360"/>
      </w:pPr>
      <w:rPr>
        <w:rFonts w:ascii="Times New Roman" w:hAnsi="Times New Roman" w:cs="Times New Roman"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ascii="Calibri" w:eastAsia="Times New Roman" w:hAnsi="Calibri" w:cs="Calibri"/>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D"/>
    <w:multiLevelType w:val="singleLevel"/>
    <w:tmpl w:val="A73C2F0A"/>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lang w:val="pl-PL"/>
      </w:rPr>
    </w:lvl>
  </w:abstractNum>
  <w:abstractNum w:abstractNumId="6"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7"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8"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1AA7ACD"/>
    <w:multiLevelType w:val="hybridMultilevel"/>
    <w:tmpl w:val="5A222350"/>
    <w:lvl w:ilvl="0" w:tplc="7B0CEA54">
      <w:start w:val="1"/>
      <w:numFmt w:val="lowerLetter"/>
      <w:lvlText w:val="%1)"/>
      <w:lvlJc w:val="left"/>
      <w:pPr>
        <w:ind w:left="705" w:hanging="555"/>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9D6D7A"/>
    <w:multiLevelType w:val="hybridMultilevel"/>
    <w:tmpl w:val="5C92A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75B25"/>
    <w:multiLevelType w:val="hybridMultilevel"/>
    <w:tmpl w:val="8026C694"/>
    <w:lvl w:ilvl="0" w:tplc="F0E4208E">
      <w:start w:val="1"/>
      <w:numFmt w:val="decimal"/>
      <w:pStyle w:val="Wynumerowanie"/>
      <w:lvlText w:val="%1."/>
      <w:lvlJc w:val="left"/>
      <w:pPr>
        <w:tabs>
          <w:tab w:val="num" w:pos="397"/>
        </w:tabs>
        <w:ind w:left="397" w:hanging="397"/>
      </w:pPr>
      <w:rPr>
        <w:rFonts w:ascii="Cambria" w:eastAsia="Times New Roman" w:hAnsi="Cambria" w:cs="Times New Roman"/>
      </w:rPr>
    </w:lvl>
    <w:lvl w:ilvl="1" w:tplc="44F860D0">
      <w:start w:val="1"/>
      <w:numFmt w:val="lowerLetter"/>
      <w:pStyle w:val="Wynumerowanie2"/>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6C006D3"/>
    <w:multiLevelType w:val="hybridMultilevel"/>
    <w:tmpl w:val="1AF0BB56"/>
    <w:lvl w:ilvl="0" w:tplc="04150001">
      <w:start w:val="1"/>
      <w:numFmt w:val="bullet"/>
      <w:pStyle w:val="Listapunktowana2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03F3A81"/>
    <w:multiLevelType w:val="multilevel"/>
    <w:tmpl w:val="42623D3A"/>
    <w:styleLink w:val="WWNum22"/>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6" w15:restartNumberingAfterBreak="0">
    <w:nsid w:val="20FF197F"/>
    <w:multiLevelType w:val="hybridMultilevel"/>
    <w:tmpl w:val="BA76E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111CD"/>
    <w:multiLevelType w:val="hybridMultilevel"/>
    <w:tmpl w:val="2FAE9E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2AF2636"/>
    <w:multiLevelType w:val="hybridMultilevel"/>
    <w:tmpl w:val="5BC87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5AC127F"/>
    <w:multiLevelType w:val="hybridMultilevel"/>
    <w:tmpl w:val="0AC0AC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72423E"/>
    <w:multiLevelType w:val="hybridMultilevel"/>
    <w:tmpl w:val="2EA0F6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pStyle w:val="Nagwek5"/>
      <w:lvlText w:val="o"/>
      <w:lvlJc w:val="left"/>
      <w:pPr>
        <w:ind w:left="4320" w:hanging="360"/>
      </w:pPr>
      <w:rPr>
        <w:rFonts w:ascii="Courier New" w:hAnsi="Courier New" w:cs="Courier New" w:hint="default"/>
      </w:rPr>
    </w:lvl>
    <w:lvl w:ilvl="5" w:tplc="04150005" w:tentative="1">
      <w:start w:val="1"/>
      <w:numFmt w:val="bullet"/>
      <w:pStyle w:val="Nagwek6"/>
      <w:lvlText w:val=""/>
      <w:lvlJc w:val="left"/>
      <w:pPr>
        <w:ind w:left="5040" w:hanging="360"/>
      </w:pPr>
      <w:rPr>
        <w:rFonts w:ascii="Wingdings" w:hAnsi="Wingdings" w:hint="default"/>
      </w:rPr>
    </w:lvl>
    <w:lvl w:ilvl="6" w:tplc="04150001" w:tentative="1">
      <w:start w:val="1"/>
      <w:numFmt w:val="bullet"/>
      <w:pStyle w:val="Nagwek7"/>
      <w:lvlText w:val=""/>
      <w:lvlJc w:val="left"/>
      <w:pPr>
        <w:ind w:left="5760" w:hanging="360"/>
      </w:pPr>
      <w:rPr>
        <w:rFonts w:ascii="Symbol" w:hAnsi="Symbol" w:hint="default"/>
      </w:rPr>
    </w:lvl>
    <w:lvl w:ilvl="7" w:tplc="04150003" w:tentative="1">
      <w:start w:val="1"/>
      <w:numFmt w:val="bullet"/>
      <w:pStyle w:val="Nagwek8"/>
      <w:lvlText w:val="o"/>
      <w:lvlJc w:val="left"/>
      <w:pPr>
        <w:ind w:left="6480" w:hanging="360"/>
      </w:pPr>
      <w:rPr>
        <w:rFonts w:ascii="Courier New" w:hAnsi="Courier New" w:cs="Courier New" w:hint="default"/>
      </w:rPr>
    </w:lvl>
    <w:lvl w:ilvl="8" w:tplc="04150005" w:tentative="1">
      <w:start w:val="1"/>
      <w:numFmt w:val="bullet"/>
      <w:pStyle w:val="Nagwek9"/>
      <w:lvlText w:val=""/>
      <w:lvlJc w:val="left"/>
      <w:pPr>
        <w:ind w:left="7200" w:hanging="360"/>
      </w:pPr>
      <w:rPr>
        <w:rFonts w:ascii="Wingdings" w:hAnsi="Wingdings" w:hint="default"/>
      </w:rPr>
    </w:lvl>
  </w:abstractNum>
  <w:abstractNum w:abstractNumId="22" w15:restartNumberingAfterBreak="0">
    <w:nsid w:val="515D19A9"/>
    <w:multiLevelType w:val="hybridMultilevel"/>
    <w:tmpl w:val="340C2C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9465B9"/>
    <w:multiLevelType w:val="hybridMultilevel"/>
    <w:tmpl w:val="36E6A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F8428C72">
      <w:start w:val="1"/>
      <w:numFmt w:val="bullet"/>
      <w:lvlText w:val=""/>
      <w:lvlJc w:val="left"/>
      <w:pPr>
        <w:ind w:left="2835" w:hanging="567"/>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FE3EDE"/>
    <w:multiLevelType w:val="hybridMultilevel"/>
    <w:tmpl w:val="CEFEA334"/>
    <w:lvl w:ilvl="0" w:tplc="941A1DF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CB7622"/>
    <w:multiLevelType w:val="hybridMultilevel"/>
    <w:tmpl w:val="ACA021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297F89"/>
    <w:multiLevelType w:val="hybridMultilevel"/>
    <w:tmpl w:val="FE84BA32"/>
    <w:lvl w:ilvl="0" w:tplc="D3A8861A">
      <w:start w:val="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B634E89"/>
    <w:multiLevelType w:val="hybridMultilevel"/>
    <w:tmpl w:val="7F1832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553BC2"/>
    <w:multiLevelType w:val="hybridMultilevel"/>
    <w:tmpl w:val="A5809360"/>
    <w:lvl w:ilvl="0" w:tplc="04150001">
      <w:start w:val="1"/>
      <w:numFmt w:val="bullet"/>
      <w:pStyle w:val="Punkt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8"/>
  </w:num>
  <w:num w:numId="9">
    <w:abstractNumId w:val="16"/>
  </w:num>
  <w:num w:numId="10">
    <w:abstractNumId w:val="11"/>
  </w:num>
  <w:num w:numId="11">
    <w:abstractNumId w:val="24"/>
  </w:num>
  <w:num w:numId="12">
    <w:abstractNumId w:val="10"/>
  </w:num>
  <w:num w:numId="13">
    <w:abstractNumId w:val="27"/>
  </w:num>
  <w:num w:numId="14">
    <w:abstractNumId w:val="20"/>
  </w:num>
  <w:num w:numId="15">
    <w:abstractNumId w:val="12"/>
  </w:num>
  <w:num w:numId="16">
    <w:abstractNumId w:val="22"/>
  </w:num>
  <w:num w:numId="17">
    <w:abstractNumId w:val="26"/>
  </w:num>
  <w:num w:numId="18">
    <w:abstractNumId w:val="0"/>
  </w:num>
  <w:num w:numId="19">
    <w:abstractNumId w:val="28"/>
  </w:num>
  <w:num w:numId="20">
    <w:abstractNumId w:val="9"/>
  </w:num>
  <w:num w:numId="21">
    <w:abstractNumId w:val="17"/>
  </w:num>
  <w:num w:numId="22">
    <w:abstractNumId w:val="21"/>
  </w:num>
  <w:num w:numId="23">
    <w:abstractNumId w:val="29"/>
  </w:num>
  <w:num w:numId="24">
    <w:abstractNumId w:val="13"/>
  </w:num>
  <w:num w:numId="25">
    <w:abstractNumId w:val="8"/>
  </w:num>
  <w:num w:numId="26">
    <w:abstractNumId w:val="14"/>
  </w:num>
  <w:num w:numId="27">
    <w:abstractNumId w:val="19"/>
  </w:num>
  <w:num w:numId="28">
    <w:abstractNumId w:val="15"/>
  </w:num>
  <w:num w:numId="29">
    <w:abstractNumId w:val="25"/>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04"/>
    <w:rsid w:val="000B1E75"/>
    <w:rsid w:val="000B6F25"/>
    <w:rsid w:val="000C55E8"/>
    <w:rsid w:val="001A12A1"/>
    <w:rsid w:val="001A7480"/>
    <w:rsid w:val="003031DE"/>
    <w:rsid w:val="003B496A"/>
    <w:rsid w:val="004129DA"/>
    <w:rsid w:val="00453D9A"/>
    <w:rsid w:val="00464EE8"/>
    <w:rsid w:val="004836C3"/>
    <w:rsid w:val="004D2253"/>
    <w:rsid w:val="00554BD6"/>
    <w:rsid w:val="005A0DFC"/>
    <w:rsid w:val="005F6261"/>
    <w:rsid w:val="006C03A3"/>
    <w:rsid w:val="007E6738"/>
    <w:rsid w:val="008021DA"/>
    <w:rsid w:val="008B4C53"/>
    <w:rsid w:val="0091392A"/>
    <w:rsid w:val="00A26188"/>
    <w:rsid w:val="00A32350"/>
    <w:rsid w:val="00A57196"/>
    <w:rsid w:val="00BB3104"/>
    <w:rsid w:val="00D27DAD"/>
    <w:rsid w:val="00E036CA"/>
    <w:rsid w:val="00E50E8E"/>
    <w:rsid w:val="00F564FB"/>
    <w:rsid w:val="00F7448A"/>
    <w:rsid w:val="00FE3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9FD7B-D833-47E5-9A7F-092F20901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B3104"/>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rsid w:val="00BB31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qFormat/>
    <w:rsid w:val="00BB310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next w:val="Normalny"/>
    <w:link w:val="Nagwek4Znak"/>
    <w:qFormat/>
    <w:rsid w:val="00BB3104"/>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BB3104"/>
    <w:pPr>
      <w:keepNext/>
      <w:numPr>
        <w:ilvl w:val="4"/>
        <w:numId w:val="22"/>
      </w:numPr>
      <w:suppressAutoHyphens/>
      <w:spacing w:after="0" w:line="240" w:lineRule="auto"/>
      <w:jc w:val="both"/>
      <w:outlineLvl w:val="4"/>
    </w:pPr>
    <w:rPr>
      <w:rFonts w:ascii="Times New Roman" w:eastAsia="Times New Roman" w:hAnsi="Times New Roman" w:cs="Times New Roman"/>
      <w:sz w:val="28"/>
      <w:szCs w:val="20"/>
      <w:lang w:eastAsia="ar-SA"/>
    </w:rPr>
  </w:style>
  <w:style w:type="paragraph" w:styleId="Nagwek6">
    <w:name w:val="heading 6"/>
    <w:basedOn w:val="Normalny"/>
    <w:next w:val="Normalny"/>
    <w:link w:val="Nagwek6Znak"/>
    <w:qFormat/>
    <w:rsid w:val="00BB3104"/>
    <w:pPr>
      <w:keepNext/>
      <w:numPr>
        <w:ilvl w:val="5"/>
        <w:numId w:val="22"/>
      </w:numPr>
      <w:suppressAutoHyphens/>
      <w:spacing w:after="0" w:line="240" w:lineRule="auto"/>
      <w:jc w:val="both"/>
      <w:outlineLvl w:val="5"/>
    </w:pPr>
    <w:rPr>
      <w:rFonts w:ascii="Times New Roman" w:eastAsia="Times New Roman" w:hAnsi="Times New Roman" w:cs="Times New Roman"/>
      <w:sz w:val="24"/>
      <w:szCs w:val="20"/>
      <w:u w:val="single"/>
      <w:lang w:eastAsia="ar-SA"/>
    </w:rPr>
  </w:style>
  <w:style w:type="paragraph" w:styleId="Nagwek7">
    <w:name w:val="heading 7"/>
    <w:basedOn w:val="Normalny"/>
    <w:next w:val="Normalny"/>
    <w:link w:val="Nagwek7Znak"/>
    <w:qFormat/>
    <w:rsid w:val="00BB3104"/>
    <w:pPr>
      <w:keepNext/>
      <w:numPr>
        <w:ilvl w:val="6"/>
        <w:numId w:val="22"/>
      </w:numPr>
      <w:suppressAutoHyphens/>
      <w:spacing w:after="0" w:line="360" w:lineRule="auto"/>
      <w:jc w:val="both"/>
      <w:outlineLvl w:val="6"/>
    </w:pPr>
    <w:rPr>
      <w:rFonts w:ascii="Times New Roman" w:eastAsia="Times New Roman" w:hAnsi="Times New Roman" w:cs="Times New Roman"/>
      <w:sz w:val="24"/>
      <w:szCs w:val="20"/>
      <w:lang w:eastAsia="ar-SA"/>
    </w:rPr>
  </w:style>
  <w:style w:type="paragraph" w:styleId="Nagwek8">
    <w:name w:val="heading 8"/>
    <w:basedOn w:val="Normalny"/>
    <w:next w:val="Normalny"/>
    <w:link w:val="Nagwek8Znak"/>
    <w:qFormat/>
    <w:rsid w:val="00BB3104"/>
    <w:pPr>
      <w:keepNext/>
      <w:numPr>
        <w:ilvl w:val="7"/>
        <w:numId w:val="22"/>
      </w:numPr>
      <w:suppressAutoHyphens/>
      <w:spacing w:after="0" w:line="240" w:lineRule="auto"/>
      <w:jc w:val="center"/>
      <w:outlineLvl w:val="7"/>
    </w:pPr>
    <w:rPr>
      <w:rFonts w:ascii="Times New Roman" w:eastAsia="Times New Roman" w:hAnsi="Times New Roman" w:cs="Times New Roman"/>
      <w:sz w:val="24"/>
      <w:szCs w:val="20"/>
      <w:u w:val="single"/>
      <w:lang w:eastAsia="ar-SA"/>
    </w:rPr>
  </w:style>
  <w:style w:type="paragraph" w:styleId="Nagwek9">
    <w:name w:val="heading 9"/>
    <w:basedOn w:val="Normalny"/>
    <w:next w:val="Normalny"/>
    <w:link w:val="Nagwek9Znak"/>
    <w:qFormat/>
    <w:rsid w:val="00BB3104"/>
    <w:pPr>
      <w:keepNext/>
      <w:numPr>
        <w:ilvl w:val="8"/>
        <w:numId w:val="22"/>
      </w:numPr>
      <w:suppressAutoHyphens/>
      <w:spacing w:after="0" w:line="360" w:lineRule="auto"/>
      <w:outlineLvl w:val="8"/>
    </w:pPr>
    <w:rPr>
      <w:rFonts w:ascii="Times New Roman" w:eastAsia="Times New Roman" w:hAnsi="Times New Roman" w:cs="Times New Roman"/>
      <w:b/>
      <w:bCs/>
      <w:sz w:val="20"/>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3104"/>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BB310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rsid w:val="00BB3104"/>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rsid w:val="00BB3104"/>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BB3104"/>
    <w:rPr>
      <w:rFonts w:ascii="Times New Roman" w:eastAsia="Times New Roman" w:hAnsi="Times New Roman" w:cs="Times New Roman"/>
      <w:sz w:val="28"/>
      <w:szCs w:val="20"/>
      <w:lang w:eastAsia="ar-SA"/>
    </w:rPr>
  </w:style>
  <w:style w:type="character" w:customStyle="1" w:styleId="Nagwek6Znak">
    <w:name w:val="Nagłówek 6 Znak"/>
    <w:basedOn w:val="Domylnaczcionkaakapitu"/>
    <w:link w:val="Nagwek6"/>
    <w:rsid w:val="00BB3104"/>
    <w:rPr>
      <w:rFonts w:ascii="Times New Roman" w:eastAsia="Times New Roman" w:hAnsi="Times New Roman" w:cs="Times New Roman"/>
      <w:sz w:val="24"/>
      <w:szCs w:val="20"/>
      <w:u w:val="single"/>
      <w:lang w:eastAsia="ar-SA"/>
    </w:rPr>
  </w:style>
  <w:style w:type="character" w:customStyle="1" w:styleId="Nagwek7Znak">
    <w:name w:val="Nagłówek 7 Znak"/>
    <w:basedOn w:val="Domylnaczcionkaakapitu"/>
    <w:link w:val="Nagwek7"/>
    <w:rsid w:val="00BB3104"/>
    <w:rPr>
      <w:rFonts w:ascii="Times New Roman" w:eastAsia="Times New Roman" w:hAnsi="Times New Roman" w:cs="Times New Roman"/>
      <w:sz w:val="24"/>
      <w:szCs w:val="20"/>
      <w:lang w:eastAsia="ar-SA"/>
    </w:rPr>
  </w:style>
  <w:style w:type="character" w:customStyle="1" w:styleId="Nagwek8Znak">
    <w:name w:val="Nagłówek 8 Znak"/>
    <w:basedOn w:val="Domylnaczcionkaakapitu"/>
    <w:link w:val="Nagwek8"/>
    <w:rsid w:val="00BB3104"/>
    <w:rPr>
      <w:rFonts w:ascii="Times New Roman" w:eastAsia="Times New Roman" w:hAnsi="Times New Roman" w:cs="Times New Roman"/>
      <w:sz w:val="24"/>
      <w:szCs w:val="20"/>
      <w:u w:val="single"/>
      <w:lang w:eastAsia="ar-SA"/>
    </w:rPr>
  </w:style>
  <w:style w:type="character" w:customStyle="1" w:styleId="Nagwek9Znak">
    <w:name w:val="Nagłówek 9 Znak"/>
    <w:basedOn w:val="Domylnaczcionkaakapitu"/>
    <w:link w:val="Nagwek9"/>
    <w:rsid w:val="00BB3104"/>
    <w:rPr>
      <w:rFonts w:ascii="Times New Roman" w:eastAsia="Times New Roman" w:hAnsi="Times New Roman" w:cs="Times New Roman"/>
      <w:b/>
      <w:bCs/>
      <w:sz w:val="20"/>
      <w:szCs w:val="20"/>
      <w:u w:val="single"/>
      <w:lang w:eastAsia="ar-SA"/>
    </w:rPr>
  </w:style>
  <w:style w:type="numbering" w:customStyle="1" w:styleId="Bezlisty1">
    <w:name w:val="Bez listy1"/>
    <w:next w:val="Bezlisty"/>
    <w:uiPriority w:val="99"/>
    <w:semiHidden/>
    <w:unhideWhenUsed/>
    <w:rsid w:val="00BB3104"/>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Normal"/>
    <w:basedOn w:val="Normalny"/>
    <w:link w:val="AkapitzlistZnak"/>
    <w:uiPriority w:val="99"/>
    <w:qFormat/>
    <w:rsid w:val="00BB3104"/>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BB3104"/>
    <w:rPr>
      <w:rFonts w:ascii="Calibri" w:eastAsia="Calibri" w:hAnsi="Calibri" w:cs="Times New Roman"/>
      <w:lang w:val="x-none"/>
    </w:rPr>
  </w:style>
  <w:style w:type="paragraph" w:customStyle="1" w:styleId="Default">
    <w:name w:val="Default"/>
    <w:qFormat/>
    <w:rsid w:val="00BB3104"/>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BB3104"/>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BB3104"/>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BB3104"/>
    <w:rPr>
      <w:color w:val="0563C1"/>
      <w:u w:val="single"/>
    </w:rPr>
  </w:style>
  <w:style w:type="paragraph" w:styleId="Stopka">
    <w:name w:val="footer"/>
    <w:basedOn w:val="Normalny"/>
    <w:link w:val="StopkaZnak"/>
    <w:unhideWhenUsed/>
    <w:rsid w:val="00BB3104"/>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rsid w:val="00BB3104"/>
    <w:rPr>
      <w:rFonts w:ascii="Times New Roman" w:eastAsia="Times New Roman" w:hAnsi="Times New Roman" w:cs="Times New Roman"/>
      <w:sz w:val="24"/>
      <w:szCs w:val="20"/>
      <w:lang w:eastAsia="ar-SA"/>
    </w:rPr>
  </w:style>
  <w:style w:type="paragraph" w:styleId="Nagwek">
    <w:name w:val="header"/>
    <w:basedOn w:val="Normalny"/>
    <w:link w:val="NagwekZnak"/>
    <w:unhideWhenUsed/>
    <w:rsid w:val="00BB3104"/>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rsid w:val="00BB3104"/>
    <w:rPr>
      <w:rFonts w:ascii="Calibri" w:eastAsia="Calibri" w:hAnsi="Calibri" w:cs="Times New Roman"/>
    </w:rPr>
  </w:style>
  <w:style w:type="paragraph" w:styleId="Tekstdymka">
    <w:name w:val="Balloon Text"/>
    <w:basedOn w:val="Normalny"/>
    <w:link w:val="TekstdymkaZnak"/>
    <w:unhideWhenUsed/>
    <w:rsid w:val="00BB3104"/>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rsid w:val="00BB3104"/>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BB3104"/>
    <w:rPr>
      <w:sz w:val="16"/>
      <w:szCs w:val="16"/>
    </w:rPr>
  </w:style>
  <w:style w:type="paragraph" w:styleId="Tekstkomentarza">
    <w:name w:val="annotation text"/>
    <w:basedOn w:val="Normalny"/>
    <w:link w:val="TekstkomentarzaZnak"/>
    <w:uiPriority w:val="99"/>
    <w:semiHidden/>
    <w:unhideWhenUsed/>
    <w:rsid w:val="00BB3104"/>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BB3104"/>
    <w:rPr>
      <w:rFonts w:ascii="Calibri" w:eastAsia="Calibri" w:hAnsi="Calibri" w:cs="Times New Roman"/>
      <w:sz w:val="20"/>
      <w:szCs w:val="20"/>
    </w:rPr>
  </w:style>
  <w:style w:type="paragraph" w:styleId="Tematkomentarza">
    <w:name w:val="annotation subject"/>
    <w:basedOn w:val="Tekstkomentarza"/>
    <w:next w:val="Tekstkomentarza"/>
    <w:link w:val="TematkomentarzaZnak"/>
    <w:unhideWhenUsed/>
    <w:rsid w:val="00BB3104"/>
    <w:rPr>
      <w:b/>
      <w:bCs/>
    </w:rPr>
  </w:style>
  <w:style w:type="character" w:customStyle="1" w:styleId="TematkomentarzaZnak">
    <w:name w:val="Temat komentarza Znak"/>
    <w:basedOn w:val="TekstkomentarzaZnak"/>
    <w:link w:val="Tematkomentarza"/>
    <w:rsid w:val="00BB3104"/>
    <w:rPr>
      <w:rFonts w:ascii="Calibri" w:eastAsia="Calibri" w:hAnsi="Calibri" w:cs="Times New Roman"/>
      <w:b/>
      <w:bCs/>
      <w:sz w:val="20"/>
      <w:szCs w:val="20"/>
    </w:rPr>
  </w:style>
  <w:style w:type="paragraph" w:customStyle="1" w:styleId="pkt">
    <w:name w:val="pkt"/>
    <w:basedOn w:val="Normalny"/>
    <w:link w:val="pktZnak"/>
    <w:rsid w:val="00BB3104"/>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BB3104"/>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BB3104"/>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BB3104"/>
    <w:rPr>
      <w:rFonts w:ascii="Tahoma" w:eastAsia="Times New Roman" w:hAnsi="Tahoma" w:cs="Times New Roman"/>
      <w:sz w:val="20"/>
      <w:szCs w:val="20"/>
      <w:lang w:eastAsia="pl-PL"/>
    </w:rPr>
  </w:style>
  <w:style w:type="character" w:styleId="Odwoanieprzypisudolnego">
    <w:name w:val="footnote reference"/>
    <w:uiPriority w:val="99"/>
    <w:rsid w:val="00BB3104"/>
    <w:rPr>
      <w:sz w:val="20"/>
      <w:vertAlign w:val="superscript"/>
    </w:rPr>
  </w:style>
  <w:style w:type="paragraph" w:styleId="Tekstpodstawowy">
    <w:name w:val="Body Text"/>
    <w:basedOn w:val="Normalny"/>
    <w:link w:val="TekstpodstawowyZnak"/>
    <w:rsid w:val="00BB3104"/>
    <w:pPr>
      <w:suppressAutoHyphens/>
      <w:spacing w:after="0" w:line="240" w:lineRule="auto"/>
      <w:jc w:val="both"/>
    </w:pPr>
    <w:rPr>
      <w:rFonts w:ascii="Arial" w:eastAsia="Times New Roman" w:hAnsi="Arial" w:cs="Arial"/>
      <w:lang w:eastAsia="ar-SA"/>
    </w:rPr>
  </w:style>
  <w:style w:type="character" w:customStyle="1" w:styleId="TekstpodstawowyZnak">
    <w:name w:val="Tekst podstawowy Znak"/>
    <w:basedOn w:val="Domylnaczcionkaakapitu"/>
    <w:link w:val="Tekstpodstawowy"/>
    <w:rsid w:val="00BB3104"/>
    <w:rPr>
      <w:rFonts w:ascii="Arial" w:eastAsia="Times New Roman" w:hAnsi="Arial" w:cs="Arial"/>
      <w:lang w:eastAsia="ar-SA"/>
    </w:rPr>
  </w:style>
  <w:style w:type="paragraph" w:customStyle="1" w:styleId="Wynumerowanie">
    <w:name w:val="Wynumerowanie"/>
    <w:uiPriority w:val="99"/>
    <w:rsid w:val="00BB3104"/>
    <w:pPr>
      <w:numPr>
        <w:numId w:val="15"/>
      </w:numPr>
      <w:spacing w:before="20" w:after="0" w:line="288" w:lineRule="auto"/>
      <w:jc w:val="both"/>
    </w:pPr>
    <w:rPr>
      <w:rFonts w:ascii="Cambria" w:eastAsia="Times New Roman" w:hAnsi="Cambria" w:cs="Cambria"/>
      <w:kern w:val="28"/>
      <w:lang w:eastAsia="pl-PL"/>
    </w:rPr>
  </w:style>
  <w:style w:type="paragraph" w:customStyle="1" w:styleId="Wynumerowanie2">
    <w:name w:val="Wynumerowanie 2"/>
    <w:basedOn w:val="Wynumerowanie"/>
    <w:uiPriority w:val="99"/>
    <w:rsid w:val="00BB3104"/>
    <w:pPr>
      <w:numPr>
        <w:ilvl w:val="1"/>
      </w:numPr>
      <w:tabs>
        <w:tab w:val="left" w:pos="794"/>
      </w:tabs>
      <w:ind w:left="794"/>
    </w:pPr>
  </w:style>
  <w:style w:type="paragraph" w:styleId="Tekstpodstawowy2">
    <w:name w:val="Body Text 2"/>
    <w:basedOn w:val="Normalny"/>
    <w:link w:val="Tekstpodstawowy2Znak"/>
    <w:unhideWhenUsed/>
    <w:rsid w:val="00BB3104"/>
    <w:pPr>
      <w:spacing w:after="120" w:line="480" w:lineRule="auto"/>
    </w:pPr>
  </w:style>
  <w:style w:type="character" w:customStyle="1" w:styleId="Tekstpodstawowy2Znak">
    <w:name w:val="Tekst podstawowy 2 Znak"/>
    <w:basedOn w:val="Domylnaczcionkaakapitu"/>
    <w:link w:val="Tekstpodstawowy2"/>
    <w:rsid w:val="00BB3104"/>
  </w:style>
  <w:style w:type="paragraph" w:styleId="HTML-wstpniesformatowany">
    <w:name w:val="HTML Preformatted"/>
    <w:basedOn w:val="Normalny"/>
    <w:link w:val="HTML-wstpniesformatowanyZnak"/>
    <w:unhideWhenUsed/>
    <w:rsid w:val="00BB31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BB3104"/>
    <w:rPr>
      <w:rFonts w:ascii="Courier New" w:eastAsia="Times New Roman" w:hAnsi="Courier New" w:cs="Courier New"/>
      <w:sz w:val="20"/>
      <w:szCs w:val="20"/>
      <w:lang w:eastAsia="pl-PL"/>
    </w:rPr>
  </w:style>
  <w:style w:type="table" w:styleId="Tabela-Siatka">
    <w:name w:val="Table Grid"/>
    <w:basedOn w:val="Standardowy"/>
    <w:uiPriority w:val="39"/>
    <w:rsid w:val="00BB3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uiPriority w:val="99"/>
    <w:unhideWhenUsed/>
    <w:rsid w:val="00BB3104"/>
    <w:pPr>
      <w:numPr>
        <w:numId w:val="18"/>
      </w:numPr>
      <w:spacing w:after="200" w:line="276" w:lineRule="auto"/>
      <w:contextualSpacing/>
    </w:pPr>
  </w:style>
  <w:style w:type="paragraph" w:customStyle="1" w:styleId="Standard">
    <w:name w:val="Standard"/>
    <w:qFormat/>
    <w:rsid w:val="00BB3104"/>
    <w:pPr>
      <w:suppressAutoHyphens/>
      <w:autoSpaceDN w:val="0"/>
      <w:spacing w:after="0" w:line="240" w:lineRule="auto"/>
      <w:textAlignment w:val="baseline"/>
    </w:pPr>
    <w:rPr>
      <w:rFonts w:ascii="Arial" w:eastAsia="Times New Roman" w:hAnsi="Arial" w:cs="Arial"/>
      <w:kern w:val="3"/>
      <w:szCs w:val="24"/>
      <w:lang w:eastAsia="pl-PL"/>
    </w:rPr>
  </w:style>
  <w:style w:type="character" w:customStyle="1" w:styleId="Nagweklubstopka">
    <w:name w:val="Nagłówek lub stopka"/>
    <w:basedOn w:val="Domylnaczcionkaakapitu"/>
    <w:rsid w:val="00BB3104"/>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paragraph" w:styleId="Poprawka">
    <w:name w:val="Revision"/>
    <w:hidden/>
    <w:uiPriority w:val="99"/>
    <w:semiHidden/>
    <w:rsid w:val="00BB3104"/>
    <w:pPr>
      <w:spacing w:after="0" w:line="240" w:lineRule="auto"/>
    </w:pPr>
  </w:style>
  <w:style w:type="character" w:customStyle="1" w:styleId="Nierozpoznanawzmianka1">
    <w:name w:val="Nierozpoznana wzmianka1"/>
    <w:basedOn w:val="Domylnaczcionkaakapitu"/>
    <w:uiPriority w:val="99"/>
    <w:semiHidden/>
    <w:unhideWhenUsed/>
    <w:rsid w:val="00BB3104"/>
    <w:rPr>
      <w:color w:val="605E5C"/>
      <w:shd w:val="clear" w:color="auto" w:fill="E1DFDD"/>
    </w:rPr>
  </w:style>
  <w:style w:type="paragraph" w:styleId="Tekstpodstawowywcity">
    <w:name w:val="Body Text Indent"/>
    <w:basedOn w:val="Normalny"/>
    <w:link w:val="TekstpodstawowywcityZnak"/>
    <w:unhideWhenUsed/>
    <w:rsid w:val="00BB3104"/>
    <w:pPr>
      <w:spacing w:after="120"/>
      <w:ind w:left="283"/>
    </w:pPr>
  </w:style>
  <w:style w:type="character" w:customStyle="1" w:styleId="TekstpodstawowywcityZnak">
    <w:name w:val="Tekst podstawowy wcięty Znak"/>
    <w:basedOn w:val="Domylnaczcionkaakapitu"/>
    <w:link w:val="Tekstpodstawowywcity"/>
    <w:rsid w:val="00BB3104"/>
  </w:style>
  <w:style w:type="paragraph" w:customStyle="1" w:styleId="Listapunktowana21">
    <w:name w:val="Lista punktowana 21"/>
    <w:basedOn w:val="Normalny"/>
    <w:rsid w:val="00BB3104"/>
    <w:pPr>
      <w:numPr>
        <w:numId w:val="24"/>
      </w:numPr>
      <w:suppressAutoHyphens/>
      <w:spacing w:after="0" w:line="240" w:lineRule="auto"/>
      <w:ind w:left="566" w:firstLine="0"/>
    </w:pPr>
    <w:rPr>
      <w:rFonts w:ascii="Times New Roman" w:eastAsia="Times New Roman" w:hAnsi="Times New Roman" w:cs="Times New Roman"/>
      <w:sz w:val="20"/>
      <w:szCs w:val="20"/>
      <w:lang w:eastAsia="ar-SA"/>
    </w:rPr>
  </w:style>
  <w:style w:type="paragraph" w:customStyle="1" w:styleId="Punktowanie">
    <w:name w:val="Punktowanie"/>
    <w:basedOn w:val="Normalny"/>
    <w:rsid w:val="00BB3104"/>
    <w:pPr>
      <w:numPr>
        <w:numId w:val="23"/>
      </w:numPr>
      <w:suppressAutoHyphens/>
      <w:spacing w:after="0" w:line="240" w:lineRule="auto"/>
    </w:pPr>
    <w:rPr>
      <w:rFonts w:ascii="Arial" w:eastAsia="Times New Roman" w:hAnsi="Arial" w:cs="Arial"/>
      <w:sz w:val="24"/>
      <w:szCs w:val="20"/>
      <w:lang w:eastAsia="ar-SA"/>
    </w:rPr>
  </w:style>
  <w:style w:type="paragraph" w:customStyle="1" w:styleId="Tekstpodstawowy31">
    <w:name w:val="Tekst podstawowy 31"/>
    <w:basedOn w:val="Normalny"/>
    <w:rsid w:val="00BB3104"/>
    <w:pPr>
      <w:suppressAutoHyphens/>
      <w:spacing w:after="0" w:line="240" w:lineRule="auto"/>
      <w:jc w:val="both"/>
    </w:pPr>
    <w:rPr>
      <w:rFonts w:ascii="Times New Roman" w:eastAsia="Times New Roman" w:hAnsi="Times New Roman" w:cs="Times New Roman"/>
      <w:b/>
      <w:sz w:val="24"/>
      <w:szCs w:val="20"/>
      <w:lang w:eastAsia="ar-SA"/>
    </w:rPr>
  </w:style>
  <w:style w:type="paragraph" w:styleId="Tekstpodstawowy3">
    <w:name w:val="Body Text 3"/>
    <w:basedOn w:val="Normalny"/>
    <w:link w:val="Tekstpodstawowy3Znak"/>
    <w:rsid w:val="00BB3104"/>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BB3104"/>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rsid w:val="00BB3104"/>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Tekstpodstawowywcity2Znak">
    <w:name w:val="Tekst podstawowy wcięty 2 Znak"/>
    <w:basedOn w:val="Domylnaczcionkaakapitu"/>
    <w:link w:val="Tekstpodstawowywcity2"/>
    <w:rsid w:val="00BB3104"/>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rsid w:val="00BB310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BB3104"/>
    <w:rPr>
      <w:rFonts w:ascii="Times New Roman" w:eastAsia="Times New Roman" w:hAnsi="Times New Roman" w:cs="Times New Roman"/>
      <w:sz w:val="16"/>
      <w:szCs w:val="16"/>
      <w:lang w:eastAsia="ar-SA"/>
    </w:rPr>
  </w:style>
  <w:style w:type="paragraph" w:customStyle="1" w:styleId="B">
    <w:name w:val="B"/>
    <w:rsid w:val="00BB3104"/>
    <w:pPr>
      <w:spacing w:before="240" w:after="0" w:line="240" w:lineRule="exact"/>
      <w:ind w:left="720"/>
      <w:jc w:val="both"/>
    </w:pPr>
    <w:rPr>
      <w:rFonts w:ascii="Times New Roman" w:eastAsia="Times New Roman" w:hAnsi="Times New Roman" w:cs="Times New Roman"/>
      <w:sz w:val="24"/>
      <w:szCs w:val="20"/>
      <w:lang w:val="en-GB"/>
    </w:rPr>
  </w:style>
  <w:style w:type="paragraph" w:customStyle="1" w:styleId="WW-Tekstpodstawowy2">
    <w:name w:val="WW-Tekst podstawowy 2"/>
    <w:basedOn w:val="Normalny"/>
    <w:rsid w:val="00BB3104"/>
    <w:pPr>
      <w:widowControl w:val="0"/>
      <w:suppressAutoHyphens/>
      <w:spacing w:after="0" w:line="240" w:lineRule="auto"/>
      <w:jc w:val="both"/>
    </w:pPr>
    <w:rPr>
      <w:rFonts w:ascii="Times New Roman" w:eastAsia="Lucida Sans Unicode" w:hAnsi="Times New Roman" w:cs="Tahoma"/>
      <w:sz w:val="24"/>
      <w:szCs w:val="24"/>
      <w:lang w:eastAsia="ar-SA"/>
    </w:rPr>
  </w:style>
  <w:style w:type="paragraph" w:customStyle="1" w:styleId="bold">
    <w:name w:val="bold"/>
    <w:basedOn w:val="Normalny"/>
    <w:rsid w:val="00BB3104"/>
    <w:pPr>
      <w:spacing w:after="0" w:line="240" w:lineRule="auto"/>
    </w:pPr>
    <w:rPr>
      <w:rFonts w:ascii="Times New Roman" w:eastAsia="Times New Roman" w:hAnsi="Times New Roman" w:cs="Times New Roman"/>
      <w:sz w:val="24"/>
      <w:szCs w:val="24"/>
      <w:lang w:eastAsia="pl-PL"/>
    </w:rPr>
  </w:style>
  <w:style w:type="paragraph" w:customStyle="1" w:styleId="text">
    <w:name w:val="text"/>
    <w:rsid w:val="00BB3104"/>
    <w:pPr>
      <w:widowControl w:val="0"/>
      <w:snapToGrid w:val="0"/>
      <w:spacing w:before="240" w:after="0" w:line="240" w:lineRule="exact"/>
      <w:jc w:val="both"/>
    </w:pPr>
    <w:rPr>
      <w:rFonts w:ascii="Arial" w:eastAsia="Times New Roman" w:hAnsi="Arial" w:cs="Times New Roman"/>
      <w:sz w:val="24"/>
      <w:szCs w:val="20"/>
      <w:lang w:val="cs-CZ" w:eastAsia="pl-PL"/>
    </w:rPr>
  </w:style>
  <w:style w:type="paragraph" w:styleId="NormalnyWeb">
    <w:name w:val="Normal (Web)"/>
    <w:basedOn w:val="Normalny"/>
    <w:uiPriority w:val="99"/>
    <w:semiHidden/>
    <w:unhideWhenUsed/>
    <w:rsid w:val="00BB3104"/>
    <w:pPr>
      <w:spacing w:after="45"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B3104"/>
    <w:rPr>
      <w:b/>
      <w:bCs/>
    </w:rPr>
  </w:style>
  <w:style w:type="character" w:styleId="Uwydatnienie">
    <w:name w:val="Emphasis"/>
    <w:basedOn w:val="Domylnaczcionkaakapitu"/>
    <w:uiPriority w:val="20"/>
    <w:qFormat/>
    <w:rsid w:val="00BB3104"/>
    <w:rPr>
      <w:i/>
      <w:iCs/>
    </w:rPr>
  </w:style>
  <w:style w:type="paragraph" w:styleId="Tekstprzypisukocowego">
    <w:name w:val="endnote text"/>
    <w:basedOn w:val="Normalny"/>
    <w:link w:val="TekstprzypisukocowegoZnak"/>
    <w:unhideWhenUsed/>
    <w:rsid w:val="00BB3104"/>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BB3104"/>
    <w:rPr>
      <w:rFonts w:ascii="Calibri" w:eastAsia="Calibri" w:hAnsi="Calibri" w:cs="Times New Roman"/>
      <w:sz w:val="20"/>
      <w:szCs w:val="20"/>
    </w:rPr>
  </w:style>
  <w:style w:type="character" w:styleId="Odwoanieprzypisukocowego">
    <w:name w:val="endnote reference"/>
    <w:uiPriority w:val="99"/>
    <w:semiHidden/>
    <w:unhideWhenUsed/>
    <w:rsid w:val="00BB3104"/>
    <w:rPr>
      <w:vertAlign w:val="superscript"/>
    </w:rPr>
  </w:style>
  <w:style w:type="paragraph" w:customStyle="1" w:styleId="Tekstpodstawowy21">
    <w:name w:val="Tekst podstawowy 21"/>
    <w:basedOn w:val="Normalny"/>
    <w:rsid w:val="00BB3104"/>
    <w:pPr>
      <w:suppressAutoHyphens/>
      <w:spacing w:after="0" w:line="240" w:lineRule="auto"/>
      <w:jc w:val="both"/>
    </w:pPr>
    <w:rPr>
      <w:rFonts w:ascii="Century Schoolbook" w:eastAsia="Times New Roman" w:hAnsi="Century Schoolbook" w:cs="Century Schoolbook"/>
      <w:sz w:val="24"/>
      <w:szCs w:val="20"/>
      <w:lang w:eastAsia="ar-SA"/>
    </w:rPr>
  </w:style>
  <w:style w:type="paragraph" w:customStyle="1" w:styleId="Tekstpodstawowywcity21">
    <w:name w:val="Tekst podstawowy wcięty 21"/>
    <w:basedOn w:val="Normalny"/>
    <w:rsid w:val="00BB3104"/>
    <w:pPr>
      <w:suppressAutoHyphens/>
      <w:spacing w:after="0" w:line="360" w:lineRule="auto"/>
      <w:ind w:firstLine="360"/>
      <w:jc w:val="both"/>
    </w:pPr>
    <w:rPr>
      <w:rFonts w:ascii="Times New Roman" w:eastAsia="Times New Roman" w:hAnsi="Times New Roman" w:cs="Times New Roman"/>
      <w:sz w:val="24"/>
      <w:szCs w:val="20"/>
      <w:lang w:eastAsia="ar-SA"/>
    </w:rPr>
  </w:style>
  <w:style w:type="character" w:customStyle="1" w:styleId="WW8Num1z0">
    <w:name w:val="WW8Num1z0"/>
    <w:rsid w:val="00BB3104"/>
    <w:rPr>
      <w:rFonts w:ascii="Calibri" w:hAnsi="Calibri" w:cs="Symbol"/>
    </w:rPr>
  </w:style>
  <w:style w:type="character" w:customStyle="1" w:styleId="WW8Num1z1">
    <w:name w:val="WW8Num1z1"/>
    <w:rsid w:val="00BB3104"/>
    <w:rPr>
      <w:rFonts w:ascii="Calibri" w:hAnsi="Calibri" w:cs="Calibri"/>
      <w:b/>
      <w:i w:val="0"/>
      <w:sz w:val="24"/>
      <w:szCs w:val="24"/>
    </w:rPr>
  </w:style>
  <w:style w:type="character" w:customStyle="1" w:styleId="WW8Num1z2">
    <w:name w:val="WW8Num1z2"/>
    <w:rsid w:val="00BB3104"/>
    <w:rPr>
      <w:sz w:val="24"/>
      <w:szCs w:val="24"/>
      <w:lang w:val="pl-PL"/>
    </w:rPr>
  </w:style>
  <w:style w:type="character" w:customStyle="1" w:styleId="WW8Num1z3">
    <w:name w:val="WW8Num1z3"/>
    <w:rsid w:val="00BB3104"/>
  </w:style>
  <w:style w:type="character" w:customStyle="1" w:styleId="WW8Num1z4">
    <w:name w:val="WW8Num1z4"/>
    <w:rsid w:val="00BB3104"/>
  </w:style>
  <w:style w:type="character" w:customStyle="1" w:styleId="WW8Num1z5">
    <w:name w:val="WW8Num1z5"/>
    <w:rsid w:val="00BB3104"/>
  </w:style>
  <w:style w:type="character" w:customStyle="1" w:styleId="WW8Num1z6">
    <w:name w:val="WW8Num1z6"/>
    <w:rsid w:val="00BB3104"/>
  </w:style>
  <w:style w:type="character" w:customStyle="1" w:styleId="WW8Num1z7">
    <w:name w:val="WW8Num1z7"/>
    <w:rsid w:val="00BB3104"/>
  </w:style>
  <w:style w:type="character" w:customStyle="1" w:styleId="WW8Num1z8">
    <w:name w:val="WW8Num1z8"/>
    <w:rsid w:val="00BB3104"/>
  </w:style>
  <w:style w:type="character" w:customStyle="1" w:styleId="WW8Num2z0">
    <w:name w:val="WW8Num2z0"/>
    <w:rsid w:val="00BB3104"/>
    <w:rPr>
      <w:rFonts w:ascii="Symbol" w:hAnsi="Symbol" w:cs="Symbol"/>
      <w:sz w:val="22"/>
      <w:szCs w:val="22"/>
    </w:rPr>
  </w:style>
  <w:style w:type="character" w:customStyle="1" w:styleId="WW8Num2z1">
    <w:name w:val="WW8Num2z1"/>
    <w:rsid w:val="00BB3104"/>
    <w:rPr>
      <w:rFonts w:ascii="Calibri" w:hAnsi="Calibri" w:cs="Calibri"/>
      <w:b/>
      <w:i w:val="0"/>
      <w:sz w:val="24"/>
      <w:szCs w:val="24"/>
    </w:rPr>
  </w:style>
  <w:style w:type="character" w:customStyle="1" w:styleId="WW8Num2z2">
    <w:name w:val="WW8Num2z2"/>
    <w:rsid w:val="00BB3104"/>
    <w:rPr>
      <w:sz w:val="24"/>
      <w:szCs w:val="24"/>
      <w:lang w:val="pl-PL"/>
    </w:rPr>
  </w:style>
  <w:style w:type="character" w:customStyle="1" w:styleId="WW8Num2z3">
    <w:name w:val="WW8Num2z3"/>
    <w:rsid w:val="00BB3104"/>
  </w:style>
  <w:style w:type="character" w:customStyle="1" w:styleId="WW8Num2z4">
    <w:name w:val="WW8Num2z4"/>
    <w:rsid w:val="00BB3104"/>
  </w:style>
  <w:style w:type="character" w:customStyle="1" w:styleId="WW8Num2z5">
    <w:name w:val="WW8Num2z5"/>
    <w:rsid w:val="00BB3104"/>
  </w:style>
  <w:style w:type="character" w:customStyle="1" w:styleId="WW8Num2z6">
    <w:name w:val="WW8Num2z6"/>
    <w:rsid w:val="00BB3104"/>
  </w:style>
  <w:style w:type="character" w:customStyle="1" w:styleId="WW8Num2z7">
    <w:name w:val="WW8Num2z7"/>
    <w:rsid w:val="00BB3104"/>
  </w:style>
  <w:style w:type="character" w:customStyle="1" w:styleId="WW8Num2z8">
    <w:name w:val="WW8Num2z8"/>
    <w:rsid w:val="00BB3104"/>
  </w:style>
  <w:style w:type="character" w:customStyle="1" w:styleId="WW8Num3z0">
    <w:name w:val="WW8Num3z0"/>
    <w:rsid w:val="00BB3104"/>
    <w:rPr>
      <w:rFonts w:ascii="Wingdings" w:hAnsi="Wingdings" w:cs="Wingdings"/>
      <w:sz w:val="22"/>
      <w:szCs w:val="22"/>
      <w:lang w:val="pl-PL"/>
    </w:rPr>
  </w:style>
  <w:style w:type="character" w:customStyle="1" w:styleId="WW8Num4z0">
    <w:name w:val="WW8Num4z0"/>
    <w:rsid w:val="00BB3104"/>
    <w:rPr>
      <w:rFonts w:ascii="Symbol" w:hAnsi="Symbol" w:cs="Symbol"/>
      <w:sz w:val="22"/>
      <w:szCs w:val="22"/>
      <w:lang w:val="pl-PL"/>
    </w:rPr>
  </w:style>
  <w:style w:type="character" w:customStyle="1" w:styleId="WW8Num5z0">
    <w:name w:val="WW8Num5z0"/>
    <w:rsid w:val="00BB3104"/>
    <w:rPr>
      <w:rFonts w:ascii="Symbol" w:hAnsi="Symbol" w:cs="Symbol"/>
    </w:rPr>
  </w:style>
  <w:style w:type="character" w:customStyle="1" w:styleId="WW8Num6z0">
    <w:name w:val="WW8Num6z0"/>
    <w:rsid w:val="00BB3104"/>
    <w:rPr>
      <w:rFonts w:ascii="Courier New" w:hAnsi="Courier New" w:cs="Courier New"/>
    </w:rPr>
  </w:style>
  <w:style w:type="character" w:customStyle="1" w:styleId="WW8Num7z0">
    <w:name w:val="WW8Num7z0"/>
    <w:rsid w:val="00BB3104"/>
    <w:rPr>
      <w:rFonts w:ascii="Symbol" w:hAnsi="Symbol" w:cs="Symbol"/>
    </w:rPr>
  </w:style>
  <w:style w:type="character" w:customStyle="1" w:styleId="WW8Num7z2">
    <w:name w:val="WW8Num7z2"/>
    <w:rsid w:val="00BB3104"/>
    <w:rPr>
      <w:rFonts w:ascii="Wingdings" w:hAnsi="Wingdings" w:cs="Wingdings"/>
    </w:rPr>
  </w:style>
  <w:style w:type="character" w:customStyle="1" w:styleId="WW8Num7z3">
    <w:name w:val="WW8Num7z3"/>
    <w:rsid w:val="00BB3104"/>
    <w:rPr>
      <w:rFonts w:ascii="Symbol" w:hAnsi="Symbol" w:cs="Symbol"/>
    </w:rPr>
  </w:style>
  <w:style w:type="character" w:customStyle="1" w:styleId="WW8Num8z0">
    <w:name w:val="WW8Num8z0"/>
    <w:rsid w:val="00BB3104"/>
    <w:rPr>
      <w:rFonts w:ascii="Times New Roman" w:hAnsi="Times New Roman" w:cs="Times New Roman"/>
    </w:rPr>
  </w:style>
  <w:style w:type="character" w:customStyle="1" w:styleId="WW8Num9z0">
    <w:name w:val="WW8Num9z0"/>
    <w:rsid w:val="00BB3104"/>
    <w:rPr>
      <w:rFonts w:ascii="Courier New" w:hAnsi="Courier New" w:cs="Courier New"/>
    </w:rPr>
  </w:style>
  <w:style w:type="character" w:customStyle="1" w:styleId="WW8Num9z1">
    <w:name w:val="WW8Num9z1"/>
    <w:rsid w:val="00BB3104"/>
  </w:style>
  <w:style w:type="character" w:customStyle="1" w:styleId="WW8Num9z2">
    <w:name w:val="WW8Num9z2"/>
    <w:rsid w:val="00BB3104"/>
    <w:rPr>
      <w:rFonts w:ascii="Wingdings" w:hAnsi="Wingdings" w:cs="Wingdings"/>
    </w:rPr>
  </w:style>
  <w:style w:type="character" w:customStyle="1" w:styleId="WW8Num9z3">
    <w:name w:val="WW8Num9z3"/>
    <w:rsid w:val="00BB3104"/>
    <w:rPr>
      <w:rFonts w:ascii="Symbol" w:hAnsi="Symbol" w:cs="Symbol"/>
    </w:rPr>
  </w:style>
  <w:style w:type="character" w:customStyle="1" w:styleId="WW8Num9z4">
    <w:name w:val="WW8Num9z4"/>
    <w:rsid w:val="00BB3104"/>
  </w:style>
  <w:style w:type="character" w:customStyle="1" w:styleId="WW8Num9z5">
    <w:name w:val="WW8Num9z5"/>
    <w:rsid w:val="00BB3104"/>
  </w:style>
  <w:style w:type="character" w:customStyle="1" w:styleId="WW8Num9z6">
    <w:name w:val="WW8Num9z6"/>
    <w:rsid w:val="00BB3104"/>
  </w:style>
  <w:style w:type="character" w:customStyle="1" w:styleId="WW8Num9z7">
    <w:name w:val="WW8Num9z7"/>
    <w:rsid w:val="00BB3104"/>
  </w:style>
  <w:style w:type="character" w:customStyle="1" w:styleId="WW8Num9z8">
    <w:name w:val="WW8Num9z8"/>
    <w:rsid w:val="00BB3104"/>
  </w:style>
  <w:style w:type="character" w:customStyle="1" w:styleId="WW8Num10z0">
    <w:name w:val="WW8Num10z0"/>
    <w:rsid w:val="00BB3104"/>
    <w:rPr>
      <w:rFonts w:ascii="Symbol" w:hAnsi="Symbol" w:cs="Symbol"/>
    </w:rPr>
  </w:style>
  <w:style w:type="character" w:customStyle="1" w:styleId="WW8Num10z1">
    <w:name w:val="WW8Num10z1"/>
    <w:rsid w:val="00BB3104"/>
    <w:rPr>
      <w:rFonts w:ascii="Courier New" w:hAnsi="Courier New" w:cs="Courier New"/>
    </w:rPr>
  </w:style>
  <w:style w:type="character" w:customStyle="1" w:styleId="WW8Num10z2">
    <w:name w:val="WW8Num10z2"/>
    <w:rsid w:val="00BB3104"/>
    <w:rPr>
      <w:rFonts w:ascii="Wingdings" w:hAnsi="Wingdings" w:cs="Wingdings"/>
    </w:rPr>
  </w:style>
  <w:style w:type="character" w:customStyle="1" w:styleId="WW8Num10z3">
    <w:name w:val="WW8Num10z3"/>
    <w:rsid w:val="00BB3104"/>
  </w:style>
  <w:style w:type="character" w:customStyle="1" w:styleId="WW8Num10z4">
    <w:name w:val="WW8Num10z4"/>
    <w:rsid w:val="00BB3104"/>
  </w:style>
  <w:style w:type="character" w:customStyle="1" w:styleId="WW8Num10z5">
    <w:name w:val="WW8Num10z5"/>
    <w:rsid w:val="00BB3104"/>
  </w:style>
  <w:style w:type="character" w:customStyle="1" w:styleId="WW8Num10z6">
    <w:name w:val="WW8Num10z6"/>
    <w:rsid w:val="00BB3104"/>
  </w:style>
  <w:style w:type="character" w:customStyle="1" w:styleId="WW8Num10z7">
    <w:name w:val="WW8Num10z7"/>
    <w:rsid w:val="00BB3104"/>
  </w:style>
  <w:style w:type="character" w:customStyle="1" w:styleId="WW8Num10z8">
    <w:name w:val="WW8Num10z8"/>
    <w:rsid w:val="00BB3104"/>
  </w:style>
  <w:style w:type="character" w:customStyle="1" w:styleId="WW8Num11z0">
    <w:name w:val="WW8Num11z0"/>
    <w:rsid w:val="00BB3104"/>
    <w:rPr>
      <w:rFonts w:ascii="Symbol" w:hAnsi="Symbol" w:cs="Symbol"/>
    </w:rPr>
  </w:style>
  <w:style w:type="character" w:customStyle="1" w:styleId="WW8Num12z0">
    <w:name w:val="WW8Num12z0"/>
    <w:rsid w:val="00BB3104"/>
    <w:rPr>
      <w:rFonts w:ascii="Courier New" w:hAnsi="Courier New" w:cs="Courier New"/>
    </w:rPr>
  </w:style>
  <w:style w:type="character" w:customStyle="1" w:styleId="WW8Num13z0">
    <w:name w:val="WW8Num13z0"/>
    <w:rsid w:val="00BB3104"/>
    <w:rPr>
      <w:rFonts w:ascii="Times New Roman" w:hAnsi="Times New Roman" w:cs="Times New Roman" w:hint="default"/>
      <w:sz w:val="22"/>
      <w:szCs w:val="22"/>
    </w:rPr>
  </w:style>
  <w:style w:type="character" w:customStyle="1" w:styleId="WW8Num14z0">
    <w:name w:val="WW8Num14z0"/>
    <w:rsid w:val="00BB3104"/>
    <w:rPr>
      <w:rFonts w:ascii="Calibri" w:hAnsi="Calibri" w:cs="Wingdings"/>
      <w:sz w:val="22"/>
      <w:szCs w:val="22"/>
      <w:u w:val="none"/>
    </w:rPr>
  </w:style>
  <w:style w:type="character" w:customStyle="1" w:styleId="WW8Num15z0">
    <w:name w:val="WW8Num15z0"/>
    <w:rsid w:val="00BB3104"/>
    <w:rPr>
      <w:rFonts w:ascii="Calibri" w:hAnsi="Calibri" w:cs="Calibri"/>
      <w:sz w:val="28"/>
      <w:szCs w:val="28"/>
    </w:rPr>
  </w:style>
  <w:style w:type="character" w:customStyle="1" w:styleId="WW8Num15z1">
    <w:name w:val="WW8Num15z1"/>
    <w:rsid w:val="00BB3104"/>
    <w:rPr>
      <w:b/>
      <w:i w:val="0"/>
    </w:rPr>
  </w:style>
  <w:style w:type="character" w:customStyle="1" w:styleId="WW8Num15z2">
    <w:name w:val="WW8Num15z2"/>
    <w:rsid w:val="00BB3104"/>
    <w:rPr>
      <w:sz w:val="24"/>
      <w:szCs w:val="24"/>
    </w:rPr>
  </w:style>
  <w:style w:type="character" w:customStyle="1" w:styleId="WW8Num16z0">
    <w:name w:val="WW8Num16z0"/>
    <w:rsid w:val="00BB3104"/>
    <w:rPr>
      <w:rFonts w:ascii="Symbol" w:hAnsi="Symbol" w:cs="Symbol"/>
      <w:sz w:val="22"/>
      <w:szCs w:val="22"/>
    </w:rPr>
  </w:style>
  <w:style w:type="character" w:customStyle="1" w:styleId="WW8Num16z1">
    <w:name w:val="WW8Num16z1"/>
    <w:rsid w:val="00BB3104"/>
    <w:rPr>
      <w:rFonts w:ascii="Courier New" w:hAnsi="Courier New" w:cs="Courier New"/>
    </w:rPr>
  </w:style>
  <w:style w:type="character" w:customStyle="1" w:styleId="WW8Num16z2">
    <w:name w:val="WW8Num16z2"/>
    <w:rsid w:val="00BB3104"/>
    <w:rPr>
      <w:rFonts w:ascii="Wingdings" w:hAnsi="Wingdings" w:cs="Wingdings"/>
    </w:rPr>
  </w:style>
  <w:style w:type="character" w:customStyle="1" w:styleId="WW8Num16z3">
    <w:name w:val="WW8Num16z3"/>
    <w:rsid w:val="00BB3104"/>
  </w:style>
  <w:style w:type="character" w:customStyle="1" w:styleId="WW8Num16z4">
    <w:name w:val="WW8Num16z4"/>
    <w:rsid w:val="00BB3104"/>
  </w:style>
  <w:style w:type="character" w:customStyle="1" w:styleId="WW8Num16z5">
    <w:name w:val="WW8Num16z5"/>
    <w:rsid w:val="00BB3104"/>
  </w:style>
  <w:style w:type="character" w:customStyle="1" w:styleId="WW8Num16z6">
    <w:name w:val="WW8Num16z6"/>
    <w:rsid w:val="00BB3104"/>
  </w:style>
  <w:style w:type="character" w:customStyle="1" w:styleId="WW8Num16z7">
    <w:name w:val="WW8Num16z7"/>
    <w:rsid w:val="00BB3104"/>
  </w:style>
  <w:style w:type="character" w:customStyle="1" w:styleId="WW8Num16z8">
    <w:name w:val="WW8Num16z8"/>
    <w:rsid w:val="00BB3104"/>
  </w:style>
  <w:style w:type="character" w:customStyle="1" w:styleId="WW8Num17z0">
    <w:name w:val="WW8Num17z0"/>
    <w:rsid w:val="00BB3104"/>
    <w:rPr>
      <w:rFonts w:ascii="Symbol" w:hAnsi="Symbol" w:cs="Symbol"/>
    </w:rPr>
  </w:style>
  <w:style w:type="character" w:customStyle="1" w:styleId="WW8Num17z1">
    <w:name w:val="WW8Num17z1"/>
    <w:rsid w:val="00BB3104"/>
    <w:rPr>
      <w:rFonts w:ascii="Courier New" w:hAnsi="Courier New" w:cs="Courier New"/>
    </w:rPr>
  </w:style>
  <w:style w:type="character" w:customStyle="1" w:styleId="WW8Num17z2">
    <w:name w:val="WW8Num17z2"/>
    <w:rsid w:val="00BB3104"/>
    <w:rPr>
      <w:rFonts w:ascii="Wingdings" w:hAnsi="Wingdings" w:cs="Wingdings"/>
    </w:rPr>
  </w:style>
  <w:style w:type="character" w:customStyle="1" w:styleId="WW8Num17z3">
    <w:name w:val="WW8Num17z3"/>
    <w:rsid w:val="00BB3104"/>
    <w:rPr>
      <w:rFonts w:ascii="Symbol" w:hAnsi="Symbol" w:cs="Symbol" w:hint="default"/>
    </w:rPr>
  </w:style>
  <w:style w:type="character" w:customStyle="1" w:styleId="WW8Num17z4">
    <w:name w:val="WW8Num17z4"/>
    <w:rsid w:val="00BB3104"/>
  </w:style>
  <w:style w:type="character" w:customStyle="1" w:styleId="WW8Num17z5">
    <w:name w:val="WW8Num17z5"/>
    <w:rsid w:val="00BB3104"/>
  </w:style>
  <w:style w:type="character" w:customStyle="1" w:styleId="WW8Num17z6">
    <w:name w:val="WW8Num17z6"/>
    <w:rsid w:val="00BB3104"/>
  </w:style>
  <w:style w:type="character" w:customStyle="1" w:styleId="WW8Num17z7">
    <w:name w:val="WW8Num17z7"/>
    <w:rsid w:val="00BB3104"/>
  </w:style>
  <w:style w:type="character" w:customStyle="1" w:styleId="WW8Num17z8">
    <w:name w:val="WW8Num17z8"/>
    <w:rsid w:val="00BB3104"/>
  </w:style>
  <w:style w:type="character" w:customStyle="1" w:styleId="WW8Num18z0">
    <w:name w:val="WW8Num18z0"/>
    <w:rsid w:val="00BB3104"/>
    <w:rPr>
      <w:rFonts w:ascii="Wingdings" w:hAnsi="Wingdings" w:cs="Wingdings"/>
    </w:rPr>
  </w:style>
  <w:style w:type="character" w:customStyle="1" w:styleId="WW8Num18z1">
    <w:name w:val="WW8Num18z1"/>
    <w:rsid w:val="00BB3104"/>
    <w:rPr>
      <w:rFonts w:ascii="Courier New" w:hAnsi="Courier New" w:cs="Courier New"/>
    </w:rPr>
  </w:style>
  <w:style w:type="character" w:customStyle="1" w:styleId="WW8Num18z2">
    <w:name w:val="WW8Num18z2"/>
    <w:rsid w:val="00BB3104"/>
    <w:rPr>
      <w:rFonts w:ascii="Wingdings" w:hAnsi="Wingdings" w:cs="Wingdings" w:hint="default"/>
    </w:rPr>
  </w:style>
  <w:style w:type="character" w:customStyle="1" w:styleId="WW8Num18z3">
    <w:name w:val="WW8Num18z3"/>
    <w:rsid w:val="00BB3104"/>
    <w:rPr>
      <w:rFonts w:ascii="Symbol" w:hAnsi="Symbol" w:cs="Symbol"/>
    </w:rPr>
  </w:style>
  <w:style w:type="character" w:customStyle="1" w:styleId="Domylnaczcionkaakapitu4">
    <w:name w:val="Domyślna czcionka akapitu4"/>
    <w:rsid w:val="00BB3104"/>
  </w:style>
  <w:style w:type="character" w:customStyle="1" w:styleId="WW8Num6z2">
    <w:name w:val="WW8Num6z2"/>
    <w:rsid w:val="00BB3104"/>
    <w:rPr>
      <w:rFonts w:ascii="Wingdings" w:hAnsi="Wingdings" w:cs="Wingdings"/>
    </w:rPr>
  </w:style>
  <w:style w:type="character" w:customStyle="1" w:styleId="WW8Num6z3">
    <w:name w:val="WW8Num6z3"/>
    <w:rsid w:val="00BB3104"/>
    <w:rPr>
      <w:rFonts w:ascii="Symbol" w:hAnsi="Symbol" w:cs="Symbol"/>
    </w:rPr>
  </w:style>
  <w:style w:type="character" w:customStyle="1" w:styleId="WW8Num8z1">
    <w:name w:val="WW8Num8z1"/>
    <w:rsid w:val="00BB3104"/>
    <w:rPr>
      <w:rFonts w:ascii="Courier New" w:hAnsi="Courier New" w:cs="Courier New"/>
    </w:rPr>
  </w:style>
  <w:style w:type="character" w:customStyle="1" w:styleId="WW8Num8z2">
    <w:name w:val="WW8Num8z2"/>
    <w:rsid w:val="00BB3104"/>
    <w:rPr>
      <w:rFonts w:ascii="Wingdings" w:hAnsi="Wingdings" w:cs="Wingdings"/>
    </w:rPr>
  </w:style>
  <w:style w:type="character" w:customStyle="1" w:styleId="WW8Num8z3">
    <w:name w:val="WW8Num8z3"/>
    <w:rsid w:val="00BB3104"/>
    <w:rPr>
      <w:rFonts w:ascii="Symbol" w:hAnsi="Symbol" w:cs="Symbol"/>
    </w:rPr>
  </w:style>
  <w:style w:type="character" w:customStyle="1" w:styleId="WW8Num8z4">
    <w:name w:val="WW8Num8z4"/>
    <w:rsid w:val="00BB3104"/>
  </w:style>
  <w:style w:type="character" w:customStyle="1" w:styleId="WW8Num8z5">
    <w:name w:val="WW8Num8z5"/>
    <w:rsid w:val="00BB3104"/>
  </w:style>
  <w:style w:type="character" w:customStyle="1" w:styleId="WW8Num8z6">
    <w:name w:val="WW8Num8z6"/>
    <w:rsid w:val="00BB3104"/>
  </w:style>
  <w:style w:type="character" w:customStyle="1" w:styleId="WW8Num8z7">
    <w:name w:val="WW8Num8z7"/>
    <w:rsid w:val="00BB3104"/>
  </w:style>
  <w:style w:type="character" w:customStyle="1" w:styleId="WW8Num8z8">
    <w:name w:val="WW8Num8z8"/>
    <w:rsid w:val="00BB3104"/>
  </w:style>
  <w:style w:type="character" w:customStyle="1" w:styleId="WW8Num7z1">
    <w:name w:val="WW8Num7z1"/>
    <w:rsid w:val="00BB3104"/>
    <w:rPr>
      <w:rFonts w:ascii="Courier New" w:hAnsi="Courier New" w:cs="Courier New"/>
    </w:rPr>
  </w:style>
  <w:style w:type="character" w:customStyle="1" w:styleId="WW8Num7z4">
    <w:name w:val="WW8Num7z4"/>
    <w:rsid w:val="00BB3104"/>
    <w:rPr>
      <w:rFonts w:ascii="Courier New" w:hAnsi="Courier New" w:cs="Courier New"/>
    </w:rPr>
  </w:style>
  <w:style w:type="character" w:customStyle="1" w:styleId="WW8Num11z1">
    <w:name w:val="WW8Num11z1"/>
    <w:rsid w:val="00BB3104"/>
  </w:style>
  <w:style w:type="character" w:customStyle="1" w:styleId="WW8Num11z2">
    <w:name w:val="WW8Num11z2"/>
    <w:rsid w:val="00BB3104"/>
  </w:style>
  <w:style w:type="character" w:customStyle="1" w:styleId="WW8Num11z3">
    <w:name w:val="WW8Num11z3"/>
    <w:rsid w:val="00BB3104"/>
  </w:style>
  <w:style w:type="character" w:customStyle="1" w:styleId="WW8Num11z4">
    <w:name w:val="WW8Num11z4"/>
    <w:rsid w:val="00BB3104"/>
  </w:style>
  <w:style w:type="character" w:customStyle="1" w:styleId="WW8Num11z5">
    <w:name w:val="WW8Num11z5"/>
    <w:rsid w:val="00BB3104"/>
  </w:style>
  <w:style w:type="character" w:customStyle="1" w:styleId="WW8Num11z6">
    <w:name w:val="WW8Num11z6"/>
    <w:rsid w:val="00BB3104"/>
  </w:style>
  <w:style w:type="character" w:customStyle="1" w:styleId="WW8Num11z7">
    <w:name w:val="WW8Num11z7"/>
    <w:rsid w:val="00BB3104"/>
  </w:style>
  <w:style w:type="character" w:customStyle="1" w:styleId="WW8Num11z8">
    <w:name w:val="WW8Num11z8"/>
    <w:rsid w:val="00BB3104"/>
  </w:style>
  <w:style w:type="character" w:customStyle="1" w:styleId="WW8Num13z1">
    <w:name w:val="WW8Num13z1"/>
    <w:rsid w:val="00BB3104"/>
    <w:rPr>
      <w:rFonts w:ascii="Courier New" w:hAnsi="Courier New" w:cs="Courier New" w:hint="default"/>
    </w:rPr>
  </w:style>
  <w:style w:type="character" w:customStyle="1" w:styleId="WW8Num13z2">
    <w:name w:val="WW8Num13z2"/>
    <w:rsid w:val="00BB3104"/>
    <w:rPr>
      <w:rFonts w:ascii="Wingdings" w:hAnsi="Wingdings" w:cs="Wingdings" w:hint="default"/>
    </w:rPr>
  </w:style>
  <w:style w:type="character" w:customStyle="1" w:styleId="WW8Num13z3">
    <w:name w:val="WW8Num13z3"/>
    <w:rsid w:val="00BB3104"/>
    <w:rPr>
      <w:rFonts w:ascii="Symbol" w:hAnsi="Symbol" w:cs="Symbol" w:hint="default"/>
    </w:rPr>
  </w:style>
  <w:style w:type="character" w:customStyle="1" w:styleId="WW8Num14z1">
    <w:name w:val="WW8Num14z1"/>
    <w:rsid w:val="00BB3104"/>
    <w:rPr>
      <w:rFonts w:ascii="Times New Roman" w:eastAsia="Times New Roman" w:hAnsi="Times New Roman" w:cs="Times New Roman"/>
    </w:rPr>
  </w:style>
  <w:style w:type="character" w:customStyle="1" w:styleId="WW8Num14z2">
    <w:name w:val="WW8Num14z2"/>
    <w:rsid w:val="00BB3104"/>
    <w:rPr>
      <w:rFonts w:ascii="Symbol" w:hAnsi="Symbol" w:cs="Symbol"/>
    </w:rPr>
  </w:style>
  <w:style w:type="character" w:customStyle="1" w:styleId="WW8Num15z3">
    <w:name w:val="WW8Num15z3"/>
    <w:rsid w:val="00BB3104"/>
    <w:rPr>
      <w:rFonts w:ascii="Symbol" w:hAnsi="Symbol" w:cs="Symbol" w:hint="default"/>
    </w:rPr>
  </w:style>
  <w:style w:type="character" w:customStyle="1" w:styleId="Domylnaczcionkaakapitu3">
    <w:name w:val="Domyślna czcionka akapitu3"/>
    <w:rsid w:val="00BB3104"/>
  </w:style>
  <w:style w:type="character" w:customStyle="1" w:styleId="Absatz-Standardschriftart">
    <w:name w:val="Absatz-Standardschriftart"/>
    <w:rsid w:val="00BB3104"/>
  </w:style>
  <w:style w:type="character" w:customStyle="1" w:styleId="WW-Absatz-Standardschriftart">
    <w:name w:val="WW-Absatz-Standardschriftart"/>
    <w:rsid w:val="00BB3104"/>
  </w:style>
  <w:style w:type="character" w:customStyle="1" w:styleId="WW-Absatz-Standardschriftart1">
    <w:name w:val="WW-Absatz-Standardschriftart1"/>
    <w:rsid w:val="00BB3104"/>
  </w:style>
  <w:style w:type="character" w:customStyle="1" w:styleId="WW8Num3z1">
    <w:name w:val="WW8Num3z1"/>
    <w:rsid w:val="00BB3104"/>
    <w:rPr>
      <w:rFonts w:ascii="Times New Roman" w:hAnsi="Times New Roman" w:cs="Times New Roman"/>
    </w:rPr>
  </w:style>
  <w:style w:type="character" w:customStyle="1" w:styleId="WW8Num3z2">
    <w:name w:val="WW8Num3z2"/>
    <w:rsid w:val="00BB3104"/>
    <w:rPr>
      <w:rFonts w:ascii="Symbol" w:hAnsi="Symbol" w:cs="Symbol"/>
    </w:rPr>
  </w:style>
  <w:style w:type="character" w:customStyle="1" w:styleId="WW8Num3z4">
    <w:name w:val="WW8Num3z4"/>
    <w:rsid w:val="00BB3104"/>
    <w:rPr>
      <w:rFonts w:ascii="Courier New" w:hAnsi="Courier New" w:cs="Courier New"/>
    </w:rPr>
  </w:style>
  <w:style w:type="character" w:customStyle="1" w:styleId="WW8Num12z2">
    <w:name w:val="WW8Num12z2"/>
    <w:rsid w:val="00BB3104"/>
    <w:rPr>
      <w:rFonts w:ascii="Wingdings" w:hAnsi="Wingdings" w:cs="Wingdings"/>
    </w:rPr>
  </w:style>
  <w:style w:type="character" w:customStyle="1" w:styleId="WW8Num12z3">
    <w:name w:val="WW8Num12z3"/>
    <w:rsid w:val="00BB3104"/>
    <w:rPr>
      <w:rFonts w:ascii="Symbol" w:hAnsi="Symbol" w:cs="Symbol"/>
    </w:rPr>
  </w:style>
  <w:style w:type="character" w:customStyle="1" w:styleId="WW8Num14z4">
    <w:name w:val="WW8Num14z4"/>
    <w:rsid w:val="00BB3104"/>
    <w:rPr>
      <w:rFonts w:ascii="Courier New" w:hAnsi="Courier New" w:cs="Courier New"/>
    </w:rPr>
  </w:style>
  <w:style w:type="character" w:customStyle="1" w:styleId="WW8Num19z0">
    <w:name w:val="WW8Num19z0"/>
    <w:rsid w:val="00BB3104"/>
    <w:rPr>
      <w:rFonts w:ascii="Wingdings" w:hAnsi="Wingdings" w:cs="Wingdings"/>
    </w:rPr>
  </w:style>
  <w:style w:type="character" w:customStyle="1" w:styleId="WW8Num20z0">
    <w:name w:val="WW8Num20z0"/>
    <w:rsid w:val="00BB3104"/>
    <w:rPr>
      <w:rFonts w:ascii="Symbol" w:hAnsi="Symbol" w:cs="Symbol"/>
    </w:rPr>
  </w:style>
  <w:style w:type="character" w:customStyle="1" w:styleId="WW8Num21z0">
    <w:name w:val="WW8Num21z0"/>
    <w:rsid w:val="00BB3104"/>
    <w:rPr>
      <w:rFonts w:ascii="Times New Roman" w:hAnsi="Times New Roman" w:cs="Times New Roman"/>
    </w:rPr>
  </w:style>
  <w:style w:type="character" w:customStyle="1" w:styleId="WW8Num21z1">
    <w:name w:val="WW8Num21z1"/>
    <w:rsid w:val="00BB3104"/>
    <w:rPr>
      <w:rFonts w:ascii="Courier New" w:hAnsi="Courier New" w:cs="Courier New"/>
    </w:rPr>
  </w:style>
  <w:style w:type="character" w:customStyle="1" w:styleId="WW8Num21z2">
    <w:name w:val="WW8Num21z2"/>
    <w:rsid w:val="00BB3104"/>
    <w:rPr>
      <w:rFonts w:ascii="Wingdings" w:hAnsi="Wingdings" w:cs="Wingdings"/>
    </w:rPr>
  </w:style>
  <w:style w:type="character" w:customStyle="1" w:styleId="WW8Num21z3">
    <w:name w:val="WW8Num21z3"/>
    <w:rsid w:val="00BB3104"/>
    <w:rPr>
      <w:rFonts w:ascii="Symbol" w:hAnsi="Symbol" w:cs="Symbol"/>
    </w:rPr>
  </w:style>
  <w:style w:type="character" w:customStyle="1" w:styleId="WW8Num22z0">
    <w:name w:val="WW8Num22z0"/>
    <w:rsid w:val="00BB3104"/>
    <w:rPr>
      <w:rFonts w:ascii="Wingdings" w:hAnsi="Wingdings" w:cs="Wingdings"/>
    </w:rPr>
  </w:style>
  <w:style w:type="character" w:customStyle="1" w:styleId="WW8Num23z0">
    <w:name w:val="WW8Num23z0"/>
    <w:rsid w:val="00BB3104"/>
    <w:rPr>
      <w:rFonts w:ascii="Symbol" w:hAnsi="Symbol" w:cs="Symbol"/>
    </w:rPr>
  </w:style>
  <w:style w:type="character" w:customStyle="1" w:styleId="WW8Num23z1">
    <w:name w:val="WW8Num23z1"/>
    <w:rsid w:val="00BB3104"/>
    <w:rPr>
      <w:rFonts w:ascii="Courier New" w:hAnsi="Courier New" w:cs="Courier New"/>
    </w:rPr>
  </w:style>
  <w:style w:type="character" w:customStyle="1" w:styleId="WW8Num23z2">
    <w:name w:val="WW8Num23z2"/>
    <w:rsid w:val="00BB3104"/>
    <w:rPr>
      <w:rFonts w:ascii="Wingdings" w:hAnsi="Wingdings" w:cs="Wingdings"/>
    </w:rPr>
  </w:style>
  <w:style w:type="character" w:customStyle="1" w:styleId="Domylnaczcionkaakapitu1">
    <w:name w:val="Domyślna czcionka akapitu1"/>
    <w:rsid w:val="00BB3104"/>
  </w:style>
  <w:style w:type="character" w:customStyle="1" w:styleId="Znakiprzypiswdolnych">
    <w:name w:val="Znaki przypisów dolnych"/>
    <w:rsid w:val="00BB3104"/>
    <w:rPr>
      <w:vertAlign w:val="superscript"/>
    </w:rPr>
  </w:style>
  <w:style w:type="character" w:styleId="Numerstrony">
    <w:name w:val="page number"/>
    <w:basedOn w:val="Domylnaczcionkaakapitu1"/>
    <w:rsid w:val="00BB3104"/>
  </w:style>
  <w:style w:type="character" w:customStyle="1" w:styleId="Odwoaniedokomentarza1">
    <w:name w:val="Odwołanie do komentarza1"/>
    <w:rsid w:val="00BB3104"/>
    <w:rPr>
      <w:sz w:val="16"/>
      <w:szCs w:val="16"/>
    </w:rPr>
  </w:style>
  <w:style w:type="character" w:styleId="UyteHipercze">
    <w:name w:val="FollowedHyperlink"/>
    <w:rsid w:val="00BB3104"/>
    <w:rPr>
      <w:color w:val="800080"/>
      <w:u w:val="single"/>
    </w:rPr>
  </w:style>
  <w:style w:type="character" w:customStyle="1" w:styleId="Znak">
    <w:name w:val="Znak"/>
    <w:rsid w:val="00BB3104"/>
    <w:rPr>
      <w:lang w:val="pl-PL" w:eastAsia="ar-SA" w:bidi="ar-SA"/>
    </w:rPr>
  </w:style>
  <w:style w:type="character" w:customStyle="1" w:styleId="AkapitZnakZnakZnakZnak">
    <w:name w:val="Akapit Znak Znak Znak Znak"/>
    <w:rsid w:val="00BB3104"/>
    <w:rPr>
      <w:sz w:val="24"/>
      <w:szCs w:val="24"/>
      <w:lang w:val="pl-PL" w:eastAsia="ar-SA" w:bidi="ar-SA"/>
    </w:rPr>
  </w:style>
  <w:style w:type="character" w:customStyle="1" w:styleId="punk2">
    <w:name w:val="punk2"/>
    <w:rsid w:val="00BB3104"/>
    <w:rPr>
      <w:b/>
      <w:bCs/>
      <w:sz w:val="24"/>
    </w:rPr>
  </w:style>
  <w:style w:type="character" w:customStyle="1" w:styleId="AKAPZnak">
    <w:name w:val="AKAP Znak"/>
    <w:rsid w:val="00BB3104"/>
    <w:rPr>
      <w:sz w:val="24"/>
      <w:lang w:val="pl-PL" w:eastAsia="ar-SA" w:bidi="ar-SA"/>
    </w:rPr>
  </w:style>
  <w:style w:type="character" w:customStyle="1" w:styleId="Znakiprzypiswkocowych">
    <w:name w:val="Znaki przypisów końcowych"/>
    <w:rsid w:val="00BB3104"/>
    <w:rPr>
      <w:vertAlign w:val="superscript"/>
    </w:rPr>
  </w:style>
  <w:style w:type="character" w:customStyle="1" w:styleId="WW8Num20z1">
    <w:name w:val="WW8Num20z1"/>
    <w:rsid w:val="00BB3104"/>
    <w:rPr>
      <w:rFonts w:ascii="Courier New" w:hAnsi="Courier New" w:cs="Courier New"/>
    </w:rPr>
  </w:style>
  <w:style w:type="character" w:customStyle="1" w:styleId="WW8Num20z2">
    <w:name w:val="WW8Num20z2"/>
    <w:rsid w:val="00BB3104"/>
    <w:rPr>
      <w:rFonts w:ascii="Wingdings" w:hAnsi="Wingdings" w:cs="Wingdings"/>
    </w:rPr>
  </w:style>
  <w:style w:type="character" w:customStyle="1" w:styleId="WW8Num20z3">
    <w:name w:val="WW8Num20z3"/>
    <w:rsid w:val="00BB3104"/>
    <w:rPr>
      <w:rFonts w:ascii="Symbol" w:hAnsi="Symbol" w:cs="Symbol"/>
    </w:rPr>
  </w:style>
  <w:style w:type="character" w:customStyle="1" w:styleId="WW8Num14z3">
    <w:name w:val="WW8Num14z3"/>
    <w:rsid w:val="00BB3104"/>
    <w:rPr>
      <w:rFonts w:ascii="Symbol" w:hAnsi="Symbol" w:cs="Symbol" w:hint="default"/>
    </w:rPr>
  </w:style>
  <w:style w:type="character" w:customStyle="1" w:styleId="Domylnaczcionkaakapitu2">
    <w:name w:val="Domyślna czcionka akapitu2"/>
    <w:rsid w:val="00BB3104"/>
  </w:style>
  <w:style w:type="character" w:customStyle="1" w:styleId="section-info-text">
    <w:name w:val="section-info-text"/>
    <w:rsid w:val="00BB3104"/>
  </w:style>
  <w:style w:type="character" w:customStyle="1" w:styleId="Odwoaniedokomentarza2">
    <w:name w:val="Odwołanie do komentarza2"/>
    <w:rsid w:val="00BB3104"/>
    <w:rPr>
      <w:sz w:val="16"/>
      <w:szCs w:val="16"/>
    </w:rPr>
  </w:style>
  <w:style w:type="character" w:customStyle="1" w:styleId="Znakinumeracji">
    <w:name w:val="Znaki numeracji"/>
    <w:rsid w:val="00BB3104"/>
    <w:rPr>
      <w:rFonts w:ascii="Calibri" w:hAnsi="Calibri" w:cs="Calibri"/>
      <w:b/>
      <w:bCs/>
      <w:sz w:val="22"/>
      <w:szCs w:val="22"/>
      <w:u w:val="single"/>
    </w:rPr>
  </w:style>
  <w:style w:type="character" w:customStyle="1" w:styleId="TekstkomentarzaZnak1">
    <w:name w:val="Tekst komentarza Znak1"/>
    <w:basedOn w:val="Domylnaczcionkaakapitu3"/>
    <w:rsid w:val="00BB3104"/>
  </w:style>
  <w:style w:type="character" w:customStyle="1" w:styleId="TematkomentarzaZnak1">
    <w:name w:val="Temat komentarza Znak1"/>
    <w:rsid w:val="00BB3104"/>
    <w:rPr>
      <w:b/>
      <w:bCs/>
    </w:rPr>
  </w:style>
  <w:style w:type="character" w:customStyle="1" w:styleId="Odwoaniedokomentarza3">
    <w:name w:val="Odwołanie do komentarza3"/>
    <w:rsid w:val="00BB3104"/>
    <w:rPr>
      <w:sz w:val="16"/>
      <w:szCs w:val="16"/>
    </w:rPr>
  </w:style>
  <w:style w:type="character" w:customStyle="1" w:styleId="ListLabel3">
    <w:name w:val="ListLabel 3"/>
    <w:rsid w:val="00BB3104"/>
    <w:rPr>
      <w:rFonts w:cs="Symbol"/>
    </w:rPr>
  </w:style>
  <w:style w:type="character" w:customStyle="1" w:styleId="ListLabel1">
    <w:name w:val="ListLabel 1"/>
    <w:rsid w:val="00BB3104"/>
    <w:rPr>
      <w:rFonts w:cs="Courier New"/>
    </w:rPr>
  </w:style>
  <w:style w:type="character" w:customStyle="1" w:styleId="ListLabel4">
    <w:name w:val="ListLabel 4"/>
    <w:rsid w:val="00BB3104"/>
    <w:rPr>
      <w:rFonts w:cs="Wingdings"/>
    </w:rPr>
  </w:style>
  <w:style w:type="paragraph" w:customStyle="1" w:styleId="Nagwek40">
    <w:name w:val="Nagłówek4"/>
    <w:basedOn w:val="Normalny"/>
    <w:next w:val="Tekstpodstawowy"/>
    <w:rsid w:val="00BB3104"/>
    <w:pPr>
      <w:keepNext/>
      <w:suppressAutoHyphens/>
      <w:spacing w:before="240" w:after="120" w:line="240" w:lineRule="auto"/>
    </w:pPr>
    <w:rPr>
      <w:rFonts w:ascii="Arial" w:eastAsia="Microsoft YaHei" w:hAnsi="Arial" w:cs="Mangal"/>
      <w:sz w:val="28"/>
      <w:szCs w:val="28"/>
      <w:lang w:eastAsia="ar-SA"/>
    </w:rPr>
  </w:style>
  <w:style w:type="paragraph" w:styleId="Lista">
    <w:name w:val="List"/>
    <w:basedOn w:val="Tekstpodstawowy"/>
    <w:rsid w:val="00BB3104"/>
    <w:pPr>
      <w:spacing w:after="120"/>
      <w:jc w:val="left"/>
    </w:pPr>
    <w:rPr>
      <w:rFonts w:ascii="Times New Roman" w:hAnsi="Times New Roman" w:cs="Tahoma"/>
      <w:sz w:val="20"/>
      <w:szCs w:val="20"/>
    </w:rPr>
  </w:style>
  <w:style w:type="paragraph" w:customStyle="1" w:styleId="Podpis4">
    <w:name w:val="Podpis4"/>
    <w:basedOn w:val="Normalny"/>
    <w:rsid w:val="00BB310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BB3104"/>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BB3104"/>
    <w:pPr>
      <w:keepNext/>
      <w:suppressAutoHyphens/>
      <w:spacing w:before="240" w:after="120" w:line="240" w:lineRule="auto"/>
    </w:pPr>
    <w:rPr>
      <w:rFonts w:ascii="Arial" w:eastAsia="Microsoft YaHei" w:hAnsi="Arial" w:cs="Mangal"/>
      <w:sz w:val="28"/>
      <w:szCs w:val="28"/>
      <w:lang w:eastAsia="ar-SA"/>
    </w:rPr>
  </w:style>
  <w:style w:type="paragraph" w:customStyle="1" w:styleId="Podpis3">
    <w:name w:val="Podpis3"/>
    <w:basedOn w:val="Normalny"/>
    <w:rsid w:val="00BB310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BB3104"/>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BB3104"/>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Lista21">
    <w:name w:val="Lista 21"/>
    <w:basedOn w:val="Normalny"/>
    <w:rsid w:val="00BB3104"/>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Listapunktowana31">
    <w:name w:val="Lista punktowana 31"/>
    <w:basedOn w:val="Normalny"/>
    <w:rsid w:val="00BB3104"/>
    <w:pPr>
      <w:tabs>
        <w:tab w:val="num" w:pos="1440"/>
      </w:tabs>
      <w:suppressAutoHyphens/>
      <w:spacing w:after="0" w:line="240" w:lineRule="auto"/>
      <w:ind w:left="849"/>
    </w:pPr>
    <w:rPr>
      <w:rFonts w:ascii="Times New Roman" w:eastAsia="Times New Roman" w:hAnsi="Times New Roman" w:cs="Times New Roman"/>
      <w:sz w:val="20"/>
      <w:szCs w:val="20"/>
      <w:lang w:eastAsia="ar-SA"/>
    </w:rPr>
  </w:style>
  <w:style w:type="paragraph" w:customStyle="1" w:styleId="Lista-kontynuacja21">
    <w:name w:val="Lista - kontynuacja 21"/>
    <w:basedOn w:val="Normalny"/>
    <w:rsid w:val="00BB3104"/>
    <w:pPr>
      <w:suppressAutoHyphens/>
      <w:spacing w:after="120" w:line="240" w:lineRule="auto"/>
      <w:ind w:left="566"/>
    </w:pPr>
    <w:rPr>
      <w:rFonts w:ascii="Times New Roman" w:eastAsia="Times New Roman" w:hAnsi="Times New Roman" w:cs="Times New Roman"/>
      <w:sz w:val="20"/>
      <w:szCs w:val="20"/>
      <w:lang w:eastAsia="ar-SA"/>
    </w:rPr>
  </w:style>
  <w:style w:type="paragraph" w:customStyle="1" w:styleId="Lista-kontynuacja31">
    <w:name w:val="Lista - kontynuacja 31"/>
    <w:basedOn w:val="Normalny"/>
    <w:rsid w:val="00BB3104"/>
    <w:pPr>
      <w:suppressAutoHyphens/>
      <w:spacing w:after="120" w:line="240" w:lineRule="auto"/>
      <w:ind w:left="849"/>
    </w:pPr>
    <w:rPr>
      <w:rFonts w:ascii="Times New Roman" w:eastAsia="Times New Roman" w:hAnsi="Times New Roman" w:cs="Times New Roman"/>
      <w:sz w:val="20"/>
      <w:szCs w:val="20"/>
      <w:lang w:eastAsia="ar-SA"/>
    </w:rPr>
  </w:style>
  <w:style w:type="paragraph" w:customStyle="1" w:styleId="Tekstpodstawowy32">
    <w:name w:val="Tekst podstawowy 32"/>
    <w:basedOn w:val="Tekstpodstawowywcity"/>
    <w:rsid w:val="00BB3104"/>
    <w:pPr>
      <w:suppressAutoHyphens/>
      <w:spacing w:line="240" w:lineRule="auto"/>
    </w:pPr>
    <w:rPr>
      <w:rFonts w:ascii="Times New Roman" w:eastAsia="Times New Roman" w:hAnsi="Times New Roman" w:cs="Times New Roman"/>
      <w:sz w:val="20"/>
      <w:szCs w:val="20"/>
      <w:lang w:eastAsia="ar-SA"/>
    </w:rPr>
  </w:style>
  <w:style w:type="paragraph" w:styleId="Tytu">
    <w:name w:val="Title"/>
    <w:basedOn w:val="Normalny"/>
    <w:next w:val="Podtytu"/>
    <w:link w:val="TytuZnak"/>
    <w:qFormat/>
    <w:rsid w:val="00BB3104"/>
    <w:pPr>
      <w:suppressAutoHyphens/>
      <w:spacing w:after="0" w:line="240" w:lineRule="auto"/>
      <w:jc w:val="center"/>
    </w:pPr>
    <w:rPr>
      <w:rFonts w:ascii="Century Schoolbook" w:eastAsia="Times New Roman" w:hAnsi="Century Schoolbook" w:cs="Century Schoolbook"/>
      <w:b/>
      <w:sz w:val="28"/>
      <w:szCs w:val="20"/>
      <w:lang w:eastAsia="ar-SA"/>
    </w:rPr>
  </w:style>
  <w:style w:type="character" w:customStyle="1" w:styleId="TytuZnak">
    <w:name w:val="Tytuł Znak"/>
    <w:basedOn w:val="Domylnaczcionkaakapitu"/>
    <w:link w:val="Tytu"/>
    <w:rsid w:val="00BB3104"/>
    <w:rPr>
      <w:rFonts w:ascii="Century Schoolbook" w:eastAsia="Times New Roman" w:hAnsi="Century Schoolbook" w:cs="Century Schoolbook"/>
      <w:b/>
      <w:sz w:val="28"/>
      <w:szCs w:val="20"/>
      <w:lang w:eastAsia="ar-SA"/>
    </w:rPr>
  </w:style>
  <w:style w:type="paragraph" w:styleId="Podtytu">
    <w:name w:val="Subtitle"/>
    <w:basedOn w:val="Nagwek10"/>
    <w:next w:val="Tekstpodstawowy"/>
    <w:link w:val="PodtytuZnak"/>
    <w:qFormat/>
    <w:rsid w:val="00BB3104"/>
    <w:pPr>
      <w:jc w:val="center"/>
    </w:pPr>
    <w:rPr>
      <w:i/>
      <w:iCs/>
    </w:rPr>
  </w:style>
  <w:style w:type="character" w:customStyle="1" w:styleId="PodtytuZnak">
    <w:name w:val="Podtytuł Znak"/>
    <w:basedOn w:val="Domylnaczcionkaakapitu"/>
    <w:link w:val="Podtytu"/>
    <w:rsid w:val="00BB3104"/>
    <w:rPr>
      <w:rFonts w:ascii="Arial" w:eastAsia="Lucida Sans Unicode" w:hAnsi="Arial" w:cs="Tahoma"/>
      <w:i/>
      <w:iCs/>
      <w:sz w:val="28"/>
      <w:szCs w:val="28"/>
      <w:lang w:eastAsia="ar-SA"/>
    </w:rPr>
  </w:style>
  <w:style w:type="paragraph" w:customStyle="1" w:styleId="Plandokumentu1">
    <w:name w:val="Plan dokumentu1"/>
    <w:basedOn w:val="Normalny"/>
    <w:rsid w:val="00BB3104"/>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ekstpodstawowywcity31">
    <w:name w:val="Tekst podstawowy wcięty 31"/>
    <w:basedOn w:val="Normalny"/>
    <w:rsid w:val="00BB3104"/>
    <w:pPr>
      <w:suppressAutoHyphens/>
      <w:spacing w:after="0" w:line="360" w:lineRule="auto"/>
      <w:ind w:firstLine="708"/>
      <w:jc w:val="both"/>
    </w:pPr>
    <w:rPr>
      <w:rFonts w:ascii="Times New Roman" w:eastAsia="Times New Roman" w:hAnsi="Times New Roman" w:cs="Times New Roman"/>
      <w:sz w:val="24"/>
      <w:szCs w:val="20"/>
      <w:lang w:eastAsia="ar-SA"/>
    </w:rPr>
  </w:style>
  <w:style w:type="paragraph" w:styleId="Spistreci1">
    <w:name w:val="toc 1"/>
    <w:basedOn w:val="Normalny"/>
    <w:next w:val="Normalny"/>
    <w:uiPriority w:val="39"/>
    <w:rsid w:val="00BB3104"/>
    <w:pPr>
      <w:tabs>
        <w:tab w:val="left" w:pos="142"/>
        <w:tab w:val="right" w:leader="dot" w:pos="9214"/>
      </w:tabs>
      <w:suppressAutoHyphens/>
      <w:spacing w:after="0" w:line="360" w:lineRule="auto"/>
      <w:ind w:left="-284" w:right="-142"/>
    </w:pPr>
    <w:rPr>
      <w:rFonts w:ascii="Times New Roman" w:eastAsia="Times New Roman" w:hAnsi="Times New Roman" w:cs="Times New Roman"/>
      <w:b/>
      <w:bCs/>
      <w:caps/>
      <w:sz w:val="20"/>
      <w:szCs w:val="24"/>
      <w:lang w:eastAsia="ar-SA"/>
    </w:rPr>
  </w:style>
  <w:style w:type="paragraph" w:styleId="Spistreci2">
    <w:name w:val="toc 2"/>
    <w:basedOn w:val="Normalny"/>
    <w:next w:val="Normalny"/>
    <w:uiPriority w:val="39"/>
    <w:rsid w:val="00BB3104"/>
    <w:pPr>
      <w:suppressAutoHyphens/>
      <w:spacing w:after="0" w:line="240" w:lineRule="auto"/>
      <w:ind w:left="200"/>
    </w:pPr>
    <w:rPr>
      <w:rFonts w:ascii="Times New Roman" w:eastAsia="Times New Roman" w:hAnsi="Times New Roman" w:cs="Times New Roman"/>
      <w:smallCaps/>
      <w:sz w:val="20"/>
      <w:szCs w:val="24"/>
      <w:lang w:eastAsia="ar-SA"/>
    </w:rPr>
  </w:style>
  <w:style w:type="paragraph" w:styleId="Spistreci3">
    <w:name w:val="toc 3"/>
    <w:basedOn w:val="Normalny"/>
    <w:next w:val="Normalny"/>
    <w:rsid w:val="00BB3104"/>
    <w:pPr>
      <w:suppressAutoHyphens/>
      <w:spacing w:after="0" w:line="240" w:lineRule="auto"/>
      <w:ind w:left="400"/>
    </w:pPr>
    <w:rPr>
      <w:rFonts w:ascii="Times New Roman" w:eastAsia="Times New Roman" w:hAnsi="Times New Roman" w:cs="Times New Roman"/>
      <w:i/>
      <w:iCs/>
      <w:sz w:val="20"/>
      <w:szCs w:val="24"/>
      <w:lang w:eastAsia="ar-SA"/>
    </w:rPr>
  </w:style>
  <w:style w:type="paragraph" w:styleId="Spistreci4">
    <w:name w:val="toc 4"/>
    <w:basedOn w:val="Normalny"/>
    <w:next w:val="Normalny"/>
    <w:rsid w:val="00BB3104"/>
    <w:pPr>
      <w:suppressAutoHyphens/>
      <w:spacing w:after="0" w:line="240" w:lineRule="auto"/>
      <w:ind w:left="600"/>
    </w:pPr>
    <w:rPr>
      <w:rFonts w:ascii="Times New Roman" w:eastAsia="Times New Roman" w:hAnsi="Times New Roman" w:cs="Times New Roman"/>
      <w:sz w:val="20"/>
      <w:szCs w:val="21"/>
      <w:lang w:eastAsia="ar-SA"/>
    </w:rPr>
  </w:style>
  <w:style w:type="paragraph" w:styleId="Spistreci5">
    <w:name w:val="toc 5"/>
    <w:basedOn w:val="Normalny"/>
    <w:next w:val="Normalny"/>
    <w:rsid w:val="00BB3104"/>
    <w:pPr>
      <w:suppressAutoHyphens/>
      <w:spacing w:after="0" w:line="240" w:lineRule="auto"/>
      <w:ind w:left="800"/>
    </w:pPr>
    <w:rPr>
      <w:rFonts w:ascii="Times New Roman" w:eastAsia="Times New Roman" w:hAnsi="Times New Roman" w:cs="Times New Roman"/>
      <w:sz w:val="20"/>
      <w:szCs w:val="21"/>
      <w:lang w:eastAsia="ar-SA"/>
    </w:rPr>
  </w:style>
  <w:style w:type="paragraph" w:styleId="Spistreci6">
    <w:name w:val="toc 6"/>
    <w:basedOn w:val="Normalny"/>
    <w:next w:val="Normalny"/>
    <w:rsid w:val="00BB3104"/>
    <w:pPr>
      <w:suppressAutoHyphens/>
      <w:spacing w:after="0" w:line="240" w:lineRule="auto"/>
      <w:ind w:left="1000"/>
    </w:pPr>
    <w:rPr>
      <w:rFonts w:ascii="Times New Roman" w:eastAsia="Times New Roman" w:hAnsi="Times New Roman" w:cs="Times New Roman"/>
      <w:sz w:val="20"/>
      <w:szCs w:val="21"/>
      <w:lang w:eastAsia="ar-SA"/>
    </w:rPr>
  </w:style>
  <w:style w:type="paragraph" w:styleId="Spistreci7">
    <w:name w:val="toc 7"/>
    <w:basedOn w:val="Normalny"/>
    <w:next w:val="Normalny"/>
    <w:rsid w:val="00BB3104"/>
    <w:pPr>
      <w:suppressAutoHyphens/>
      <w:spacing w:after="0" w:line="240" w:lineRule="auto"/>
      <w:ind w:left="1200"/>
    </w:pPr>
    <w:rPr>
      <w:rFonts w:ascii="Times New Roman" w:eastAsia="Times New Roman" w:hAnsi="Times New Roman" w:cs="Times New Roman"/>
      <w:sz w:val="20"/>
      <w:szCs w:val="21"/>
      <w:lang w:eastAsia="ar-SA"/>
    </w:rPr>
  </w:style>
  <w:style w:type="paragraph" w:styleId="Spistreci8">
    <w:name w:val="toc 8"/>
    <w:basedOn w:val="Normalny"/>
    <w:next w:val="Normalny"/>
    <w:rsid w:val="00BB3104"/>
    <w:pPr>
      <w:suppressAutoHyphens/>
      <w:spacing w:after="0" w:line="240" w:lineRule="auto"/>
      <w:ind w:left="1400"/>
    </w:pPr>
    <w:rPr>
      <w:rFonts w:ascii="Times New Roman" w:eastAsia="Times New Roman" w:hAnsi="Times New Roman" w:cs="Times New Roman"/>
      <w:sz w:val="20"/>
      <w:szCs w:val="21"/>
      <w:lang w:eastAsia="ar-SA"/>
    </w:rPr>
  </w:style>
  <w:style w:type="paragraph" w:styleId="Spistreci9">
    <w:name w:val="toc 9"/>
    <w:basedOn w:val="Normalny"/>
    <w:next w:val="Normalny"/>
    <w:rsid w:val="00BB3104"/>
    <w:pPr>
      <w:suppressAutoHyphens/>
      <w:spacing w:after="0" w:line="240" w:lineRule="auto"/>
      <w:ind w:left="1600"/>
    </w:pPr>
    <w:rPr>
      <w:rFonts w:ascii="Times New Roman" w:eastAsia="Times New Roman" w:hAnsi="Times New Roman" w:cs="Times New Roman"/>
      <w:sz w:val="20"/>
      <w:szCs w:val="21"/>
      <w:lang w:eastAsia="ar-SA"/>
    </w:rPr>
  </w:style>
  <w:style w:type="paragraph" w:customStyle="1" w:styleId="Legenda1">
    <w:name w:val="Legenda1"/>
    <w:basedOn w:val="Normalny"/>
    <w:next w:val="Normalny"/>
    <w:rsid w:val="00BB3104"/>
    <w:pPr>
      <w:suppressAutoHyphens/>
      <w:spacing w:before="120" w:after="120" w:line="240" w:lineRule="auto"/>
    </w:pPr>
    <w:rPr>
      <w:rFonts w:ascii="Times New Roman" w:eastAsia="Times New Roman" w:hAnsi="Times New Roman" w:cs="Times New Roman"/>
      <w:b/>
      <w:bCs/>
      <w:sz w:val="20"/>
      <w:szCs w:val="20"/>
      <w:lang w:eastAsia="ar-SA"/>
    </w:rPr>
  </w:style>
  <w:style w:type="paragraph" w:customStyle="1" w:styleId="Tekstkomentarza1">
    <w:name w:val="Tekst komentarza1"/>
    <w:basedOn w:val="Normalny"/>
    <w:rsid w:val="00BB3104"/>
    <w:pPr>
      <w:suppressAutoHyphens/>
      <w:spacing w:after="0" w:line="240" w:lineRule="auto"/>
    </w:pPr>
    <w:rPr>
      <w:rFonts w:ascii="Times New Roman" w:eastAsia="Times New Roman" w:hAnsi="Times New Roman" w:cs="Times New Roman"/>
      <w:sz w:val="20"/>
      <w:szCs w:val="20"/>
      <w:lang w:eastAsia="ar-SA"/>
    </w:rPr>
  </w:style>
  <w:style w:type="paragraph" w:customStyle="1" w:styleId="Rafa">
    <w:name w:val="Rafał"/>
    <w:basedOn w:val="Tekstpodstawowy"/>
    <w:rsid w:val="00BB3104"/>
    <w:pPr>
      <w:spacing w:line="360" w:lineRule="auto"/>
    </w:pPr>
    <w:rPr>
      <w:rFonts w:ascii="Times New Roman" w:hAnsi="Times New Roman" w:cs="Times New Roman"/>
      <w:b/>
      <w:bCs/>
      <w:sz w:val="26"/>
      <w:szCs w:val="24"/>
    </w:rPr>
  </w:style>
  <w:style w:type="paragraph" w:customStyle="1" w:styleId="w211">
    <w:name w:val="w2.1.1"/>
    <w:basedOn w:val="Normalny"/>
    <w:rsid w:val="00BB3104"/>
    <w:pPr>
      <w:tabs>
        <w:tab w:val="num" w:pos="786"/>
      </w:tabs>
      <w:suppressAutoHyphens/>
      <w:spacing w:after="0" w:line="360" w:lineRule="auto"/>
      <w:ind w:left="786" w:hanging="360"/>
    </w:pPr>
    <w:rPr>
      <w:rFonts w:ascii="Times New Roman" w:eastAsia="Times New Roman" w:hAnsi="Times New Roman" w:cs="Times New Roman"/>
      <w:i/>
      <w:sz w:val="26"/>
      <w:szCs w:val="24"/>
      <w:lang w:eastAsia="ar-SA"/>
    </w:rPr>
  </w:style>
  <w:style w:type="paragraph" w:customStyle="1" w:styleId="w2111">
    <w:name w:val="w2.1.1.1"/>
    <w:basedOn w:val="Normalny"/>
    <w:rsid w:val="00BB3104"/>
    <w:pPr>
      <w:tabs>
        <w:tab w:val="num" w:pos="720"/>
        <w:tab w:val="left" w:pos="1080"/>
      </w:tabs>
      <w:suppressAutoHyphens/>
      <w:spacing w:after="0" w:line="360" w:lineRule="auto"/>
      <w:ind w:left="357" w:hanging="357"/>
      <w:jc w:val="both"/>
    </w:pPr>
    <w:rPr>
      <w:rFonts w:ascii="Times New Roman" w:eastAsia="Times New Roman" w:hAnsi="Times New Roman" w:cs="Times New Roman"/>
      <w:i/>
      <w:sz w:val="26"/>
      <w:szCs w:val="24"/>
      <w:lang w:eastAsia="ar-SA"/>
    </w:rPr>
  </w:style>
  <w:style w:type="paragraph" w:customStyle="1" w:styleId="AKA">
    <w:name w:val="AKA"/>
    <w:basedOn w:val="Normalny"/>
    <w:rsid w:val="00BB3104"/>
    <w:pPr>
      <w:suppressAutoHyphens/>
      <w:spacing w:after="0" w:line="240" w:lineRule="auto"/>
      <w:ind w:firstLine="357"/>
      <w:jc w:val="both"/>
    </w:pPr>
    <w:rPr>
      <w:rFonts w:ascii="Times New Roman" w:eastAsia="Times New Roman" w:hAnsi="Times New Roman" w:cs="Times New Roman"/>
      <w:sz w:val="24"/>
      <w:szCs w:val="24"/>
      <w:lang w:eastAsia="ar-SA"/>
    </w:rPr>
  </w:style>
  <w:style w:type="paragraph" w:customStyle="1" w:styleId="AkapitZnakZnakZnak">
    <w:name w:val="Akapit Znak Znak Znak"/>
    <w:basedOn w:val="Tekstpodstawowy21"/>
    <w:rsid w:val="00BB3104"/>
    <w:pPr>
      <w:ind w:firstLine="357"/>
      <w:jc w:val="left"/>
    </w:pPr>
    <w:rPr>
      <w:rFonts w:ascii="Times New Roman" w:hAnsi="Times New Roman" w:cs="Times New Roman"/>
      <w:szCs w:val="24"/>
    </w:rPr>
  </w:style>
  <w:style w:type="paragraph" w:customStyle="1" w:styleId="punk">
    <w:name w:val="punk"/>
    <w:basedOn w:val="Tekstpodstawowywcity21"/>
    <w:rsid w:val="00BB3104"/>
    <w:pPr>
      <w:tabs>
        <w:tab w:val="num" w:pos="720"/>
      </w:tabs>
      <w:spacing w:before="160" w:after="60" w:line="240" w:lineRule="auto"/>
      <w:ind w:left="720" w:hanging="360"/>
      <w:jc w:val="left"/>
    </w:pPr>
    <w:rPr>
      <w:bCs/>
      <w:color w:val="333399"/>
      <w:u w:val="single"/>
    </w:rPr>
  </w:style>
  <w:style w:type="paragraph" w:customStyle="1" w:styleId="AKAP">
    <w:name w:val="AKAP"/>
    <w:basedOn w:val="Normalny"/>
    <w:rsid w:val="00BB3104"/>
    <w:pPr>
      <w:suppressAutoHyphens/>
      <w:spacing w:after="0" w:line="240" w:lineRule="auto"/>
      <w:ind w:firstLine="357"/>
      <w:jc w:val="both"/>
    </w:pPr>
    <w:rPr>
      <w:rFonts w:ascii="Times New Roman" w:eastAsia="Times New Roman" w:hAnsi="Times New Roman" w:cs="Times New Roman"/>
      <w:sz w:val="24"/>
      <w:szCs w:val="20"/>
      <w:lang w:eastAsia="ar-SA"/>
    </w:rPr>
  </w:style>
  <w:style w:type="paragraph" w:customStyle="1" w:styleId="Spistreci10">
    <w:name w:val="Spis treści 10"/>
    <w:basedOn w:val="Indeks"/>
    <w:rsid w:val="00BB3104"/>
    <w:pPr>
      <w:tabs>
        <w:tab w:val="right" w:leader="dot" w:pos="7090"/>
      </w:tabs>
      <w:ind w:left="2547"/>
    </w:pPr>
  </w:style>
  <w:style w:type="paragraph" w:customStyle="1" w:styleId="Zawartoramki">
    <w:name w:val="Zawartość ramki"/>
    <w:basedOn w:val="Tekstpodstawowy"/>
    <w:rsid w:val="00BB3104"/>
    <w:pPr>
      <w:spacing w:after="120"/>
      <w:jc w:val="left"/>
    </w:pPr>
    <w:rPr>
      <w:rFonts w:ascii="Times New Roman" w:hAnsi="Times New Roman" w:cs="Times New Roman"/>
      <w:sz w:val="20"/>
      <w:szCs w:val="20"/>
    </w:rPr>
  </w:style>
  <w:style w:type="paragraph" w:customStyle="1" w:styleId="Tekstpodstawowy23">
    <w:name w:val="Tekst podstawowy 23"/>
    <w:basedOn w:val="Normalny"/>
    <w:rsid w:val="00BB3104"/>
    <w:pPr>
      <w:suppressAutoHyphens/>
      <w:spacing w:after="120" w:line="480" w:lineRule="auto"/>
    </w:pPr>
    <w:rPr>
      <w:rFonts w:ascii="Times New Roman" w:eastAsia="Times New Roman" w:hAnsi="Times New Roman" w:cs="Times New Roman"/>
      <w:sz w:val="20"/>
      <w:szCs w:val="20"/>
      <w:lang w:eastAsia="ar-SA"/>
    </w:rPr>
  </w:style>
  <w:style w:type="character" w:customStyle="1" w:styleId="HTML-wstpniesformatowanyZnak1">
    <w:name w:val="HTML - wstępnie sformatowany Znak1"/>
    <w:basedOn w:val="Domylnaczcionkaakapitu"/>
    <w:rsid w:val="00BB3104"/>
    <w:rPr>
      <w:rFonts w:ascii="Courier New" w:eastAsia="Times New Roman" w:hAnsi="Courier New" w:cs="Courier New"/>
      <w:sz w:val="20"/>
      <w:szCs w:val="20"/>
      <w:lang w:eastAsia="ar-SA"/>
    </w:rPr>
  </w:style>
  <w:style w:type="paragraph" w:customStyle="1" w:styleId="Legenda3">
    <w:name w:val="Legenda3"/>
    <w:basedOn w:val="Normalny"/>
    <w:next w:val="Normalny"/>
    <w:rsid w:val="00BB3104"/>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Nagwek20">
    <w:name w:val="Nagłówek2"/>
    <w:basedOn w:val="Normalny"/>
    <w:next w:val="Tekstpodstawowy"/>
    <w:rsid w:val="00BB3104"/>
    <w:pPr>
      <w:keepNext/>
      <w:suppressAutoHyphens/>
      <w:spacing w:before="240" w:after="120" w:line="240" w:lineRule="auto"/>
    </w:pPr>
    <w:rPr>
      <w:rFonts w:ascii="Arial" w:eastAsia="Arial Unicode MS" w:hAnsi="Arial" w:cs="Mangal"/>
      <w:sz w:val="28"/>
      <w:szCs w:val="28"/>
      <w:lang w:eastAsia="ar-SA"/>
    </w:rPr>
  </w:style>
  <w:style w:type="paragraph" w:customStyle="1" w:styleId="Podpis2">
    <w:name w:val="Podpis2"/>
    <w:basedOn w:val="Normalny"/>
    <w:rsid w:val="00BB3104"/>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Tekstpodstawowy22">
    <w:name w:val="Tekst podstawowy 22"/>
    <w:basedOn w:val="Normalny"/>
    <w:rsid w:val="00BB3104"/>
    <w:pPr>
      <w:suppressAutoHyphens/>
      <w:spacing w:after="120" w:line="480" w:lineRule="auto"/>
    </w:pPr>
    <w:rPr>
      <w:rFonts w:ascii="Times New Roman" w:eastAsia="Times New Roman" w:hAnsi="Times New Roman" w:cs="Times New Roman"/>
      <w:sz w:val="20"/>
      <w:szCs w:val="20"/>
      <w:lang w:eastAsia="ar-SA"/>
    </w:rPr>
  </w:style>
  <w:style w:type="paragraph" w:customStyle="1" w:styleId="Legenda2">
    <w:name w:val="Legenda2"/>
    <w:basedOn w:val="Normalny"/>
    <w:next w:val="Normalny"/>
    <w:rsid w:val="00BB3104"/>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Tekstkomentarza2">
    <w:name w:val="Tekst komentarza2"/>
    <w:basedOn w:val="Normalny"/>
    <w:rsid w:val="00BB3104"/>
    <w:pPr>
      <w:suppressAutoHyphens/>
      <w:spacing w:after="0" w:line="240" w:lineRule="auto"/>
    </w:pPr>
    <w:rPr>
      <w:rFonts w:ascii="Times New Roman" w:eastAsia="Times New Roman" w:hAnsi="Times New Roman" w:cs="Times New Roman"/>
      <w:sz w:val="20"/>
      <w:szCs w:val="20"/>
      <w:lang w:eastAsia="ar-SA"/>
    </w:rPr>
  </w:style>
  <w:style w:type="paragraph" w:customStyle="1" w:styleId="Tekstkomentarza3">
    <w:name w:val="Tekst komentarza3"/>
    <w:basedOn w:val="Normalny"/>
    <w:rsid w:val="00BB3104"/>
    <w:pPr>
      <w:suppressAutoHyphens/>
      <w:spacing w:after="0" w:line="240" w:lineRule="auto"/>
    </w:pPr>
    <w:rPr>
      <w:rFonts w:ascii="Times New Roman" w:eastAsia="Times New Roman" w:hAnsi="Times New Roman" w:cs="Times New Roman"/>
      <w:sz w:val="20"/>
      <w:szCs w:val="20"/>
      <w:lang w:eastAsia="ar-SA"/>
    </w:rPr>
  </w:style>
  <w:style w:type="paragraph" w:customStyle="1" w:styleId="Zawartotabeli">
    <w:name w:val="Zawartość tabeli"/>
    <w:basedOn w:val="Normalny"/>
    <w:rsid w:val="00BB310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BB3104"/>
    <w:pPr>
      <w:jc w:val="center"/>
    </w:pPr>
    <w:rPr>
      <w:b/>
      <w:bCs/>
    </w:rPr>
  </w:style>
  <w:style w:type="paragraph" w:customStyle="1" w:styleId="Styl1">
    <w:name w:val="Styl1"/>
    <w:basedOn w:val="Normalny"/>
    <w:rsid w:val="00BB3104"/>
    <w:pPr>
      <w:suppressAutoHyphens/>
      <w:spacing w:after="0" w:line="360" w:lineRule="auto"/>
      <w:jc w:val="both"/>
    </w:pPr>
    <w:rPr>
      <w:rFonts w:ascii="Arial" w:eastAsia="Times New Roman" w:hAnsi="Arial" w:cs="Arial"/>
      <w:lang w:eastAsia="ar-SA"/>
    </w:rPr>
  </w:style>
  <w:style w:type="paragraph" w:customStyle="1" w:styleId="Akapitzlist1">
    <w:name w:val="Akapit z listą1"/>
    <w:basedOn w:val="Normalny"/>
    <w:rsid w:val="00BB3104"/>
    <w:pPr>
      <w:suppressAutoHyphens/>
      <w:spacing w:after="0" w:line="240" w:lineRule="auto"/>
      <w:ind w:left="720"/>
    </w:pPr>
    <w:rPr>
      <w:rFonts w:ascii="Times New Roman" w:eastAsia="Times New Roman" w:hAnsi="Times New Roman" w:cs="Times New Roman"/>
      <w:sz w:val="20"/>
      <w:szCs w:val="20"/>
      <w:lang w:eastAsia="ar-SA"/>
    </w:rPr>
  </w:style>
  <w:style w:type="paragraph" w:customStyle="1" w:styleId="Systra2">
    <w:name w:val="Systra 2"/>
    <w:basedOn w:val="Normalny"/>
    <w:rsid w:val="00BB3104"/>
    <w:pPr>
      <w:keepNext/>
      <w:keepLines/>
      <w:widowControl w:val="0"/>
      <w:tabs>
        <w:tab w:val="left" w:pos="284"/>
      </w:tabs>
      <w:suppressAutoHyphens/>
      <w:spacing w:before="240" w:after="240" w:line="240" w:lineRule="exact"/>
      <w:ind w:left="5180" w:hanging="360"/>
    </w:pPr>
    <w:rPr>
      <w:rFonts w:ascii="Calibri" w:eastAsia="Univers-PL" w:hAnsi="Calibri" w:cs="Calibri"/>
      <w:b/>
      <w:bCs/>
      <w:iCs/>
      <w:lang w:eastAsia="ar-SA"/>
    </w:rPr>
  </w:style>
  <w:style w:type="paragraph" w:customStyle="1" w:styleId="Systra3">
    <w:name w:val="Systra 3"/>
    <w:basedOn w:val="Systra2"/>
    <w:rsid w:val="00BB3104"/>
    <w:pPr>
      <w:tabs>
        <w:tab w:val="clear" w:pos="284"/>
        <w:tab w:val="left" w:pos="993"/>
      </w:tabs>
    </w:pPr>
  </w:style>
  <w:style w:type="numbering" w:customStyle="1" w:styleId="WWNum22">
    <w:name w:val="WWNum22"/>
    <w:basedOn w:val="Bezlisty"/>
    <w:rsid w:val="00BB310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rzton@wielka-wies.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arbnik.audyt@onet.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krzton@wielka-wies.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bip.malopolska.pl/gwielkawies/"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4E923-472F-46E9-BAEF-79D670139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19430</Words>
  <Characters>116584</Characters>
  <Application>Microsoft Office Word</Application>
  <DocSecurity>0</DocSecurity>
  <Lines>971</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4</cp:revision>
  <dcterms:created xsi:type="dcterms:W3CDTF">2024-08-30T07:34:00Z</dcterms:created>
  <dcterms:modified xsi:type="dcterms:W3CDTF">2024-09-02T14:14:00Z</dcterms:modified>
</cp:coreProperties>
</file>