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A19B1" w14:textId="47559193" w:rsidR="008509C8" w:rsidRPr="008509C8" w:rsidRDefault="008509C8" w:rsidP="008509C8">
      <w:pPr>
        <w:spacing w:line="252" w:lineRule="auto"/>
        <w:ind w:firstLine="6379"/>
        <w:jc w:val="right"/>
        <w:rPr>
          <w:rFonts w:ascii="Times New Roman" w:hAnsi="Times New Roman" w:cs="Times New Roman"/>
          <w:b/>
          <w:bCs/>
        </w:rPr>
      </w:pPr>
      <w:r w:rsidRPr="008509C8">
        <w:rPr>
          <w:rFonts w:ascii="Times New Roman" w:hAnsi="Times New Roman" w:cs="Times New Roman"/>
          <w:b/>
          <w:bCs/>
        </w:rPr>
        <w:t xml:space="preserve">Załącznik Nr </w:t>
      </w:r>
      <w:r w:rsidR="00D77DB9">
        <w:rPr>
          <w:rFonts w:ascii="Times New Roman" w:hAnsi="Times New Roman" w:cs="Times New Roman"/>
          <w:b/>
          <w:bCs/>
        </w:rPr>
        <w:t>2</w:t>
      </w:r>
      <w:r w:rsidR="009F0D9B">
        <w:rPr>
          <w:rFonts w:ascii="Times New Roman" w:hAnsi="Times New Roman" w:cs="Times New Roman"/>
          <w:b/>
          <w:bCs/>
        </w:rPr>
        <w:t>a</w:t>
      </w:r>
      <w:r w:rsidRPr="008509C8">
        <w:rPr>
          <w:rFonts w:ascii="Times New Roman" w:hAnsi="Times New Roman" w:cs="Times New Roman"/>
          <w:b/>
          <w:bCs/>
        </w:rPr>
        <w:t xml:space="preserve"> do SWZ</w:t>
      </w:r>
    </w:p>
    <w:p w14:paraId="2D0893A3" w14:textId="77777777" w:rsidR="0025782A" w:rsidRPr="0025782A" w:rsidRDefault="0025782A" w:rsidP="0025782A">
      <w:pPr>
        <w:spacing w:line="252" w:lineRule="auto"/>
        <w:ind w:left="6096"/>
        <w:rPr>
          <w:rFonts w:ascii="Times New Roman" w:hAnsi="Times New Roman" w:cs="Times New Roman"/>
          <w:b/>
          <w:bCs/>
          <w:sz w:val="22"/>
          <w:szCs w:val="22"/>
        </w:rPr>
      </w:pPr>
    </w:p>
    <w:p w14:paraId="3D14A31D" w14:textId="77777777" w:rsidR="008509C8" w:rsidRPr="0025782A" w:rsidRDefault="008509C8" w:rsidP="0025782A">
      <w:pPr>
        <w:spacing w:line="252" w:lineRule="auto"/>
        <w:ind w:left="6096"/>
        <w:rPr>
          <w:rFonts w:ascii="Times New Roman" w:hAnsi="Times New Roman" w:cs="Times New Roman"/>
          <w:b/>
          <w:bCs/>
          <w:sz w:val="22"/>
          <w:szCs w:val="22"/>
        </w:rPr>
      </w:pPr>
      <w:r w:rsidRPr="0025782A">
        <w:rPr>
          <w:rFonts w:ascii="Times New Roman" w:hAnsi="Times New Roman" w:cs="Times New Roman"/>
          <w:b/>
          <w:bCs/>
          <w:sz w:val="22"/>
          <w:szCs w:val="22"/>
        </w:rPr>
        <w:t>Zamawiający:</w:t>
      </w:r>
    </w:p>
    <w:p w14:paraId="5BC273A3" w14:textId="77777777" w:rsidR="008509C8" w:rsidRPr="0025782A" w:rsidRDefault="008509C8" w:rsidP="0025782A">
      <w:pPr>
        <w:spacing w:line="252" w:lineRule="auto"/>
        <w:ind w:left="6096"/>
        <w:rPr>
          <w:rFonts w:ascii="Times New Roman" w:hAnsi="Times New Roman" w:cs="Times New Roman"/>
          <w:b/>
          <w:bCs/>
          <w:sz w:val="22"/>
          <w:szCs w:val="22"/>
        </w:rPr>
      </w:pPr>
      <w:r w:rsidRPr="0025782A">
        <w:rPr>
          <w:rFonts w:ascii="Times New Roman" w:hAnsi="Times New Roman" w:cs="Times New Roman"/>
          <w:b/>
          <w:bCs/>
          <w:sz w:val="22"/>
          <w:szCs w:val="22"/>
        </w:rPr>
        <w:t xml:space="preserve">Gmina Kielce - Zarząd Transportu </w:t>
      </w:r>
    </w:p>
    <w:p w14:paraId="4DDB27D4" w14:textId="77777777" w:rsidR="008509C8" w:rsidRPr="0025782A" w:rsidRDefault="008509C8" w:rsidP="0025782A">
      <w:pPr>
        <w:spacing w:line="252" w:lineRule="auto"/>
        <w:ind w:left="6096"/>
        <w:rPr>
          <w:rFonts w:ascii="Times New Roman" w:hAnsi="Times New Roman" w:cs="Times New Roman"/>
          <w:b/>
          <w:bCs/>
          <w:sz w:val="22"/>
          <w:szCs w:val="22"/>
        </w:rPr>
      </w:pPr>
      <w:r w:rsidRPr="0025782A">
        <w:rPr>
          <w:rFonts w:ascii="Times New Roman" w:hAnsi="Times New Roman" w:cs="Times New Roman"/>
          <w:b/>
          <w:bCs/>
          <w:sz w:val="22"/>
          <w:szCs w:val="22"/>
        </w:rPr>
        <w:t>Miejskiego w Kielcach</w:t>
      </w:r>
    </w:p>
    <w:p w14:paraId="6B93D444" w14:textId="785B3BC1" w:rsidR="008509C8" w:rsidRPr="0025782A" w:rsidRDefault="008509C8" w:rsidP="0025782A">
      <w:pPr>
        <w:spacing w:line="252" w:lineRule="auto"/>
        <w:ind w:left="6096"/>
        <w:rPr>
          <w:rFonts w:ascii="Times New Roman" w:hAnsi="Times New Roman" w:cs="Times New Roman"/>
          <w:b/>
          <w:bCs/>
          <w:sz w:val="22"/>
          <w:szCs w:val="22"/>
        </w:rPr>
      </w:pPr>
      <w:r w:rsidRPr="0025782A">
        <w:rPr>
          <w:rFonts w:ascii="Times New Roman" w:hAnsi="Times New Roman" w:cs="Times New Roman"/>
          <w:b/>
          <w:bCs/>
          <w:sz w:val="22"/>
          <w:szCs w:val="22"/>
        </w:rPr>
        <w:t>ul. Głowackiego 4, 25-368 Kielce</w:t>
      </w:r>
    </w:p>
    <w:p w14:paraId="21433642" w14:textId="77777777" w:rsidR="008509C8" w:rsidRPr="008509C8" w:rsidRDefault="008509C8" w:rsidP="008509C8">
      <w:pPr>
        <w:spacing w:line="252" w:lineRule="auto"/>
        <w:rPr>
          <w:rFonts w:ascii="Times New Roman" w:hAnsi="Times New Roman" w:cs="Times New Roman"/>
        </w:rPr>
      </w:pPr>
    </w:p>
    <w:p w14:paraId="2A8537B4" w14:textId="77777777" w:rsidR="008509C8" w:rsidRPr="0025782A" w:rsidRDefault="009F0D9B" w:rsidP="008509C8">
      <w:pPr>
        <w:spacing w:line="252" w:lineRule="auto"/>
        <w:ind w:left="20"/>
        <w:rPr>
          <w:rFonts w:ascii="Times New Roman" w:hAnsi="Times New Roman" w:cs="Times New Roman"/>
          <w:b/>
          <w:bCs/>
          <w:sz w:val="22"/>
          <w:szCs w:val="22"/>
        </w:rPr>
      </w:pPr>
      <w:r w:rsidRPr="009F0D9B">
        <w:rPr>
          <w:rFonts w:ascii="Times New Roman" w:hAnsi="Times New Roman" w:cs="Times New Roman"/>
          <w:b/>
          <w:bCs/>
          <w:sz w:val="22"/>
          <w:szCs w:val="22"/>
        </w:rPr>
        <w:t>Podmiot udostępniający Wykonawcy zasoby</w:t>
      </w:r>
      <w:r w:rsidR="008509C8" w:rsidRPr="0025782A">
        <w:rPr>
          <w:rFonts w:ascii="Times New Roman" w:hAnsi="Times New Roman" w:cs="Times New Roman"/>
          <w:b/>
          <w:bCs/>
          <w:sz w:val="22"/>
          <w:szCs w:val="22"/>
        </w:rPr>
        <w:t>:</w:t>
      </w:r>
    </w:p>
    <w:p w14:paraId="53B6B0EF" w14:textId="77777777" w:rsidR="008509C8" w:rsidRPr="0025782A" w:rsidRDefault="008509C8" w:rsidP="0025782A">
      <w:pPr>
        <w:spacing w:line="252" w:lineRule="auto"/>
        <w:ind w:right="5542"/>
        <w:rPr>
          <w:rFonts w:ascii="Times New Roman" w:hAnsi="Times New Roman" w:cs="Times New Roman"/>
          <w:sz w:val="22"/>
          <w:szCs w:val="22"/>
        </w:rPr>
      </w:pPr>
      <w:bookmarkStart w:id="0" w:name="_Hlk72477854"/>
    </w:p>
    <w:p w14:paraId="22AE91AD" w14:textId="77777777" w:rsidR="008509C8" w:rsidRPr="0025782A" w:rsidRDefault="008509C8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</w:rPr>
      </w:pPr>
      <w:r w:rsidRPr="0025782A">
        <w:rPr>
          <w:rFonts w:ascii="Times New Roman" w:hAnsi="Times New Roman" w:cs="Times New Roman"/>
          <w:sz w:val="22"/>
          <w:szCs w:val="22"/>
        </w:rPr>
        <w:t>………………………………………….…</w:t>
      </w:r>
      <w:r w:rsidR="0025782A">
        <w:rPr>
          <w:rFonts w:ascii="Times New Roman" w:hAnsi="Times New Roman" w:cs="Times New Roman"/>
          <w:sz w:val="22"/>
          <w:szCs w:val="22"/>
        </w:rPr>
        <w:t>……….</w:t>
      </w:r>
    </w:p>
    <w:p w14:paraId="1E174CF3" w14:textId="77777777" w:rsidR="008509C8" w:rsidRPr="0025782A" w:rsidRDefault="008509C8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</w:rPr>
      </w:pPr>
    </w:p>
    <w:p w14:paraId="7EEFDB78" w14:textId="77777777" w:rsidR="008509C8" w:rsidRPr="0025782A" w:rsidRDefault="008509C8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</w:rPr>
      </w:pPr>
      <w:r w:rsidRPr="0025782A">
        <w:rPr>
          <w:rFonts w:ascii="Times New Roman" w:hAnsi="Times New Roman" w:cs="Times New Roman"/>
          <w:sz w:val="22"/>
          <w:szCs w:val="22"/>
        </w:rPr>
        <w:t>………………………………………………..…</w:t>
      </w:r>
      <w:r w:rsidR="0025782A">
        <w:rPr>
          <w:rFonts w:ascii="Times New Roman" w:hAnsi="Times New Roman" w:cs="Times New Roman"/>
          <w:sz w:val="22"/>
          <w:szCs w:val="22"/>
        </w:rPr>
        <w:t>...</w:t>
      </w:r>
      <w:r w:rsidRPr="0025782A">
        <w:rPr>
          <w:rFonts w:ascii="Times New Roman" w:hAnsi="Times New Roman" w:cs="Times New Roman"/>
          <w:sz w:val="22"/>
          <w:szCs w:val="22"/>
        </w:rPr>
        <w:t>.</w:t>
      </w:r>
    </w:p>
    <w:p w14:paraId="52C37896" w14:textId="77777777" w:rsidR="008509C8" w:rsidRPr="0025782A" w:rsidRDefault="008509C8" w:rsidP="0025782A">
      <w:pPr>
        <w:spacing w:line="252" w:lineRule="auto"/>
        <w:ind w:right="4975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25782A">
        <w:rPr>
          <w:rFonts w:ascii="Times New Roman" w:hAnsi="Times New Roman" w:cs="Times New Roman"/>
          <w:i/>
          <w:sz w:val="18"/>
          <w:szCs w:val="18"/>
        </w:rPr>
        <w:t>(pełna nazwa/firma, adres, w zależności od podmiotu: NIP/PESEL, KRS/</w:t>
      </w:r>
      <w:proofErr w:type="spellStart"/>
      <w:r w:rsidRPr="0025782A">
        <w:rPr>
          <w:rFonts w:ascii="Times New Roman" w:hAnsi="Times New Roman" w:cs="Times New Roman"/>
          <w:i/>
          <w:sz w:val="18"/>
          <w:szCs w:val="18"/>
        </w:rPr>
        <w:t>CEiDG</w:t>
      </w:r>
      <w:proofErr w:type="spellEnd"/>
      <w:r w:rsidRPr="0025782A">
        <w:rPr>
          <w:rFonts w:ascii="Times New Roman" w:hAnsi="Times New Roman" w:cs="Times New Roman"/>
          <w:i/>
          <w:sz w:val="18"/>
          <w:szCs w:val="18"/>
        </w:rPr>
        <w:t>)</w:t>
      </w:r>
    </w:p>
    <w:p w14:paraId="2FF60535" w14:textId="77777777" w:rsidR="0025782A" w:rsidRDefault="0025782A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  <w:u w:val="single"/>
        </w:rPr>
      </w:pPr>
    </w:p>
    <w:p w14:paraId="0C329F9E" w14:textId="77777777" w:rsidR="008509C8" w:rsidRPr="0025782A" w:rsidRDefault="008509C8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  <w:u w:val="single"/>
        </w:rPr>
      </w:pPr>
      <w:r w:rsidRPr="0025782A">
        <w:rPr>
          <w:rFonts w:ascii="Times New Roman" w:hAnsi="Times New Roman" w:cs="Times New Roman"/>
          <w:sz w:val="22"/>
          <w:szCs w:val="22"/>
          <w:u w:val="single"/>
        </w:rPr>
        <w:t>reprezentowany przez:</w:t>
      </w:r>
    </w:p>
    <w:p w14:paraId="0D223051" w14:textId="77777777" w:rsidR="008509C8" w:rsidRPr="0025782A" w:rsidRDefault="008509C8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  <w:u w:val="single"/>
        </w:rPr>
      </w:pPr>
    </w:p>
    <w:p w14:paraId="73A44493" w14:textId="77777777" w:rsidR="008509C8" w:rsidRPr="0025782A" w:rsidRDefault="008509C8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</w:rPr>
      </w:pPr>
      <w:r w:rsidRPr="0025782A">
        <w:rPr>
          <w:rFonts w:ascii="Times New Roman" w:hAnsi="Times New Roman" w:cs="Times New Roman"/>
          <w:sz w:val="22"/>
          <w:szCs w:val="22"/>
        </w:rPr>
        <w:t>…………………………………………</w:t>
      </w:r>
      <w:r w:rsidR="0025782A">
        <w:rPr>
          <w:rFonts w:ascii="Times New Roman" w:hAnsi="Times New Roman" w:cs="Times New Roman"/>
          <w:sz w:val="22"/>
          <w:szCs w:val="22"/>
        </w:rPr>
        <w:t>……......</w:t>
      </w:r>
      <w:r w:rsidRPr="0025782A">
        <w:rPr>
          <w:rFonts w:ascii="Times New Roman" w:hAnsi="Times New Roman" w:cs="Times New Roman"/>
          <w:sz w:val="22"/>
          <w:szCs w:val="22"/>
        </w:rPr>
        <w:t>…</w:t>
      </w:r>
    </w:p>
    <w:p w14:paraId="7FE7C198" w14:textId="77777777" w:rsidR="008509C8" w:rsidRPr="0025782A" w:rsidRDefault="008509C8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</w:rPr>
      </w:pPr>
    </w:p>
    <w:p w14:paraId="78FAF0B5" w14:textId="77777777" w:rsidR="008509C8" w:rsidRPr="0025782A" w:rsidRDefault="008509C8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</w:rPr>
      </w:pPr>
      <w:r w:rsidRPr="0025782A">
        <w:rPr>
          <w:rFonts w:ascii="Times New Roman" w:hAnsi="Times New Roman" w:cs="Times New Roman"/>
          <w:sz w:val="22"/>
          <w:szCs w:val="22"/>
        </w:rPr>
        <w:t>………………………</w:t>
      </w:r>
      <w:r w:rsidR="0025782A">
        <w:rPr>
          <w:rFonts w:ascii="Times New Roman" w:hAnsi="Times New Roman" w:cs="Times New Roman"/>
          <w:sz w:val="22"/>
          <w:szCs w:val="22"/>
        </w:rPr>
        <w:t>……..</w:t>
      </w:r>
      <w:r w:rsidRPr="0025782A">
        <w:rPr>
          <w:rFonts w:ascii="Times New Roman" w:hAnsi="Times New Roman" w:cs="Times New Roman"/>
          <w:sz w:val="22"/>
          <w:szCs w:val="22"/>
        </w:rPr>
        <w:t>………………………</w:t>
      </w:r>
    </w:p>
    <w:p w14:paraId="4DF13FC5" w14:textId="77777777" w:rsidR="008509C8" w:rsidRPr="0025782A" w:rsidRDefault="008509C8" w:rsidP="0025782A">
      <w:pPr>
        <w:spacing w:line="252" w:lineRule="auto"/>
        <w:ind w:right="4975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25782A">
        <w:rPr>
          <w:rFonts w:ascii="Times New Roman" w:hAnsi="Times New Roman" w:cs="Times New Roman"/>
          <w:i/>
          <w:sz w:val="18"/>
          <w:szCs w:val="18"/>
        </w:rPr>
        <w:t>(imię, nazwisko, stanowisko/podstawa do reprezentacji)</w:t>
      </w:r>
    </w:p>
    <w:bookmarkEnd w:id="0"/>
    <w:p w14:paraId="3B2857B0" w14:textId="77777777" w:rsidR="008509C8" w:rsidRPr="008509C8" w:rsidRDefault="008509C8" w:rsidP="008509C8">
      <w:pPr>
        <w:spacing w:line="252" w:lineRule="auto"/>
        <w:ind w:right="100"/>
        <w:jc w:val="center"/>
        <w:rPr>
          <w:rStyle w:val="Teksttreci30"/>
          <w:rFonts w:ascii="Times New Roman" w:hAnsi="Times New Roman" w:cs="Times New Roman"/>
          <w:b w:val="0"/>
          <w:bCs w:val="0"/>
          <w:sz w:val="24"/>
          <w:szCs w:val="24"/>
        </w:rPr>
      </w:pPr>
    </w:p>
    <w:p w14:paraId="15B8BCBA" w14:textId="77777777" w:rsidR="008509C8" w:rsidRPr="009F0D9B" w:rsidRDefault="008509C8" w:rsidP="008509C8">
      <w:pPr>
        <w:spacing w:line="252" w:lineRule="auto"/>
        <w:ind w:right="100"/>
        <w:jc w:val="center"/>
        <w:rPr>
          <w:rStyle w:val="Teksttreci30"/>
          <w:rFonts w:ascii="Times New Roman" w:hAnsi="Times New Roman" w:cs="Times New Roman"/>
          <w:b w:val="0"/>
          <w:bCs w:val="0"/>
          <w:sz w:val="24"/>
          <w:szCs w:val="24"/>
        </w:rPr>
      </w:pPr>
      <w:r w:rsidRPr="001169EC">
        <w:rPr>
          <w:rStyle w:val="Teksttreci30"/>
          <w:rFonts w:ascii="Times New Roman" w:hAnsi="Times New Roman" w:cs="Times New Roman"/>
          <w:sz w:val="24"/>
          <w:szCs w:val="24"/>
        </w:rPr>
        <w:t>OŚWIADCZENIE</w:t>
      </w:r>
      <w:r w:rsidR="009F0D9B">
        <w:rPr>
          <w:rStyle w:val="Teksttreci30"/>
          <w:rFonts w:ascii="Times New Roman" w:hAnsi="Times New Roman" w:cs="Times New Roman"/>
          <w:sz w:val="24"/>
          <w:szCs w:val="24"/>
        </w:rPr>
        <w:t xml:space="preserve"> </w:t>
      </w:r>
      <w:r w:rsidR="009F0D9B" w:rsidRPr="009F0D9B">
        <w:rPr>
          <w:rStyle w:val="Teksttreci30"/>
          <w:rFonts w:ascii="Times New Roman" w:hAnsi="Times New Roman" w:cs="Times New Roman"/>
          <w:sz w:val="24"/>
          <w:szCs w:val="24"/>
        </w:rPr>
        <w:t>PODMIOTU UDOSTĘPNIAIĄCEGO ZASOBY</w:t>
      </w:r>
    </w:p>
    <w:p w14:paraId="6B2CF17A" w14:textId="77777777" w:rsidR="008509C8" w:rsidRPr="001169EC" w:rsidRDefault="008509C8" w:rsidP="008509C8">
      <w:pPr>
        <w:spacing w:line="252" w:lineRule="auto"/>
        <w:ind w:right="20"/>
        <w:jc w:val="center"/>
        <w:rPr>
          <w:rFonts w:ascii="Times New Roman" w:hAnsi="Times New Roman" w:cs="Times New Roman"/>
          <w:b/>
          <w:bCs/>
        </w:rPr>
      </w:pPr>
      <w:r w:rsidRPr="001169EC">
        <w:rPr>
          <w:rFonts w:ascii="Times New Roman" w:hAnsi="Times New Roman" w:cs="Times New Roman"/>
          <w:b/>
          <w:bCs/>
        </w:rPr>
        <w:t xml:space="preserve">składane na podstawie art. 125 ust. 1 ustawy z dnia 11 września 2019 r. Prawo zamówień publicznych (dalej jako: ustawa </w:t>
      </w:r>
      <w:proofErr w:type="spellStart"/>
      <w:r w:rsidRPr="001169EC">
        <w:rPr>
          <w:rFonts w:ascii="Times New Roman" w:hAnsi="Times New Roman" w:cs="Times New Roman"/>
          <w:b/>
          <w:bCs/>
        </w:rPr>
        <w:t>Pzp</w:t>
      </w:r>
      <w:proofErr w:type="spellEnd"/>
      <w:r w:rsidRPr="001169EC">
        <w:rPr>
          <w:rFonts w:ascii="Times New Roman" w:hAnsi="Times New Roman" w:cs="Times New Roman"/>
          <w:b/>
          <w:bCs/>
        </w:rPr>
        <w:t>)</w:t>
      </w:r>
    </w:p>
    <w:p w14:paraId="3638C138" w14:textId="77777777" w:rsidR="008509C8" w:rsidRPr="001169EC" w:rsidRDefault="008509C8" w:rsidP="008509C8">
      <w:pPr>
        <w:spacing w:line="252" w:lineRule="auto"/>
        <w:ind w:right="100"/>
        <w:jc w:val="center"/>
        <w:rPr>
          <w:rFonts w:ascii="Times New Roman" w:hAnsi="Times New Roman" w:cs="Times New Roman"/>
          <w:b/>
          <w:bCs/>
        </w:rPr>
      </w:pPr>
      <w:r w:rsidRPr="001169EC">
        <w:rPr>
          <w:rStyle w:val="Teksttreci30"/>
          <w:rFonts w:ascii="Times New Roman" w:hAnsi="Times New Roman" w:cs="Times New Roman"/>
          <w:sz w:val="24"/>
          <w:szCs w:val="24"/>
        </w:rPr>
        <w:t>DOTYCZĄCE PRZESŁANEK WYKLUCZENIA Z POSTĘPOWANIA ORAZ</w:t>
      </w:r>
      <w:r w:rsidRPr="001169EC">
        <w:rPr>
          <w:rFonts w:ascii="Times New Roman" w:hAnsi="Times New Roman" w:cs="Times New Roman"/>
          <w:b/>
          <w:bCs/>
        </w:rPr>
        <w:t xml:space="preserve"> </w:t>
      </w:r>
      <w:r w:rsidRPr="001169EC">
        <w:rPr>
          <w:rStyle w:val="Teksttreci30"/>
          <w:rFonts w:ascii="Times New Roman" w:hAnsi="Times New Roman" w:cs="Times New Roman"/>
          <w:sz w:val="24"/>
          <w:szCs w:val="24"/>
        </w:rPr>
        <w:t>SPEŁNIANIA WARUNKÓW UDZIAŁU W POSTĘPOWANIU</w:t>
      </w:r>
    </w:p>
    <w:p w14:paraId="3A594A66" w14:textId="77777777" w:rsidR="008509C8" w:rsidRPr="008509C8" w:rsidRDefault="008509C8" w:rsidP="008509C8">
      <w:pPr>
        <w:spacing w:line="252" w:lineRule="auto"/>
        <w:ind w:left="20" w:right="20" w:firstLine="800"/>
        <w:rPr>
          <w:rStyle w:val="Teksttreci3Bezpogrubienia"/>
          <w:rFonts w:ascii="Times New Roman" w:hAnsi="Times New Roman" w:cs="Times New Roman"/>
          <w:sz w:val="24"/>
          <w:szCs w:val="24"/>
        </w:rPr>
      </w:pPr>
    </w:p>
    <w:p w14:paraId="2B04CE52" w14:textId="43EF61FD" w:rsidR="00664E20" w:rsidRPr="00E61869" w:rsidRDefault="008509C8" w:rsidP="00D77DB9">
      <w:pPr>
        <w:shd w:val="clear" w:color="auto" w:fill="BFBFBF"/>
        <w:spacing w:line="252" w:lineRule="auto"/>
        <w:jc w:val="center"/>
        <w:rPr>
          <w:rStyle w:val="Teksttreci3Bezpogrubienia"/>
          <w:rFonts w:ascii="Times New Roman" w:eastAsia="Courier New" w:hAnsi="Times New Roman" w:cs="Times New Roman"/>
          <w:bCs w:val="0"/>
          <w:i/>
          <w:sz w:val="24"/>
          <w:szCs w:val="24"/>
        </w:rPr>
      </w:pPr>
      <w:r w:rsidRPr="008509C8">
        <w:rPr>
          <w:rStyle w:val="Teksttreci3Bezpogrubienia"/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="00E61869" w:rsidRPr="00E61869">
        <w:rPr>
          <w:rFonts w:ascii="Cambria" w:eastAsia="Times New Roman" w:hAnsi="Cambria" w:cs="Arial"/>
          <w:b/>
          <w:i/>
          <w:color w:val="auto"/>
          <w:sz w:val="20"/>
          <w:szCs w:val="20"/>
          <w:lang w:eastAsia="ar-SA"/>
        </w:rPr>
        <w:t>„</w:t>
      </w:r>
      <w:r w:rsidR="00E61869" w:rsidRPr="00E61869">
        <w:rPr>
          <w:rFonts w:ascii="Times New Roman" w:eastAsia="Calibri" w:hAnsi="Times New Roman" w:cs="Times New Roman"/>
          <w:b/>
          <w:i/>
          <w:color w:val="auto"/>
          <w:sz w:val="22"/>
          <w:szCs w:val="22"/>
          <w:lang w:eastAsia="en-US"/>
        </w:rPr>
        <w:t>Adaptacja</w:t>
      </w:r>
      <w:r w:rsidR="00E61869">
        <w:rPr>
          <w:rFonts w:ascii="Times New Roman" w:eastAsia="Calibri" w:hAnsi="Times New Roman" w:cs="Times New Roman"/>
          <w:b/>
          <w:i/>
          <w:color w:val="auto"/>
          <w:sz w:val="22"/>
          <w:szCs w:val="22"/>
          <w:lang w:eastAsia="en-US"/>
        </w:rPr>
        <w:t xml:space="preserve"> </w:t>
      </w:r>
      <w:r w:rsidR="00E61869" w:rsidRPr="00E61869">
        <w:rPr>
          <w:rFonts w:ascii="Times New Roman" w:eastAsia="Calibri" w:hAnsi="Times New Roman" w:cs="Times New Roman"/>
          <w:b/>
          <w:i/>
          <w:color w:val="auto"/>
          <w:sz w:val="22"/>
          <w:szCs w:val="22"/>
          <w:lang w:eastAsia="en-US"/>
        </w:rPr>
        <w:t xml:space="preserve"> i wyposażenie </w:t>
      </w:r>
      <w:r w:rsidR="00D77DB9" w:rsidRPr="00E61869">
        <w:rPr>
          <w:rFonts w:ascii="Times New Roman" w:hAnsi="Times New Roman" w:cs="Times New Roman"/>
          <w:b/>
          <w:i/>
        </w:rPr>
        <w:t>pomieszczeń w budynku dworca kolejowego w Kielcach na potrzeby korzystania przez Zarząd Transportu Miejskiego w Kielcach”</w:t>
      </w:r>
    </w:p>
    <w:p w14:paraId="13C33045" w14:textId="5F53C04A" w:rsidR="008509C8" w:rsidRPr="008509C8" w:rsidRDefault="008509C8" w:rsidP="008509C8">
      <w:pPr>
        <w:spacing w:line="252" w:lineRule="auto"/>
        <w:ind w:right="20"/>
        <w:rPr>
          <w:rStyle w:val="Teksttreci3Bezpogrubienia"/>
          <w:rFonts w:ascii="Times New Roman" w:hAnsi="Times New Roman" w:cs="Times New Roman"/>
          <w:sz w:val="24"/>
          <w:szCs w:val="24"/>
        </w:rPr>
      </w:pPr>
      <w:r w:rsidRPr="008509C8">
        <w:rPr>
          <w:rStyle w:val="Teksttreci3Bezpogrubienia"/>
          <w:rFonts w:ascii="Times New Roman" w:hAnsi="Times New Roman" w:cs="Times New Roman"/>
          <w:sz w:val="24"/>
          <w:szCs w:val="24"/>
        </w:rPr>
        <w:t>oświadczam, co następuje:</w:t>
      </w:r>
    </w:p>
    <w:p w14:paraId="421F8E19" w14:textId="77777777" w:rsidR="008509C8" w:rsidRPr="008509C8" w:rsidRDefault="008509C8" w:rsidP="008509C8">
      <w:pPr>
        <w:spacing w:line="252" w:lineRule="auto"/>
        <w:ind w:left="20" w:right="20" w:firstLine="800"/>
        <w:rPr>
          <w:rFonts w:ascii="Times New Roman" w:hAnsi="Times New Roman" w:cs="Times New Roman"/>
        </w:rPr>
      </w:pPr>
    </w:p>
    <w:p w14:paraId="4F9B366A" w14:textId="77777777" w:rsidR="008509C8" w:rsidRPr="001169EC" w:rsidRDefault="008509C8" w:rsidP="001169EC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52" w:lineRule="auto"/>
        <w:ind w:left="397" w:right="-128" w:hanging="397"/>
        <w:jc w:val="both"/>
        <w:rPr>
          <w:rFonts w:ascii="Times New Roman" w:hAnsi="Times New Roman" w:cs="Times New Roman"/>
          <w:b/>
          <w:bCs/>
        </w:rPr>
      </w:pPr>
      <w:r w:rsidRPr="001169EC">
        <w:rPr>
          <w:rFonts w:ascii="Times New Roman" w:hAnsi="Times New Roman" w:cs="Times New Roman"/>
          <w:b/>
          <w:bCs/>
        </w:rPr>
        <w:t>OŚWIADCZENIE DOTYCZĄCE PRZESŁANEK WYKLUCZENIA POSTĘPOWANIA</w:t>
      </w:r>
      <w:r w:rsidR="00054E46">
        <w:rPr>
          <w:rFonts w:ascii="Times New Roman" w:hAnsi="Times New Roman" w:cs="Times New Roman"/>
          <w:b/>
          <w:bCs/>
        </w:rPr>
        <w:t>*</w:t>
      </w:r>
    </w:p>
    <w:p w14:paraId="1083587A" w14:textId="77777777" w:rsidR="008509C8" w:rsidRPr="008509C8" w:rsidRDefault="008509C8" w:rsidP="001169EC">
      <w:pPr>
        <w:pStyle w:val="Teksttreci0"/>
        <w:numPr>
          <w:ilvl w:val="0"/>
          <w:numId w:val="1"/>
        </w:numPr>
        <w:shd w:val="clear" w:color="auto" w:fill="auto"/>
        <w:spacing w:before="0" w:after="0" w:line="252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8509C8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108 ust. 1 pkt. 1-6 i art. 109 ust. 1 pkt 1 i 4 ustawy </w:t>
      </w:r>
      <w:proofErr w:type="spellStart"/>
      <w:r w:rsidRPr="008509C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8509C8">
        <w:rPr>
          <w:rFonts w:ascii="Times New Roman" w:hAnsi="Times New Roman" w:cs="Times New Roman"/>
          <w:sz w:val="24"/>
          <w:szCs w:val="24"/>
        </w:rPr>
        <w:t>.</w:t>
      </w:r>
    </w:p>
    <w:p w14:paraId="19E5FD3D" w14:textId="77777777" w:rsidR="008509C8" w:rsidRPr="008509C8" w:rsidRDefault="008509C8" w:rsidP="001169EC">
      <w:pPr>
        <w:pStyle w:val="Teksttreci0"/>
        <w:numPr>
          <w:ilvl w:val="0"/>
          <w:numId w:val="1"/>
        </w:numPr>
        <w:shd w:val="clear" w:color="auto" w:fill="auto"/>
        <w:spacing w:before="0" w:after="0" w:line="252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8509C8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</w:t>
      </w:r>
      <w:r w:rsidR="00225FB7">
        <w:rPr>
          <w:rStyle w:val="Teksttreci49ptBezkursywy"/>
          <w:rFonts w:ascii="Times New Roman" w:hAnsi="Times New Roman" w:cs="Times New Roman"/>
          <w:i w:val="0"/>
          <w:iCs w:val="0"/>
          <w:sz w:val="24"/>
          <w:szCs w:val="24"/>
        </w:rPr>
        <w:t xml:space="preserve">art. </w:t>
      </w:r>
      <w:r w:rsidRPr="008B27D2">
        <w:rPr>
          <w:rStyle w:val="Teksttreci49ptBezkursywy"/>
          <w:rFonts w:ascii="Times New Roman" w:hAnsi="Times New Roman" w:cs="Times New Roman"/>
          <w:i w:val="0"/>
          <w:iCs w:val="0"/>
          <w:sz w:val="24"/>
          <w:szCs w:val="24"/>
        </w:rPr>
        <w:t xml:space="preserve">…….. ustawy </w:t>
      </w:r>
      <w:proofErr w:type="spellStart"/>
      <w:r w:rsidRPr="008B27D2">
        <w:rPr>
          <w:rStyle w:val="Teksttreci49ptBezkursywy"/>
          <w:rFonts w:ascii="Times New Roman" w:hAnsi="Times New Roman" w:cs="Times New Roman"/>
          <w:i w:val="0"/>
          <w:iCs w:val="0"/>
          <w:sz w:val="24"/>
          <w:szCs w:val="24"/>
        </w:rPr>
        <w:t>Pzp</w:t>
      </w:r>
      <w:proofErr w:type="spellEnd"/>
      <w:r w:rsidRPr="008509C8">
        <w:rPr>
          <w:rStyle w:val="Teksttreci49ptBezkursywy"/>
          <w:rFonts w:ascii="Times New Roman" w:hAnsi="Times New Roman" w:cs="Times New Roman"/>
          <w:sz w:val="24"/>
          <w:szCs w:val="24"/>
        </w:rPr>
        <w:t xml:space="preserve"> </w:t>
      </w:r>
      <w:r w:rsidRPr="008509C8">
        <w:rPr>
          <w:rFonts w:ascii="Times New Roman" w:hAnsi="Times New Roman" w:cs="Times New Roman"/>
          <w:sz w:val="24"/>
          <w:szCs w:val="24"/>
        </w:rPr>
        <w:t xml:space="preserve">(podać mającą zastosowanie podstawę wykluczenia spośród wymienionych w </w:t>
      </w:r>
      <w:r w:rsidR="008B27D2">
        <w:rPr>
          <w:rFonts w:ascii="Times New Roman" w:hAnsi="Times New Roman" w:cs="Times New Roman"/>
          <w:sz w:val="24"/>
          <w:szCs w:val="24"/>
        </w:rPr>
        <w:t>art.</w:t>
      </w:r>
      <w:r w:rsidRPr="008509C8">
        <w:rPr>
          <w:rFonts w:ascii="Times New Roman" w:hAnsi="Times New Roman" w:cs="Times New Roman"/>
          <w:sz w:val="24"/>
          <w:szCs w:val="24"/>
        </w:rPr>
        <w:t xml:space="preserve"> 108 ust</w:t>
      </w:r>
      <w:r w:rsidR="008B27D2">
        <w:rPr>
          <w:rFonts w:ascii="Times New Roman" w:hAnsi="Times New Roman" w:cs="Times New Roman"/>
          <w:sz w:val="24"/>
          <w:szCs w:val="24"/>
        </w:rPr>
        <w:t>.</w:t>
      </w:r>
      <w:r w:rsidRPr="008509C8">
        <w:rPr>
          <w:rFonts w:ascii="Times New Roman" w:hAnsi="Times New Roman" w:cs="Times New Roman"/>
          <w:sz w:val="24"/>
          <w:szCs w:val="24"/>
        </w:rPr>
        <w:t xml:space="preserve"> 1 pkt 1,</w:t>
      </w:r>
      <w:r w:rsidR="008B27D2">
        <w:rPr>
          <w:rFonts w:ascii="Times New Roman" w:hAnsi="Times New Roman" w:cs="Times New Roman"/>
          <w:sz w:val="24"/>
          <w:szCs w:val="24"/>
        </w:rPr>
        <w:t xml:space="preserve"> </w:t>
      </w:r>
      <w:r w:rsidRPr="008B27D2">
        <w:rPr>
          <w:rFonts w:ascii="Times New Roman" w:hAnsi="Times New Roman" w:cs="Times New Roman"/>
          <w:sz w:val="24"/>
          <w:szCs w:val="24"/>
        </w:rPr>
        <w:t xml:space="preserve">2 i </w:t>
      </w:r>
      <w:r w:rsidRPr="008B27D2">
        <w:rPr>
          <w:rStyle w:val="Teksttreci8ptKursywa"/>
          <w:rFonts w:ascii="Times New Roman" w:hAnsi="Times New Roman" w:cs="Times New Roman"/>
          <w:i w:val="0"/>
          <w:iCs w:val="0"/>
          <w:sz w:val="24"/>
          <w:szCs w:val="24"/>
        </w:rPr>
        <w:t>5</w:t>
      </w:r>
      <w:r w:rsidRPr="008509C8">
        <w:rPr>
          <w:rStyle w:val="Teksttreci8pt"/>
          <w:rFonts w:ascii="Times New Roman" w:hAnsi="Times New Roman" w:cs="Times New Roman"/>
          <w:sz w:val="24"/>
          <w:szCs w:val="24"/>
        </w:rPr>
        <w:t xml:space="preserve"> </w:t>
      </w:r>
      <w:r w:rsidR="00225FB7">
        <w:rPr>
          <w:rStyle w:val="Teksttreci8pt"/>
          <w:rFonts w:ascii="Times New Roman" w:hAnsi="Times New Roman" w:cs="Times New Roman"/>
          <w:sz w:val="24"/>
          <w:szCs w:val="24"/>
        </w:rPr>
        <w:t>oraz</w:t>
      </w:r>
      <w:r w:rsidRPr="008509C8">
        <w:rPr>
          <w:rStyle w:val="Teksttreci8pt"/>
          <w:rFonts w:ascii="Times New Roman" w:hAnsi="Times New Roman" w:cs="Times New Roman"/>
          <w:sz w:val="24"/>
          <w:szCs w:val="24"/>
        </w:rPr>
        <w:t xml:space="preserve"> art. 109 ust. 1 pkt 1 i 4</w:t>
      </w:r>
      <w:r w:rsidRPr="008B27D2">
        <w:rPr>
          <w:rStyle w:val="Teksttreci8ptKursywa"/>
          <w:rFonts w:ascii="Times New Roman" w:hAnsi="Times New Roman" w:cs="Times New Roman"/>
          <w:i w:val="0"/>
          <w:iCs w:val="0"/>
          <w:sz w:val="24"/>
          <w:szCs w:val="24"/>
        </w:rPr>
        <w:t>)</w:t>
      </w:r>
      <w:r w:rsidRPr="008509C8">
        <w:rPr>
          <w:rStyle w:val="Teksttreci8ptKursywa"/>
          <w:rFonts w:ascii="Times New Roman" w:hAnsi="Times New Roman" w:cs="Times New Roman"/>
          <w:sz w:val="24"/>
          <w:szCs w:val="24"/>
        </w:rPr>
        <w:t>.</w:t>
      </w:r>
      <w:r w:rsidRPr="008509C8">
        <w:rPr>
          <w:rStyle w:val="Teksttreci8pt"/>
          <w:rFonts w:ascii="Times New Roman" w:hAnsi="Times New Roman" w:cs="Times New Roman"/>
          <w:sz w:val="24"/>
          <w:szCs w:val="24"/>
        </w:rPr>
        <w:t xml:space="preserve"> </w:t>
      </w:r>
      <w:r w:rsidRPr="008509C8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8509C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8509C8">
        <w:rPr>
          <w:rFonts w:ascii="Times New Roman" w:hAnsi="Times New Roman" w:cs="Times New Roman"/>
          <w:sz w:val="24"/>
          <w:szCs w:val="24"/>
        </w:rPr>
        <w:t xml:space="preserve"> podjąłem następujące środki naprawcze (procedura sanacyjna - samooczyszczenie):</w:t>
      </w:r>
    </w:p>
    <w:p w14:paraId="2730DA7D" w14:textId="77777777" w:rsidR="008509C8" w:rsidRPr="00225FB7" w:rsidRDefault="008509C8" w:rsidP="008509C8">
      <w:pPr>
        <w:pStyle w:val="Teksttreci40"/>
        <w:shd w:val="clear" w:color="auto" w:fill="auto"/>
        <w:tabs>
          <w:tab w:val="left" w:leader="dot" w:pos="142"/>
          <w:tab w:val="left" w:pos="284"/>
        </w:tabs>
        <w:spacing w:before="0" w:after="0" w:line="252" w:lineRule="auto"/>
        <w:ind w:left="284" w:right="20" w:firstLine="0"/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225FB7">
        <w:rPr>
          <w:rFonts w:ascii="Times New Roman" w:hAnsi="Times New Roman" w:cs="Times New Roman"/>
          <w:i w:val="0"/>
          <w:iCs w:val="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3AB246" w14:textId="77777777" w:rsidR="008509C8" w:rsidRPr="008509C8" w:rsidRDefault="008509C8" w:rsidP="008509C8">
      <w:pPr>
        <w:pStyle w:val="Teksttreci40"/>
        <w:shd w:val="clear" w:color="auto" w:fill="auto"/>
        <w:tabs>
          <w:tab w:val="left" w:leader="dot" w:pos="142"/>
          <w:tab w:val="left" w:pos="284"/>
        </w:tabs>
        <w:spacing w:before="0" w:after="0" w:line="252" w:lineRule="auto"/>
        <w:ind w:left="284" w:right="2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1ED5D823" w14:textId="77777777" w:rsidR="008509C8" w:rsidRPr="008509C8" w:rsidRDefault="008509C8" w:rsidP="001169EC">
      <w:pPr>
        <w:pStyle w:val="Teksttreci0"/>
        <w:shd w:val="clear" w:color="auto" w:fill="auto"/>
        <w:spacing w:before="0" w:after="0" w:line="252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 w:rsidRPr="008509C8">
        <w:rPr>
          <w:rFonts w:ascii="Times New Roman" w:hAnsi="Times New Roman" w:cs="Times New Roman"/>
          <w:sz w:val="24"/>
          <w:szCs w:val="24"/>
        </w:rPr>
        <w:t>Na potwierdzenie powyższego przedkładam następujące środki dowodowe:</w:t>
      </w:r>
    </w:p>
    <w:p w14:paraId="0CD16CBE" w14:textId="77777777" w:rsidR="008509C8" w:rsidRPr="008509C8" w:rsidRDefault="008509C8" w:rsidP="001169EC">
      <w:pPr>
        <w:pStyle w:val="Teksttreci0"/>
        <w:numPr>
          <w:ilvl w:val="0"/>
          <w:numId w:val="3"/>
        </w:numPr>
        <w:shd w:val="clear" w:color="auto" w:fill="auto"/>
        <w:spacing w:before="0" w:after="0" w:line="252" w:lineRule="auto"/>
        <w:ind w:left="568" w:hanging="284"/>
        <w:rPr>
          <w:rFonts w:ascii="Times New Roman" w:hAnsi="Times New Roman" w:cs="Times New Roman"/>
          <w:sz w:val="24"/>
          <w:szCs w:val="24"/>
        </w:rPr>
      </w:pPr>
      <w:r w:rsidRPr="008509C8">
        <w:rPr>
          <w:rFonts w:ascii="Times New Roman" w:hAnsi="Times New Roman" w:cs="Times New Roman"/>
          <w:sz w:val="24"/>
          <w:szCs w:val="24"/>
        </w:rPr>
        <w:t>……</w:t>
      </w:r>
      <w:r w:rsidR="001169EC">
        <w:rPr>
          <w:rFonts w:ascii="Times New Roman" w:hAnsi="Times New Roman" w:cs="Times New Roman"/>
          <w:sz w:val="24"/>
          <w:szCs w:val="24"/>
        </w:rPr>
        <w:t>….</w:t>
      </w:r>
      <w:r w:rsidRPr="008509C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</w:p>
    <w:p w14:paraId="59456713" w14:textId="77777777" w:rsidR="008509C8" w:rsidRDefault="008509C8" w:rsidP="001169EC">
      <w:pPr>
        <w:pStyle w:val="Teksttreci0"/>
        <w:numPr>
          <w:ilvl w:val="0"/>
          <w:numId w:val="3"/>
        </w:numPr>
        <w:shd w:val="clear" w:color="auto" w:fill="auto"/>
        <w:spacing w:before="0" w:after="0" w:line="252" w:lineRule="auto"/>
        <w:ind w:left="568" w:hanging="284"/>
        <w:rPr>
          <w:rFonts w:ascii="Times New Roman" w:hAnsi="Times New Roman" w:cs="Times New Roman"/>
          <w:sz w:val="24"/>
          <w:szCs w:val="24"/>
        </w:rPr>
      </w:pPr>
      <w:r w:rsidRPr="008509C8">
        <w:rPr>
          <w:rFonts w:ascii="Times New Roman" w:hAnsi="Times New Roman" w:cs="Times New Roman"/>
          <w:sz w:val="24"/>
          <w:szCs w:val="24"/>
        </w:rPr>
        <w:t>…………</w:t>
      </w:r>
      <w:r w:rsidR="001169EC">
        <w:rPr>
          <w:rFonts w:ascii="Times New Roman" w:hAnsi="Times New Roman" w:cs="Times New Roman"/>
          <w:sz w:val="24"/>
          <w:szCs w:val="24"/>
        </w:rPr>
        <w:t>….</w:t>
      </w:r>
      <w:r w:rsidRPr="008509C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</w:p>
    <w:p w14:paraId="411A2343" w14:textId="6C68A825" w:rsidR="008509C8" w:rsidRDefault="000871CB" w:rsidP="00664E20">
      <w:pPr>
        <w:pStyle w:val="Teksttreci0"/>
        <w:numPr>
          <w:ilvl w:val="0"/>
          <w:numId w:val="3"/>
        </w:numPr>
        <w:shd w:val="clear" w:color="auto" w:fill="auto"/>
        <w:spacing w:before="0" w:after="0" w:line="252" w:lineRule="auto"/>
        <w:ind w:left="568" w:hanging="284"/>
        <w:rPr>
          <w:rFonts w:ascii="Times New Roman" w:hAnsi="Times New Roman" w:cs="Times New Roman"/>
          <w:sz w:val="24"/>
          <w:szCs w:val="24"/>
        </w:rPr>
      </w:pPr>
      <w:r w:rsidRPr="00664E20">
        <w:rPr>
          <w:rFonts w:ascii="Times New Roman" w:hAnsi="Times New Roman" w:cs="Times New Roman"/>
          <w:sz w:val="24"/>
          <w:szCs w:val="24"/>
        </w:rPr>
        <w:t>…………….…………………………………………</w:t>
      </w:r>
      <w:r w:rsidR="00664E20">
        <w:rPr>
          <w:rFonts w:ascii="Times New Roman" w:hAnsi="Times New Roman" w:cs="Times New Roman"/>
          <w:sz w:val="24"/>
          <w:szCs w:val="24"/>
        </w:rPr>
        <w:t>……………</w:t>
      </w:r>
      <w:r w:rsidRPr="00664E20">
        <w:rPr>
          <w:rFonts w:ascii="Times New Roman" w:hAnsi="Times New Roman" w:cs="Times New Roman"/>
          <w:sz w:val="24"/>
          <w:szCs w:val="24"/>
        </w:rPr>
        <w:t>……………………………</w:t>
      </w:r>
    </w:p>
    <w:p w14:paraId="2BD8DE75" w14:textId="77777777" w:rsidR="00664E20" w:rsidRPr="00664E20" w:rsidRDefault="00664E20" w:rsidP="00664E20">
      <w:pPr>
        <w:pStyle w:val="Teksttreci0"/>
        <w:shd w:val="clear" w:color="auto" w:fill="auto"/>
        <w:spacing w:before="0" w:after="0" w:line="252" w:lineRule="auto"/>
        <w:ind w:left="568" w:right="20" w:firstLine="0"/>
        <w:rPr>
          <w:rFonts w:ascii="Times New Roman" w:hAnsi="Times New Roman" w:cs="Times New Roman"/>
          <w:sz w:val="24"/>
          <w:szCs w:val="24"/>
        </w:rPr>
      </w:pPr>
    </w:p>
    <w:p w14:paraId="22C79C28" w14:textId="77777777" w:rsidR="008509C8" w:rsidRPr="001169EC" w:rsidRDefault="008509C8" w:rsidP="001169EC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2" w:lineRule="auto"/>
        <w:ind w:left="397" w:right="-142" w:hanging="397"/>
        <w:jc w:val="both"/>
        <w:rPr>
          <w:rFonts w:ascii="Times New Roman" w:hAnsi="Times New Roman" w:cs="Times New Roman"/>
          <w:b/>
          <w:bCs/>
        </w:rPr>
      </w:pPr>
      <w:r w:rsidRPr="001169EC">
        <w:rPr>
          <w:rFonts w:ascii="Times New Roman" w:hAnsi="Times New Roman" w:cs="Times New Roman"/>
          <w:b/>
          <w:bCs/>
        </w:rPr>
        <w:lastRenderedPageBreak/>
        <w:t>OŚWIADCZENIE O SPEŁNIANIU WARUNKÓW UDZIAŁU W POSTĘPOWANIU</w:t>
      </w:r>
    </w:p>
    <w:p w14:paraId="5EBE63B3" w14:textId="2EF7B11D" w:rsidR="00503C39" w:rsidRPr="00407329" w:rsidRDefault="00503C39" w:rsidP="00503C39">
      <w:pPr>
        <w:pStyle w:val="Teksttreci0"/>
        <w:shd w:val="clear" w:color="auto" w:fill="auto"/>
        <w:spacing w:before="0" w:after="0"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407329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 o udzielenie zamówienia, określonych przez Zamawiającego w Ogłoszeniu o zamówieniu oraz w pkt. 2</w:t>
      </w:r>
      <w:r w:rsidR="00664E20">
        <w:rPr>
          <w:rFonts w:ascii="Times New Roman" w:hAnsi="Times New Roman" w:cs="Times New Roman"/>
          <w:sz w:val="24"/>
          <w:szCs w:val="24"/>
        </w:rPr>
        <w:t>1</w:t>
      </w:r>
      <w:r w:rsidRPr="00407329">
        <w:rPr>
          <w:rFonts w:ascii="Times New Roman" w:hAnsi="Times New Roman" w:cs="Times New Roman"/>
          <w:sz w:val="24"/>
          <w:szCs w:val="24"/>
        </w:rPr>
        <w:t xml:space="preserve"> Specyfikacji Warunków Zamówienia udostępniam następujące zasoby:</w:t>
      </w:r>
    </w:p>
    <w:p w14:paraId="4903BA92" w14:textId="77777777" w:rsidR="00503C39" w:rsidRPr="00503C39" w:rsidRDefault="00503C39" w:rsidP="00503C39">
      <w:pPr>
        <w:pStyle w:val="Teksttreci0"/>
        <w:shd w:val="clear" w:color="auto" w:fill="auto"/>
        <w:spacing w:before="0" w:after="0"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503C39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503C39">
        <w:rPr>
          <w:rFonts w:ascii="Times New Roman" w:hAnsi="Times New Roman" w:cs="Times New Roman"/>
          <w:sz w:val="24"/>
          <w:szCs w:val="24"/>
        </w:rPr>
        <w:t>……………………………………</w:t>
      </w:r>
    </w:p>
    <w:p w14:paraId="2F194623" w14:textId="77777777" w:rsidR="00503C39" w:rsidRPr="00503C39" w:rsidRDefault="00503C39" w:rsidP="00503C39">
      <w:pPr>
        <w:pStyle w:val="Teksttreci0"/>
        <w:shd w:val="clear" w:color="auto" w:fill="auto"/>
        <w:spacing w:before="0" w:after="0"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503C39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503C39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77A4710C" w14:textId="77777777" w:rsidR="00503C39" w:rsidRPr="00503C39" w:rsidRDefault="00503C39" w:rsidP="00503C39">
      <w:pPr>
        <w:pStyle w:val="Teksttreci0"/>
        <w:shd w:val="clear" w:color="auto" w:fill="auto"/>
        <w:spacing w:before="0" w:after="0"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503C39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503C39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7A91CC5F" w14:textId="77777777" w:rsidR="00503C39" w:rsidRPr="00B711D9" w:rsidRDefault="00503C39" w:rsidP="00503C39">
      <w:pPr>
        <w:pStyle w:val="Teksttreci40"/>
        <w:shd w:val="clear" w:color="auto" w:fill="auto"/>
        <w:spacing w:before="0" w:after="0" w:line="240" w:lineRule="auto"/>
        <w:ind w:firstLine="0"/>
        <w:jc w:val="center"/>
        <w:rPr>
          <w:rFonts w:ascii="Times New Roman" w:hAnsi="Times New Roman" w:cs="Times New Roman"/>
        </w:rPr>
      </w:pPr>
      <w:r w:rsidRPr="00B711D9">
        <w:rPr>
          <w:rFonts w:ascii="Times New Roman" w:hAnsi="Times New Roman" w:cs="Times New Roman"/>
        </w:rPr>
        <w:t>(należy wskazać zakres w jakim podmiot trzeci udostępnia zasoby)</w:t>
      </w:r>
    </w:p>
    <w:p w14:paraId="465A51D2" w14:textId="77777777" w:rsidR="00503C39" w:rsidRDefault="00503C39" w:rsidP="00503C39">
      <w:pPr>
        <w:pStyle w:val="Teksttreci0"/>
        <w:shd w:val="clear" w:color="auto" w:fill="auto"/>
        <w:spacing w:before="0" w:after="0"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</w:p>
    <w:p w14:paraId="1201C221" w14:textId="4697C977" w:rsidR="008509C8" w:rsidRDefault="00503C39" w:rsidP="00503C39">
      <w:pPr>
        <w:pStyle w:val="Teksttreci0"/>
        <w:shd w:val="clear" w:color="auto" w:fill="auto"/>
        <w:spacing w:before="0" w:after="0" w:line="252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B711D9">
        <w:rPr>
          <w:rFonts w:ascii="Times New Roman" w:hAnsi="Times New Roman" w:cs="Times New Roman"/>
          <w:sz w:val="24"/>
          <w:szCs w:val="24"/>
        </w:rPr>
        <w:t>Oświadczam, iż spełniam warunki udziału w postępowaniu o udzielenie zamówienia, określone przez Zamawiającego w pkt. 2</w:t>
      </w:r>
      <w:r w:rsidR="00664E20">
        <w:rPr>
          <w:rFonts w:ascii="Times New Roman" w:hAnsi="Times New Roman" w:cs="Times New Roman"/>
          <w:sz w:val="24"/>
          <w:szCs w:val="24"/>
        </w:rPr>
        <w:t>1</w:t>
      </w:r>
      <w:r w:rsidRPr="00B711D9">
        <w:rPr>
          <w:rFonts w:ascii="Times New Roman" w:hAnsi="Times New Roman" w:cs="Times New Roman"/>
          <w:sz w:val="24"/>
          <w:szCs w:val="24"/>
        </w:rPr>
        <w:t xml:space="preserve"> Specyfikacji Warunków Zamówienia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711D9">
        <w:rPr>
          <w:rFonts w:ascii="Times New Roman" w:hAnsi="Times New Roman" w:cs="Times New Roman"/>
          <w:sz w:val="24"/>
          <w:szCs w:val="24"/>
        </w:rPr>
        <w:t xml:space="preserve"> w zakresie których udostępniam swoje zasoby Wykonawcy w celu wykazania spełniania warunków udziału </w:t>
      </w:r>
      <w:r>
        <w:rPr>
          <w:rFonts w:ascii="Times New Roman" w:hAnsi="Times New Roman" w:cs="Times New Roman"/>
          <w:sz w:val="24"/>
          <w:szCs w:val="24"/>
        </w:rPr>
        <w:br/>
      </w:r>
      <w:r w:rsidRPr="00B711D9">
        <w:rPr>
          <w:rFonts w:ascii="Times New Roman" w:hAnsi="Times New Roman" w:cs="Times New Roman"/>
          <w:sz w:val="24"/>
          <w:szCs w:val="24"/>
        </w:rPr>
        <w:t>w postępowaniu.</w:t>
      </w:r>
    </w:p>
    <w:p w14:paraId="6881217C" w14:textId="77777777" w:rsidR="008509C8" w:rsidRPr="008509C8" w:rsidRDefault="008509C8" w:rsidP="008509C8">
      <w:pPr>
        <w:pStyle w:val="Nagwek20"/>
        <w:keepNext/>
        <w:keepLines/>
        <w:shd w:val="clear" w:color="auto" w:fill="auto"/>
        <w:tabs>
          <w:tab w:val="left" w:pos="770"/>
        </w:tabs>
        <w:spacing w:after="0" w:line="252" w:lineRule="auto"/>
        <w:ind w:left="40"/>
        <w:rPr>
          <w:rFonts w:ascii="Times New Roman" w:hAnsi="Times New Roman" w:cs="Times New Roman"/>
          <w:sz w:val="24"/>
          <w:szCs w:val="24"/>
        </w:rPr>
      </w:pPr>
      <w:bookmarkStart w:id="1" w:name="bookmark2"/>
    </w:p>
    <w:p w14:paraId="3CEE8669" w14:textId="77777777" w:rsidR="008509C8" w:rsidRPr="001169EC" w:rsidRDefault="008509C8" w:rsidP="001169EC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9" w:color="auto"/>
        </w:pBdr>
        <w:spacing w:line="252" w:lineRule="auto"/>
        <w:ind w:left="397" w:hanging="397"/>
        <w:jc w:val="both"/>
        <w:rPr>
          <w:rFonts w:ascii="Times New Roman" w:hAnsi="Times New Roman" w:cs="Times New Roman"/>
          <w:b/>
          <w:bCs/>
        </w:rPr>
      </w:pPr>
      <w:r w:rsidRPr="001169EC">
        <w:rPr>
          <w:rFonts w:ascii="Times New Roman" w:hAnsi="Times New Roman" w:cs="Times New Roman"/>
          <w:b/>
          <w:bCs/>
        </w:rPr>
        <w:t>OŚWIADCZENIE DOTYCZĄCE PODANYCH INFORMACJI</w:t>
      </w:r>
      <w:bookmarkEnd w:id="1"/>
    </w:p>
    <w:p w14:paraId="25A7475B" w14:textId="77777777" w:rsidR="008509C8" w:rsidRPr="008509C8" w:rsidRDefault="008509C8" w:rsidP="00503C39">
      <w:pPr>
        <w:pStyle w:val="Teksttreci0"/>
        <w:shd w:val="clear" w:color="auto" w:fill="auto"/>
        <w:spacing w:before="0" w:after="0" w:line="252" w:lineRule="auto"/>
        <w:ind w:right="23" w:firstLine="0"/>
        <w:rPr>
          <w:rFonts w:ascii="Times New Roman" w:hAnsi="Times New Roman" w:cs="Times New Roman"/>
          <w:sz w:val="24"/>
          <w:szCs w:val="24"/>
        </w:rPr>
      </w:pPr>
      <w:r w:rsidRPr="008509C8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503C39">
        <w:rPr>
          <w:rFonts w:ascii="Times New Roman" w:hAnsi="Times New Roman" w:cs="Times New Roman"/>
          <w:sz w:val="24"/>
          <w:szCs w:val="24"/>
        </w:rPr>
        <w:br/>
      </w:r>
      <w:r w:rsidRPr="008509C8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1D694667" w14:textId="77777777" w:rsidR="008509C8" w:rsidRPr="008509C8" w:rsidRDefault="008509C8" w:rsidP="008509C8">
      <w:pPr>
        <w:pStyle w:val="Teksttreci0"/>
        <w:shd w:val="clear" w:color="auto" w:fill="auto"/>
        <w:spacing w:before="0" w:after="0" w:line="252" w:lineRule="auto"/>
        <w:ind w:left="40" w:right="23" w:firstLine="0"/>
        <w:rPr>
          <w:rFonts w:ascii="Times New Roman" w:hAnsi="Times New Roman" w:cs="Times New Roman"/>
          <w:sz w:val="24"/>
          <w:szCs w:val="24"/>
        </w:rPr>
      </w:pPr>
    </w:p>
    <w:p w14:paraId="6ABE96D0" w14:textId="77777777" w:rsidR="008509C8" w:rsidRPr="008509C8" w:rsidRDefault="008509C8" w:rsidP="008509C8">
      <w:pPr>
        <w:pStyle w:val="Teksttreci0"/>
        <w:shd w:val="clear" w:color="auto" w:fill="auto"/>
        <w:spacing w:before="0" w:after="0" w:line="252" w:lineRule="auto"/>
        <w:ind w:left="40" w:right="23" w:firstLine="0"/>
        <w:rPr>
          <w:rFonts w:ascii="Times New Roman" w:hAnsi="Times New Roman" w:cs="Times New Roman"/>
          <w:sz w:val="24"/>
          <w:szCs w:val="24"/>
        </w:rPr>
      </w:pPr>
    </w:p>
    <w:p w14:paraId="2CAC88A6" w14:textId="77777777" w:rsidR="008509C8" w:rsidRPr="008509C8" w:rsidRDefault="008509C8" w:rsidP="008509C8">
      <w:pPr>
        <w:pStyle w:val="Teksttreci0"/>
        <w:shd w:val="clear" w:color="auto" w:fill="auto"/>
        <w:spacing w:before="0" w:after="0" w:line="252" w:lineRule="auto"/>
        <w:ind w:left="40" w:right="23" w:firstLine="0"/>
        <w:rPr>
          <w:rFonts w:ascii="Times New Roman" w:hAnsi="Times New Roman" w:cs="Times New Roman"/>
          <w:sz w:val="24"/>
          <w:szCs w:val="24"/>
        </w:rPr>
      </w:pPr>
    </w:p>
    <w:p w14:paraId="72030F09" w14:textId="77777777" w:rsidR="000871CB" w:rsidRPr="00054E46" w:rsidRDefault="000871CB" w:rsidP="00054E46">
      <w:pPr>
        <w:pStyle w:val="Teksttreci0"/>
        <w:shd w:val="clear" w:color="auto" w:fill="auto"/>
        <w:spacing w:before="0" w:after="0" w:line="252" w:lineRule="auto"/>
        <w:ind w:left="40" w:right="23" w:firstLine="0"/>
        <w:rPr>
          <w:rFonts w:ascii="Times New Roman" w:hAnsi="Times New Roman" w:cs="Times New Roman"/>
          <w:sz w:val="24"/>
          <w:szCs w:val="24"/>
        </w:rPr>
      </w:pPr>
    </w:p>
    <w:p w14:paraId="7A64B817" w14:textId="77777777" w:rsidR="000871CB" w:rsidRPr="00054E46" w:rsidRDefault="000871CB" w:rsidP="00054E46">
      <w:pPr>
        <w:pStyle w:val="Teksttreci0"/>
        <w:shd w:val="clear" w:color="auto" w:fill="auto"/>
        <w:spacing w:before="0" w:after="0" w:line="252" w:lineRule="auto"/>
        <w:ind w:left="40" w:right="23" w:firstLine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64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70"/>
        <w:gridCol w:w="595"/>
        <w:gridCol w:w="2534"/>
        <w:gridCol w:w="236"/>
        <w:gridCol w:w="4005"/>
      </w:tblGrid>
      <w:tr w:rsidR="000871CB" w:rsidRPr="000871CB" w14:paraId="35A54053" w14:textId="77777777" w:rsidTr="00304E84">
        <w:trPr>
          <w:jc w:val="center"/>
        </w:trPr>
        <w:tc>
          <w:tcPr>
            <w:tcW w:w="2274" w:type="dxa"/>
            <w:tcBorders>
              <w:bottom w:val="dotted" w:sz="4" w:space="0" w:color="auto"/>
            </w:tcBorders>
          </w:tcPr>
          <w:p w14:paraId="04F732E2" w14:textId="77777777" w:rsidR="000871CB" w:rsidRPr="000871CB" w:rsidRDefault="000871CB" w:rsidP="00661290">
            <w:pPr>
              <w:suppressAutoHyphens w:val="0"/>
              <w:spacing w:line="252" w:lineRule="auto"/>
              <w:jc w:val="both"/>
              <w:rPr>
                <w:rFonts w:ascii="Times New Roman" w:eastAsia="Palatino Linotype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1A67CA91" w14:textId="77777777" w:rsidR="000871CB" w:rsidRPr="000871CB" w:rsidRDefault="000871CB" w:rsidP="00661290">
            <w:pPr>
              <w:suppressAutoHyphens w:val="0"/>
              <w:spacing w:line="252" w:lineRule="auto"/>
              <w:jc w:val="both"/>
              <w:rPr>
                <w:rFonts w:ascii="Times New Roman" w:eastAsia="Palatino Linotype" w:hAnsi="Times New Roman" w:cs="Times New Roman"/>
                <w:sz w:val="22"/>
                <w:szCs w:val="22"/>
              </w:rPr>
            </w:pPr>
            <w:r w:rsidRPr="000871CB">
              <w:rPr>
                <w:rFonts w:ascii="Times New Roman" w:eastAsia="Palatino Linotype" w:hAnsi="Times New Roman" w:cs="Times New Roman"/>
                <w:sz w:val="22"/>
                <w:szCs w:val="22"/>
              </w:rPr>
              <w:t xml:space="preserve">dnia </w:t>
            </w:r>
          </w:p>
        </w:tc>
        <w:tc>
          <w:tcPr>
            <w:tcW w:w="2546" w:type="dxa"/>
            <w:tcBorders>
              <w:bottom w:val="dotted" w:sz="4" w:space="0" w:color="auto"/>
            </w:tcBorders>
          </w:tcPr>
          <w:p w14:paraId="1AD2D493" w14:textId="77777777" w:rsidR="000871CB" w:rsidRPr="000871CB" w:rsidRDefault="000871CB" w:rsidP="00661290">
            <w:pPr>
              <w:suppressAutoHyphens w:val="0"/>
              <w:spacing w:line="252" w:lineRule="auto"/>
              <w:jc w:val="both"/>
              <w:rPr>
                <w:rFonts w:ascii="Times New Roman" w:eastAsia="Palatino Linotype" w:hAnsi="Times New Roman" w:cs="Times New Roman"/>
                <w:sz w:val="22"/>
                <w:szCs w:val="22"/>
              </w:rPr>
            </w:pPr>
          </w:p>
        </w:tc>
        <w:tc>
          <w:tcPr>
            <w:tcW w:w="236" w:type="dxa"/>
          </w:tcPr>
          <w:p w14:paraId="2531D236" w14:textId="77777777" w:rsidR="000871CB" w:rsidRPr="000871CB" w:rsidRDefault="000871CB" w:rsidP="00661290">
            <w:pPr>
              <w:suppressAutoHyphens w:val="0"/>
              <w:spacing w:line="252" w:lineRule="auto"/>
              <w:jc w:val="both"/>
              <w:rPr>
                <w:rFonts w:ascii="Times New Roman" w:eastAsia="Palatino Linotype" w:hAnsi="Times New Roman" w:cs="Times New Roman"/>
                <w:sz w:val="22"/>
                <w:szCs w:val="22"/>
              </w:rPr>
            </w:pPr>
          </w:p>
        </w:tc>
        <w:tc>
          <w:tcPr>
            <w:tcW w:w="4017" w:type="dxa"/>
            <w:tcBorders>
              <w:bottom w:val="dotted" w:sz="4" w:space="0" w:color="auto"/>
            </w:tcBorders>
          </w:tcPr>
          <w:p w14:paraId="035A2E0C" w14:textId="77777777" w:rsidR="000871CB" w:rsidRPr="000871CB" w:rsidRDefault="000871CB" w:rsidP="00661290">
            <w:pPr>
              <w:suppressAutoHyphens w:val="0"/>
              <w:spacing w:line="252" w:lineRule="auto"/>
              <w:jc w:val="both"/>
              <w:rPr>
                <w:rFonts w:ascii="Times New Roman" w:eastAsia="Palatino Linotype" w:hAnsi="Times New Roman" w:cs="Times New Roman"/>
                <w:sz w:val="22"/>
                <w:szCs w:val="22"/>
              </w:rPr>
            </w:pPr>
          </w:p>
        </w:tc>
      </w:tr>
      <w:tr w:rsidR="000871CB" w:rsidRPr="000871CB" w14:paraId="79AD3331" w14:textId="77777777" w:rsidTr="00304E84">
        <w:trPr>
          <w:jc w:val="center"/>
        </w:trPr>
        <w:tc>
          <w:tcPr>
            <w:tcW w:w="2274" w:type="dxa"/>
            <w:tcBorders>
              <w:top w:val="dotted" w:sz="4" w:space="0" w:color="auto"/>
            </w:tcBorders>
          </w:tcPr>
          <w:p w14:paraId="1FA19250" w14:textId="77777777" w:rsidR="000871CB" w:rsidRPr="000871CB" w:rsidRDefault="000871CB" w:rsidP="00661290">
            <w:pPr>
              <w:suppressAutoHyphens w:val="0"/>
              <w:spacing w:line="252" w:lineRule="auto"/>
              <w:jc w:val="center"/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</w:pPr>
            <w:r w:rsidRPr="000871CB"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  <w:t>(Miejscowość)</w:t>
            </w:r>
          </w:p>
        </w:tc>
        <w:tc>
          <w:tcPr>
            <w:tcW w:w="567" w:type="dxa"/>
          </w:tcPr>
          <w:p w14:paraId="1476B898" w14:textId="77777777" w:rsidR="000871CB" w:rsidRPr="000871CB" w:rsidRDefault="000871CB" w:rsidP="00661290">
            <w:pPr>
              <w:suppressAutoHyphens w:val="0"/>
              <w:spacing w:line="252" w:lineRule="auto"/>
              <w:jc w:val="center"/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dotted" w:sz="4" w:space="0" w:color="auto"/>
            </w:tcBorders>
          </w:tcPr>
          <w:p w14:paraId="2994552B" w14:textId="77777777" w:rsidR="000871CB" w:rsidRPr="000871CB" w:rsidRDefault="000871CB" w:rsidP="00661290">
            <w:pPr>
              <w:suppressAutoHyphens w:val="0"/>
              <w:spacing w:line="252" w:lineRule="auto"/>
              <w:jc w:val="center"/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36" w:type="dxa"/>
          </w:tcPr>
          <w:p w14:paraId="3A942412" w14:textId="77777777" w:rsidR="000871CB" w:rsidRPr="000871CB" w:rsidRDefault="000871CB" w:rsidP="00661290">
            <w:pPr>
              <w:suppressAutoHyphens w:val="0"/>
              <w:spacing w:line="252" w:lineRule="auto"/>
              <w:jc w:val="center"/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4017" w:type="dxa"/>
            <w:tcBorders>
              <w:top w:val="dotted" w:sz="4" w:space="0" w:color="auto"/>
            </w:tcBorders>
          </w:tcPr>
          <w:p w14:paraId="60388B06" w14:textId="77777777" w:rsidR="000871CB" w:rsidRPr="000871CB" w:rsidRDefault="000871CB" w:rsidP="00661290">
            <w:pPr>
              <w:suppressAutoHyphens w:val="0"/>
              <w:spacing w:line="252" w:lineRule="auto"/>
              <w:ind w:left="40"/>
              <w:jc w:val="center"/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</w:pPr>
            <w:r w:rsidRPr="000871CB"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  <w:t>(Podpis wykonawcy/osoby uprawnionej</w:t>
            </w:r>
          </w:p>
          <w:p w14:paraId="743A3FC4" w14:textId="77777777" w:rsidR="000871CB" w:rsidRPr="000871CB" w:rsidRDefault="000871CB" w:rsidP="00661290">
            <w:pPr>
              <w:suppressAutoHyphens w:val="0"/>
              <w:spacing w:line="252" w:lineRule="auto"/>
              <w:ind w:left="40"/>
              <w:jc w:val="center"/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</w:pPr>
            <w:r w:rsidRPr="000871CB"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  <w:t>do występowania w imieniu wykonawcy)</w:t>
            </w:r>
          </w:p>
        </w:tc>
      </w:tr>
    </w:tbl>
    <w:p w14:paraId="0491DBB6" w14:textId="77777777" w:rsidR="000871CB" w:rsidRPr="00790CB7" w:rsidRDefault="000871CB" w:rsidP="00503C39">
      <w:pPr>
        <w:spacing w:line="252" w:lineRule="auto"/>
        <w:jc w:val="both"/>
        <w:rPr>
          <w:rFonts w:eastAsia="Palatino Linotype"/>
        </w:rPr>
      </w:pPr>
    </w:p>
    <w:p w14:paraId="6AA680CC" w14:textId="77777777" w:rsidR="008509C8" w:rsidRPr="008509C8" w:rsidRDefault="008509C8" w:rsidP="00503C39">
      <w:pPr>
        <w:pStyle w:val="Teksttreci0"/>
        <w:shd w:val="clear" w:color="auto" w:fill="auto"/>
        <w:spacing w:before="0" w:after="0" w:line="252" w:lineRule="auto"/>
        <w:ind w:right="23" w:firstLine="0"/>
        <w:rPr>
          <w:rFonts w:ascii="Times New Roman" w:hAnsi="Times New Roman" w:cs="Times New Roman"/>
          <w:sz w:val="24"/>
          <w:szCs w:val="24"/>
        </w:rPr>
      </w:pPr>
    </w:p>
    <w:p w14:paraId="10A80E58" w14:textId="77777777" w:rsidR="008509C8" w:rsidRPr="008509C8" w:rsidRDefault="008509C8" w:rsidP="00503C39">
      <w:pPr>
        <w:pStyle w:val="Teksttreci0"/>
        <w:shd w:val="clear" w:color="auto" w:fill="auto"/>
        <w:spacing w:before="0" w:after="0" w:line="252" w:lineRule="auto"/>
        <w:ind w:right="23" w:firstLine="0"/>
        <w:rPr>
          <w:rFonts w:ascii="Times New Roman" w:hAnsi="Times New Roman" w:cs="Times New Roman"/>
          <w:sz w:val="24"/>
          <w:szCs w:val="24"/>
        </w:rPr>
      </w:pPr>
    </w:p>
    <w:p w14:paraId="1A3AFF97" w14:textId="77777777" w:rsidR="008509C8" w:rsidRPr="00054E46" w:rsidRDefault="008509C8" w:rsidP="006666BA">
      <w:pPr>
        <w:pStyle w:val="Teksttreci0"/>
        <w:shd w:val="clear" w:color="auto" w:fill="auto"/>
        <w:spacing w:before="0" w:after="0" w:line="252" w:lineRule="auto"/>
        <w:ind w:left="454" w:hanging="454"/>
        <w:rPr>
          <w:rFonts w:ascii="Times New Roman" w:hAnsi="Times New Roman" w:cs="Times New Roman"/>
          <w:sz w:val="22"/>
          <w:szCs w:val="22"/>
        </w:rPr>
      </w:pPr>
      <w:r w:rsidRPr="00054E46">
        <w:rPr>
          <w:rFonts w:ascii="Times New Roman" w:hAnsi="Times New Roman" w:cs="Times New Roman"/>
          <w:sz w:val="22"/>
          <w:szCs w:val="22"/>
        </w:rPr>
        <w:t>*</w:t>
      </w:r>
      <w:r w:rsidR="000871CB" w:rsidRPr="00054E46">
        <w:rPr>
          <w:rFonts w:ascii="Times New Roman" w:hAnsi="Times New Roman" w:cs="Times New Roman"/>
          <w:sz w:val="22"/>
          <w:szCs w:val="22"/>
        </w:rPr>
        <w:tab/>
      </w:r>
      <w:r w:rsidRPr="00054E46">
        <w:rPr>
          <w:rFonts w:ascii="Times New Roman" w:hAnsi="Times New Roman" w:cs="Times New Roman"/>
          <w:sz w:val="22"/>
          <w:szCs w:val="22"/>
        </w:rPr>
        <w:t>niepotrzebne skreślić</w:t>
      </w:r>
    </w:p>
    <w:p w14:paraId="646C117B" w14:textId="77777777" w:rsidR="008509C8" w:rsidRPr="00054E46" w:rsidRDefault="008509C8" w:rsidP="00503C39">
      <w:pPr>
        <w:pStyle w:val="Teksttreci60"/>
        <w:shd w:val="clear" w:color="auto" w:fill="auto"/>
        <w:spacing w:line="252" w:lineRule="auto"/>
        <w:ind w:right="23"/>
        <w:jc w:val="both"/>
        <w:rPr>
          <w:rFonts w:ascii="Times New Roman" w:hAnsi="Times New Roman" w:cs="Times New Roman"/>
          <w:sz w:val="22"/>
          <w:szCs w:val="22"/>
        </w:rPr>
      </w:pPr>
    </w:p>
    <w:p w14:paraId="20E77C6B" w14:textId="77777777" w:rsidR="008509C8" w:rsidRDefault="008509C8" w:rsidP="00503C39">
      <w:pPr>
        <w:pStyle w:val="Teksttreci20"/>
        <w:shd w:val="clear" w:color="auto" w:fill="auto"/>
        <w:spacing w:before="0" w:line="252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</w:p>
    <w:p w14:paraId="6B9CDB74" w14:textId="77777777" w:rsidR="00054E46" w:rsidRDefault="00054E46" w:rsidP="00503C39">
      <w:pPr>
        <w:pStyle w:val="Teksttreci20"/>
        <w:shd w:val="clear" w:color="auto" w:fill="auto"/>
        <w:spacing w:before="0" w:line="252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</w:p>
    <w:p w14:paraId="7B9BCF06" w14:textId="77777777" w:rsidR="00054E46" w:rsidRPr="008509C8" w:rsidRDefault="00054E46" w:rsidP="00503C39">
      <w:pPr>
        <w:pStyle w:val="Teksttreci20"/>
        <w:shd w:val="clear" w:color="auto" w:fill="auto"/>
        <w:spacing w:before="0" w:line="252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</w:p>
    <w:p w14:paraId="236209F3" w14:textId="77777777" w:rsidR="00DC01CA" w:rsidRPr="00054E46" w:rsidRDefault="008509C8" w:rsidP="00503C39">
      <w:pPr>
        <w:pStyle w:val="Teksttreci20"/>
        <w:shd w:val="clear" w:color="auto" w:fill="auto"/>
        <w:spacing w:before="0" w:line="252" w:lineRule="auto"/>
        <w:ind w:right="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09C8">
        <w:rPr>
          <w:rFonts w:ascii="Times New Roman" w:hAnsi="Times New Roman" w:cs="Times New Roman"/>
          <w:b/>
          <w:bCs/>
          <w:sz w:val="24"/>
          <w:szCs w:val="24"/>
        </w:rPr>
        <w:t xml:space="preserve">Powyższe oświadczenie składane jest pod rygorem odpowiedzialności karnej za fałszywe zeznania - zgodnie z </w:t>
      </w:r>
      <w:r w:rsidR="00225FB7">
        <w:rPr>
          <w:rFonts w:ascii="Times New Roman" w:hAnsi="Times New Roman" w:cs="Times New Roman"/>
          <w:b/>
          <w:bCs/>
          <w:sz w:val="24"/>
          <w:szCs w:val="24"/>
        </w:rPr>
        <w:t>art.</w:t>
      </w:r>
      <w:r w:rsidRPr="008509C8">
        <w:rPr>
          <w:rFonts w:ascii="Times New Roman" w:hAnsi="Times New Roman" w:cs="Times New Roman"/>
          <w:b/>
          <w:bCs/>
          <w:sz w:val="24"/>
          <w:szCs w:val="24"/>
        </w:rPr>
        <w:t xml:space="preserve"> 233 §1 Kodeksu Karnego oraz pod rygorem odpowiedzialności za poświadczenie nieprawdy w dokumentach w celu uzyskania zamówienia publicznego </w:t>
      </w:r>
      <w:r w:rsidR="00225FB7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8509C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25FB7">
        <w:rPr>
          <w:rFonts w:ascii="Times New Roman" w:hAnsi="Times New Roman" w:cs="Times New Roman"/>
          <w:b/>
          <w:bCs/>
          <w:sz w:val="24"/>
          <w:szCs w:val="24"/>
        </w:rPr>
        <w:t>art.</w:t>
      </w:r>
      <w:r w:rsidRPr="008509C8">
        <w:rPr>
          <w:rFonts w:ascii="Times New Roman" w:hAnsi="Times New Roman" w:cs="Times New Roman"/>
          <w:b/>
          <w:bCs/>
          <w:sz w:val="24"/>
          <w:szCs w:val="24"/>
        </w:rPr>
        <w:t xml:space="preserve"> 297 §1 Kodeksu Karnego.</w:t>
      </w:r>
    </w:p>
    <w:sectPr w:rsidR="00DC01CA" w:rsidRPr="00054E46" w:rsidSect="00664E20">
      <w:headerReference w:type="default" r:id="rId7"/>
      <w:footerReference w:type="default" r:id="rId8"/>
      <w:pgSz w:w="11906" w:h="16838" w:code="9"/>
      <w:pgMar w:top="1134" w:right="1196" w:bottom="1134" w:left="1196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572124" w14:textId="77777777" w:rsidR="004727FE" w:rsidRDefault="004727FE" w:rsidP="008509C8">
      <w:r>
        <w:separator/>
      </w:r>
    </w:p>
  </w:endnote>
  <w:endnote w:type="continuationSeparator" w:id="0">
    <w:p w14:paraId="0E158BB4" w14:textId="77777777" w:rsidR="004727FE" w:rsidRDefault="004727FE" w:rsidP="008509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5408337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4CEBD346" w14:textId="6F7784F4" w:rsidR="00664E20" w:rsidRPr="00664E20" w:rsidRDefault="00664E20" w:rsidP="00664E20">
        <w:pPr>
          <w:pStyle w:val="Stopka"/>
          <w:jc w:val="right"/>
          <w:rPr>
            <w:rFonts w:ascii="Times New Roman" w:hAnsi="Times New Roman" w:cs="Times New Roman"/>
          </w:rPr>
        </w:pPr>
        <w:r w:rsidRPr="00664E20">
          <w:rPr>
            <w:rFonts w:ascii="Times New Roman" w:hAnsi="Times New Roman" w:cs="Times New Roman"/>
          </w:rPr>
          <w:fldChar w:fldCharType="begin"/>
        </w:r>
        <w:r w:rsidRPr="00664E20">
          <w:rPr>
            <w:rFonts w:ascii="Times New Roman" w:hAnsi="Times New Roman" w:cs="Times New Roman"/>
          </w:rPr>
          <w:instrText>PAGE   \* MERGEFORMAT</w:instrText>
        </w:r>
        <w:r w:rsidRPr="00664E20">
          <w:rPr>
            <w:rFonts w:ascii="Times New Roman" w:hAnsi="Times New Roman" w:cs="Times New Roman"/>
          </w:rPr>
          <w:fldChar w:fldCharType="separate"/>
        </w:r>
        <w:r w:rsidR="004833A1">
          <w:rPr>
            <w:rFonts w:ascii="Times New Roman" w:hAnsi="Times New Roman" w:cs="Times New Roman"/>
            <w:noProof/>
          </w:rPr>
          <w:t>1</w:t>
        </w:r>
        <w:r w:rsidRPr="00664E20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833DB3" w14:textId="77777777" w:rsidR="004727FE" w:rsidRDefault="004727FE" w:rsidP="008509C8">
      <w:r>
        <w:separator/>
      </w:r>
    </w:p>
  </w:footnote>
  <w:footnote w:type="continuationSeparator" w:id="0">
    <w:p w14:paraId="5715DF10" w14:textId="77777777" w:rsidR="004727FE" w:rsidRDefault="004727FE" w:rsidP="008509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2D80AD" w14:textId="4E514872" w:rsidR="00D77DB9" w:rsidRPr="00D77DB9" w:rsidRDefault="002A1928" w:rsidP="00D77DB9">
    <w:pPr>
      <w:widowControl/>
      <w:suppressAutoHyphens/>
      <w:ind w:left="709" w:hanging="709"/>
      <w:jc w:val="both"/>
      <w:rPr>
        <w:rFonts w:ascii="Times New Roman" w:eastAsia="Calibri" w:hAnsi="Times New Roman" w:cs="Times New Roman"/>
        <w:b/>
        <w:color w:val="auto"/>
        <w:sz w:val="22"/>
        <w:szCs w:val="22"/>
        <w:lang w:eastAsia="en-US"/>
      </w:rPr>
    </w:pPr>
    <w:r>
      <w:rPr>
        <w:rFonts w:ascii="Cambria" w:eastAsia="Times New Roman" w:hAnsi="Cambria" w:cs="Arial"/>
        <w:b/>
        <w:color w:val="auto"/>
        <w:sz w:val="20"/>
        <w:szCs w:val="20"/>
        <w:lang w:eastAsia="ar-SA"/>
      </w:rPr>
      <w:t>1</w:t>
    </w:r>
    <w:r w:rsidR="004874AB">
      <w:rPr>
        <w:rFonts w:ascii="Cambria" w:eastAsia="Times New Roman" w:hAnsi="Cambria" w:cs="Arial"/>
        <w:b/>
        <w:color w:val="auto"/>
        <w:sz w:val="20"/>
        <w:szCs w:val="20"/>
        <w:lang w:eastAsia="ar-SA"/>
      </w:rPr>
      <w:t>2</w:t>
    </w:r>
    <w:r>
      <w:rPr>
        <w:rFonts w:ascii="Cambria" w:eastAsia="Times New Roman" w:hAnsi="Cambria" w:cs="Arial"/>
        <w:b/>
        <w:color w:val="auto"/>
        <w:sz w:val="20"/>
        <w:szCs w:val="20"/>
        <w:lang w:eastAsia="ar-SA"/>
      </w:rPr>
      <w:t>/2024</w:t>
    </w:r>
    <w:r w:rsidR="00D77DB9" w:rsidRPr="00D77DB9">
      <w:rPr>
        <w:rFonts w:ascii="Cambria" w:eastAsia="Times New Roman" w:hAnsi="Cambria" w:cs="Arial"/>
        <w:b/>
        <w:color w:val="auto"/>
        <w:sz w:val="20"/>
        <w:szCs w:val="20"/>
        <w:lang w:eastAsia="ar-SA"/>
      </w:rPr>
      <w:t xml:space="preserve"> </w:t>
    </w:r>
    <w:bookmarkStart w:id="2" w:name="_Hlk135819974"/>
    <w:r w:rsidR="00E61869">
      <w:rPr>
        <w:rFonts w:ascii="Cambria" w:eastAsia="Times New Roman" w:hAnsi="Cambria" w:cs="Arial"/>
        <w:b/>
        <w:color w:val="auto"/>
        <w:sz w:val="20"/>
        <w:szCs w:val="20"/>
        <w:lang w:eastAsia="ar-SA"/>
      </w:rPr>
      <w:t>„</w:t>
    </w:r>
    <w:r w:rsidR="00E61869">
      <w:rPr>
        <w:rFonts w:ascii="Times New Roman" w:eastAsia="Calibri" w:hAnsi="Times New Roman" w:cs="Times New Roman"/>
        <w:b/>
        <w:color w:val="auto"/>
        <w:sz w:val="22"/>
        <w:szCs w:val="22"/>
        <w:lang w:eastAsia="en-US"/>
      </w:rPr>
      <w:t xml:space="preserve">Adaptacja i wyposażenie </w:t>
    </w:r>
    <w:r w:rsidR="00D77DB9" w:rsidRPr="00D77DB9">
      <w:rPr>
        <w:rFonts w:ascii="Times New Roman" w:eastAsia="Calibri" w:hAnsi="Times New Roman" w:cs="Times New Roman"/>
        <w:b/>
        <w:color w:val="auto"/>
        <w:sz w:val="22"/>
        <w:szCs w:val="22"/>
        <w:lang w:eastAsia="en-US"/>
      </w:rPr>
      <w:t>pomieszczeń w budynku dworca kolejowego w Kielcach na potrzeby korzystania przez Zarząd Transportu Miejskiego w Kielcach”</w:t>
    </w:r>
    <w:bookmarkEnd w:id="2"/>
  </w:p>
  <w:p w14:paraId="60E22DB6" w14:textId="487C64A2" w:rsidR="008509C8" w:rsidRPr="00D77DB9" w:rsidRDefault="008509C8" w:rsidP="00D77D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516462"/>
    <w:multiLevelType w:val="hybridMultilevel"/>
    <w:tmpl w:val="B3A682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203154"/>
    <w:multiLevelType w:val="multilevel"/>
    <w:tmpl w:val="83720D7A"/>
    <w:lvl w:ilvl="0">
      <w:start w:val="1"/>
      <w:numFmt w:val="decimal"/>
      <w:lvlText w:val="%1."/>
      <w:lvlJc w:val="left"/>
      <w:rPr>
        <w:rFonts w:ascii="Times New Roman" w:eastAsia="Book Antiqu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67C5DC2"/>
    <w:multiLevelType w:val="multilevel"/>
    <w:tmpl w:val="37D42532"/>
    <w:lvl w:ilvl="0">
      <w:start w:val="2"/>
      <w:numFmt w:val="upperRoman"/>
      <w:lvlText w:val="%1."/>
      <w:lvlJc w:val="left"/>
      <w:rPr>
        <w:rFonts w:ascii="Book Antiqua" w:eastAsia="Book Antiqua" w:hAnsi="Book Antiqua" w:cs="Book Antiqu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8E577A9"/>
    <w:multiLevelType w:val="hybridMultilevel"/>
    <w:tmpl w:val="3E547262"/>
    <w:lvl w:ilvl="0" w:tplc="877415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0510381">
    <w:abstractNumId w:val="1"/>
  </w:num>
  <w:num w:numId="2" w16cid:durableId="1027946472">
    <w:abstractNumId w:val="2"/>
  </w:num>
  <w:num w:numId="3" w16cid:durableId="1936401047">
    <w:abstractNumId w:val="0"/>
  </w:num>
  <w:num w:numId="4" w16cid:durableId="8648293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09C8"/>
    <w:rsid w:val="000239EA"/>
    <w:rsid w:val="00054E46"/>
    <w:rsid w:val="000871CB"/>
    <w:rsid w:val="000F7617"/>
    <w:rsid w:val="00100DB4"/>
    <w:rsid w:val="001169EC"/>
    <w:rsid w:val="00225FB7"/>
    <w:rsid w:val="0025782A"/>
    <w:rsid w:val="002A1928"/>
    <w:rsid w:val="00304E84"/>
    <w:rsid w:val="004727FE"/>
    <w:rsid w:val="004833A1"/>
    <w:rsid w:val="004874AB"/>
    <w:rsid w:val="004F417E"/>
    <w:rsid w:val="00503C39"/>
    <w:rsid w:val="00571A7E"/>
    <w:rsid w:val="005C5E7C"/>
    <w:rsid w:val="00664E20"/>
    <w:rsid w:val="006666BA"/>
    <w:rsid w:val="00667EF8"/>
    <w:rsid w:val="006C2317"/>
    <w:rsid w:val="00724FAA"/>
    <w:rsid w:val="007C46EC"/>
    <w:rsid w:val="007C6EE2"/>
    <w:rsid w:val="007D47E6"/>
    <w:rsid w:val="007F534B"/>
    <w:rsid w:val="008509C8"/>
    <w:rsid w:val="008B27D2"/>
    <w:rsid w:val="009B6DBC"/>
    <w:rsid w:val="009F0D9B"/>
    <w:rsid w:val="00A57B57"/>
    <w:rsid w:val="00A95B82"/>
    <w:rsid w:val="00C86F4E"/>
    <w:rsid w:val="00CD5860"/>
    <w:rsid w:val="00D05A55"/>
    <w:rsid w:val="00D3382C"/>
    <w:rsid w:val="00D77DB9"/>
    <w:rsid w:val="00DC01CA"/>
    <w:rsid w:val="00E227B4"/>
    <w:rsid w:val="00E50682"/>
    <w:rsid w:val="00E61869"/>
    <w:rsid w:val="00E80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5B6C20"/>
  <w15:docId w15:val="{028937F9-B407-48A7-A4EA-C820DCFC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09C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509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509C8"/>
  </w:style>
  <w:style w:type="paragraph" w:styleId="Stopka">
    <w:name w:val="footer"/>
    <w:basedOn w:val="Normalny"/>
    <w:link w:val="StopkaZnak"/>
    <w:uiPriority w:val="99"/>
    <w:unhideWhenUsed/>
    <w:rsid w:val="008509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09C8"/>
  </w:style>
  <w:style w:type="character" w:customStyle="1" w:styleId="Teksttreci2">
    <w:name w:val="Tekst treści (2)_"/>
    <w:link w:val="Teksttreci20"/>
    <w:rsid w:val="008509C8"/>
    <w:rPr>
      <w:rFonts w:ascii="Book Antiqua" w:eastAsia="Book Antiqua" w:hAnsi="Book Antiqua" w:cs="Book Antiqua"/>
      <w:sz w:val="16"/>
      <w:szCs w:val="16"/>
      <w:shd w:val="clear" w:color="auto" w:fill="FFFFFF"/>
    </w:rPr>
  </w:style>
  <w:style w:type="character" w:customStyle="1" w:styleId="Teksttreci3">
    <w:name w:val="Tekst treści (3)_"/>
    <w:rsid w:val="008509C8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4">
    <w:name w:val="Tekst treści (4)_"/>
    <w:link w:val="Teksttreci40"/>
    <w:rsid w:val="008509C8"/>
    <w:rPr>
      <w:rFonts w:ascii="Book Antiqua" w:eastAsia="Book Antiqua" w:hAnsi="Book Antiqua" w:cs="Book Antiqua"/>
      <w:i/>
      <w:iCs/>
      <w:sz w:val="16"/>
      <w:szCs w:val="16"/>
      <w:shd w:val="clear" w:color="auto" w:fill="FFFFFF"/>
    </w:rPr>
  </w:style>
  <w:style w:type="character" w:customStyle="1" w:styleId="Teksttreci">
    <w:name w:val="Tekst treści_"/>
    <w:link w:val="Teksttreci0"/>
    <w:rsid w:val="008509C8"/>
    <w:rPr>
      <w:rFonts w:ascii="Book Antiqua" w:eastAsia="Book Antiqua" w:hAnsi="Book Antiqua" w:cs="Book Antiqua"/>
      <w:sz w:val="18"/>
      <w:szCs w:val="18"/>
      <w:shd w:val="clear" w:color="auto" w:fill="FFFFFF"/>
    </w:rPr>
  </w:style>
  <w:style w:type="character" w:customStyle="1" w:styleId="Teksttreci30">
    <w:name w:val="Tekst treści (3)"/>
    <w:rsid w:val="008509C8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pl-PL"/>
    </w:rPr>
  </w:style>
  <w:style w:type="character" w:customStyle="1" w:styleId="Teksttreci3Bezpogrubienia">
    <w:name w:val="Tekst treści (3) + Bez pogrubienia"/>
    <w:rsid w:val="008509C8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/>
    </w:rPr>
  </w:style>
  <w:style w:type="character" w:customStyle="1" w:styleId="Teksttreci49ptBezkursywy">
    <w:name w:val="Tekst treści (4) + 9 pt;Bez kursywy"/>
    <w:rsid w:val="008509C8"/>
    <w:rPr>
      <w:rFonts w:ascii="Book Antiqua" w:eastAsia="Book Antiqua" w:hAnsi="Book Antiqua" w:cs="Book Antiqu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/>
    </w:rPr>
  </w:style>
  <w:style w:type="character" w:customStyle="1" w:styleId="Teksttreci8ptKursywa">
    <w:name w:val="Tekst treści + 8 pt;Kursywa"/>
    <w:rsid w:val="008509C8"/>
    <w:rPr>
      <w:rFonts w:ascii="Book Antiqua" w:eastAsia="Book Antiqua" w:hAnsi="Book Antiqua" w:cs="Book Antiqua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8pt">
    <w:name w:val="Tekst treści + 8 pt"/>
    <w:aliases w:val="Kursywa"/>
    <w:rsid w:val="008509C8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Nagwek2">
    <w:name w:val="Nagłówek #2_"/>
    <w:link w:val="Nagwek20"/>
    <w:rsid w:val="008509C8"/>
    <w:rPr>
      <w:rFonts w:ascii="Book Antiqua" w:eastAsia="Book Antiqua" w:hAnsi="Book Antiqua" w:cs="Book Antiqua"/>
      <w:b/>
      <w:bCs/>
      <w:sz w:val="18"/>
      <w:szCs w:val="18"/>
      <w:shd w:val="clear" w:color="auto" w:fill="FFFFFF"/>
    </w:rPr>
  </w:style>
  <w:style w:type="character" w:customStyle="1" w:styleId="Teksttreci5">
    <w:name w:val="Tekst treści (5)_"/>
    <w:link w:val="Teksttreci50"/>
    <w:rsid w:val="008509C8"/>
    <w:rPr>
      <w:rFonts w:ascii="Palatino Linotype" w:eastAsia="Palatino Linotype" w:hAnsi="Palatino Linotype" w:cs="Palatino Linotype"/>
      <w:i/>
      <w:iCs/>
      <w:sz w:val="14"/>
      <w:szCs w:val="14"/>
      <w:shd w:val="clear" w:color="auto" w:fill="FFFFFF"/>
    </w:rPr>
  </w:style>
  <w:style w:type="character" w:customStyle="1" w:styleId="Teksttreci5BookAntiqua8pt">
    <w:name w:val="Tekst treści (5) + Book Antiqua;8 pt"/>
    <w:rsid w:val="008509C8"/>
    <w:rPr>
      <w:rFonts w:ascii="Book Antiqua" w:eastAsia="Book Antiqua" w:hAnsi="Book Antiqua" w:cs="Book Antiqua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6">
    <w:name w:val="Tekst treści (6)_"/>
    <w:link w:val="Teksttreci60"/>
    <w:rsid w:val="008509C8"/>
    <w:rPr>
      <w:rFonts w:ascii="Book Antiqua" w:eastAsia="Book Antiqua" w:hAnsi="Book Antiqua" w:cs="Book Antiqua"/>
      <w:sz w:val="12"/>
      <w:szCs w:val="1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509C8"/>
    <w:pPr>
      <w:shd w:val="clear" w:color="auto" w:fill="FFFFFF"/>
      <w:spacing w:before="480" w:line="0" w:lineRule="atLeast"/>
      <w:jc w:val="right"/>
    </w:pPr>
    <w:rPr>
      <w:rFonts w:ascii="Book Antiqua" w:eastAsia="Book Antiqua" w:hAnsi="Book Antiqua" w:cs="Book Antiqua"/>
      <w:color w:val="auto"/>
      <w:sz w:val="16"/>
      <w:szCs w:val="16"/>
      <w:lang w:eastAsia="en-US"/>
    </w:rPr>
  </w:style>
  <w:style w:type="paragraph" w:customStyle="1" w:styleId="Teksttreci40">
    <w:name w:val="Tekst treści (4)"/>
    <w:basedOn w:val="Normalny"/>
    <w:link w:val="Teksttreci4"/>
    <w:rsid w:val="008509C8"/>
    <w:pPr>
      <w:shd w:val="clear" w:color="auto" w:fill="FFFFFF"/>
      <w:spacing w:before="660" w:after="240" w:line="221" w:lineRule="exact"/>
      <w:ind w:hanging="540"/>
    </w:pPr>
    <w:rPr>
      <w:rFonts w:ascii="Book Antiqua" w:eastAsia="Book Antiqua" w:hAnsi="Book Antiqua" w:cs="Book Antiqua"/>
      <w:i/>
      <w:iCs/>
      <w:color w:val="auto"/>
      <w:sz w:val="16"/>
      <w:szCs w:val="16"/>
      <w:lang w:eastAsia="en-US"/>
    </w:rPr>
  </w:style>
  <w:style w:type="paragraph" w:customStyle="1" w:styleId="Teksttreci0">
    <w:name w:val="Tekst treści"/>
    <w:basedOn w:val="Normalny"/>
    <w:link w:val="Teksttreci"/>
    <w:rsid w:val="008509C8"/>
    <w:pPr>
      <w:shd w:val="clear" w:color="auto" w:fill="FFFFFF"/>
      <w:spacing w:before="240" w:after="420" w:line="0" w:lineRule="atLeast"/>
      <w:ind w:hanging="540"/>
      <w:jc w:val="both"/>
    </w:pPr>
    <w:rPr>
      <w:rFonts w:ascii="Book Antiqua" w:eastAsia="Book Antiqua" w:hAnsi="Book Antiqua" w:cs="Book Antiqua"/>
      <w:color w:val="auto"/>
      <w:sz w:val="18"/>
      <w:szCs w:val="18"/>
      <w:lang w:eastAsia="en-US"/>
    </w:rPr>
  </w:style>
  <w:style w:type="paragraph" w:customStyle="1" w:styleId="Nagwek20">
    <w:name w:val="Nagłówek #2"/>
    <w:basedOn w:val="Normalny"/>
    <w:link w:val="Nagwek2"/>
    <w:rsid w:val="008509C8"/>
    <w:pPr>
      <w:shd w:val="clear" w:color="auto" w:fill="FFFFFF"/>
      <w:spacing w:after="420" w:line="0" w:lineRule="atLeast"/>
      <w:jc w:val="both"/>
      <w:outlineLvl w:val="1"/>
    </w:pPr>
    <w:rPr>
      <w:rFonts w:ascii="Book Antiqua" w:eastAsia="Book Antiqua" w:hAnsi="Book Antiqua" w:cs="Book Antiqua"/>
      <w:b/>
      <w:bCs/>
      <w:color w:val="auto"/>
      <w:sz w:val="18"/>
      <w:szCs w:val="18"/>
      <w:lang w:eastAsia="en-US"/>
    </w:rPr>
  </w:style>
  <w:style w:type="paragraph" w:customStyle="1" w:styleId="Teksttreci50">
    <w:name w:val="Tekst treści (5)"/>
    <w:basedOn w:val="Normalny"/>
    <w:link w:val="Teksttreci5"/>
    <w:rsid w:val="008509C8"/>
    <w:pPr>
      <w:shd w:val="clear" w:color="auto" w:fill="FFFFFF"/>
      <w:spacing w:before="420" w:after="60" w:line="0" w:lineRule="atLeast"/>
      <w:jc w:val="both"/>
    </w:pPr>
    <w:rPr>
      <w:rFonts w:ascii="Palatino Linotype" w:eastAsia="Palatino Linotype" w:hAnsi="Palatino Linotype" w:cs="Palatino Linotype"/>
      <w:i/>
      <w:iCs/>
      <w:color w:val="auto"/>
      <w:sz w:val="14"/>
      <w:szCs w:val="14"/>
      <w:lang w:eastAsia="en-US"/>
    </w:rPr>
  </w:style>
  <w:style w:type="paragraph" w:customStyle="1" w:styleId="Teksttreci60">
    <w:name w:val="Tekst treści (6)"/>
    <w:basedOn w:val="Normalny"/>
    <w:link w:val="Teksttreci6"/>
    <w:rsid w:val="008509C8"/>
    <w:pPr>
      <w:shd w:val="clear" w:color="auto" w:fill="FFFFFF"/>
      <w:spacing w:line="163" w:lineRule="exact"/>
      <w:jc w:val="center"/>
    </w:pPr>
    <w:rPr>
      <w:rFonts w:ascii="Book Antiqua" w:eastAsia="Book Antiqua" w:hAnsi="Book Antiqua" w:cs="Book Antiqua"/>
      <w:color w:val="auto"/>
      <w:sz w:val="12"/>
      <w:szCs w:val="12"/>
      <w:lang w:eastAsia="en-US"/>
    </w:rPr>
  </w:style>
  <w:style w:type="table" w:styleId="Tabela-Siatka">
    <w:name w:val="Table Grid"/>
    <w:basedOn w:val="Standardowy"/>
    <w:rsid w:val="000871C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074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1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470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Salwa</dc:creator>
  <cp:lastModifiedBy>Agnieszka Liszka</cp:lastModifiedBy>
  <cp:revision>9</cp:revision>
  <cp:lastPrinted>2024-08-20T07:07:00Z</cp:lastPrinted>
  <dcterms:created xsi:type="dcterms:W3CDTF">2023-06-05T08:42:00Z</dcterms:created>
  <dcterms:modified xsi:type="dcterms:W3CDTF">2024-08-20T07:07:00Z</dcterms:modified>
</cp:coreProperties>
</file>