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8AF93" w14:textId="77777777" w:rsidR="00FE4B22" w:rsidRPr="00FA3145" w:rsidRDefault="00FE4B22" w:rsidP="00FA3145">
      <w:pPr>
        <w:spacing w:line="276" w:lineRule="auto"/>
        <w:jc w:val="both"/>
      </w:pPr>
    </w:p>
    <w:p w14:paraId="33644184" w14:textId="77777777" w:rsidR="00FE4B22" w:rsidRPr="00FA3145" w:rsidRDefault="00FE4B22" w:rsidP="00FA3145">
      <w:pPr>
        <w:spacing w:line="276" w:lineRule="auto"/>
        <w:jc w:val="both"/>
      </w:pPr>
    </w:p>
    <w:p w14:paraId="283237C0" w14:textId="77777777" w:rsidR="00FE4B22" w:rsidRPr="00FA3145" w:rsidRDefault="00FE4B22" w:rsidP="00FA3145">
      <w:pPr>
        <w:keepNext/>
        <w:spacing w:line="276" w:lineRule="auto"/>
        <w:jc w:val="both"/>
        <w:outlineLvl w:val="0"/>
        <w:rPr>
          <w:sz w:val="24"/>
        </w:rPr>
      </w:pPr>
    </w:p>
    <w:p w14:paraId="29918F94" w14:textId="77777777" w:rsidR="00FE4B22" w:rsidRPr="00FA3145" w:rsidRDefault="00FE4B22" w:rsidP="00FA3145">
      <w:pPr>
        <w:keepNext/>
        <w:spacing w:line="276" w:lineRule="auto"/>
        <w:jc w:val="center"/>
        <w:outlineLvl w:val="0"/>
        <w:rPr>
          <w:b/>
          <w:sz w:val="36"/>
        </w:rPr>
      </w:pPr>
      <w:r w:rsidRPr="00FA3145">
        <w:rPr>
          <w:b/>
          <w:sz w:val="36"/>
        </w:rPr>
        <w:t>SPECYFIKACJA</w:t>
      </w:r>
    </w:p>
    <w:p w14:paraId="503DD78A" w14:textId="77777777" w:rsidR="00FE4B22" w:rsidRPr="00FA3145" w:rsidRDefault="00FE4B22" w:rsidP="00FA3145">
      <w:pPr>
        <w:spacing w:line="276" w:lineRule="auto"/>
        <w:jc w:val="center"/>
        <w:rPr>
          <w:b/>
          <w:sz w:val="36"/>
        </w:rPr>
      </w:pPr>
      <w:r w:rsidRPr="00FA3145">
        <w:rPr>
          <w:b/>
          <w:sz w:val="36"/>
        </w:rPr>
        <w:t>WARUNKÓW ZAMÓWIENIA</w:t>
      </w:r>
    </w:p>
    <w:p w14:paraId="6F829A81" w14:textId="77777777" w:rsidR="00FE4B22" w:rsidRPr="00FA3145" w:rsidRDefault="00FE4B22" w:rsidP="00FA3145">
      <w:pPr>
        <w:spacing w:line="276" w:lineRule="auto"/>
        <w:jc w:val="center"/>
        <w:rPr>
          <w:sz w:val="36"/>
        </w:rPr>
      </w:pPr>
      <w:r w:rsidRPr="00FA3145">
        <w:rPr>
          <w:b/>
          <w:sz w:val="36"/>
        </w:rPr>
        <w:t>(Specyfikacja, SWZ)</w:t>
      </w:r>
    </w:p>
    <w:p w14:paraId="006E2ABF" w14:textId="77777777" w:rsidR="00FE4B22" w:rsidRPr="00FA3145" w:rsidRDefault="00FE4B22" w:rsidP="00FA3145">
      <w:pPr>
        <w:spacing w:line="276" w:lineRule="auto"/>
        <w:jc w:val="both"/>
        <w:rPr>
          <w:b/>
          <w:sz w:val="32"/>
        </w:rPr>
      </w:pPr>
    </w:p>
    <w:p w14:paraId="1D6A99CF" w14:textId="77777777" w:rsidR="00FE4B22" w:rsidRPr="00FA3145" w:rsidRDefault="00FE4B22" w:rsidP="00FA3145">
      <w:pPr>
        <w:spacing w:line="276" w:lineRule="auto"/>
        <w:jc w:val="both"/>
        <w:rPr>
          <w:b/>
          <w:sz w:val="32"/>
        </w:rPr>
      </w:pPr>
    </w:p>
    <w:p w14:paraId="1D9B6B6D" w14:textId="77777777" w:rsidR="00FE4B22" w:rsidRPr="00FA3145" w:rsidRDefault="00FE4B22" w:rsidP="00FA3145">
      <w:pPr>
        <w:spacing w:line="276" w:lineRule="auto"/>
        <w:jc w:val="both"/>
        <w:rPr>
          <w:b/>
          <w:sz w:val="32"/>
        </w:rPr>
      </w:pPr>
    </w:p>
    <w:p w14:paraId="6E74EFAD"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71BB573" w14:textId="77777777" w:rsidR="00FE4B22" w:rsidRPr="00FA3145" w:rsidRDefault="00FE4B22" w:rsidP="00FA3145">
      <w:pPr>
        <w:tabs>
          <w:tab w:val="left" w:pos="142"/>
        </w:tabs>
        <w:spacing w:line="276" w:lineRule="auto"/>
        <w:jc w:val="center"/>
        <w:rPr>
          <w:b/>
          <w:sz w:val="28"/>
        </w:rPr>
      </w:pPr>
    </w:p>
    <w:p w14:paraId="1D0CC6BC" w14:textId="77777777" w:rsidR="00FE4B22" w:rsidRPr="00FA3145" w:rsidRDefault="00FE4B22" w:rsidP="00FA3145">
      <w:pPr>
        <w:tabs>
          <w:tab w:val="left" w:pos="142"/>
        </w:tabs>
        <w:spacing w:line="276" w:lineRule="auto"/>
        <w:jc w:val="center"/>
        <w:rPr>
          <w:b/>
          <w:sz w:val="28"/>
        </w:rPr>
      </w:pPr>
    </w:p>
    <w:p w14:paraId="0E30D87E" w14:textId="4C873BAC" w:rsidR="00FE4B22" w:rsidRPr="00A664DE" w:rsidRDefault="00FA3145" w:rsidP="0084153A">
      <w:pPr>
        <w:spacing w:line="276" w:lineRule="auto"/>
        <w:jc w:val="center"/>
        <w:rPr>
          <w:i/>
          <w:sz w:val="48"/>
        </w:rPr>
      </w:pPr>
      <w:r w:rsidRPr="00FA3145">
        <w:rPr>
          <w:b/>
          <w:bCs/>
          <w:sz w:val="44"/>
          <w:szCs w:val="28"/>
        </w:rPr>
        <w:t>„</w:t>
      </w:r>
      <w:r w:rsidR="005064AB" w:rsidRPr="005064AB">
        <w:rPr>
          <w:b/>
          <w:bCs/>
          <w:i/>
          <w:sz w:val="44"/>
          <w:szCs w:val="28"/>
        </w:rPr>
        <w:t>Remont Osady Pasterskiej w Soblówce</w:t>
      </w:r>
      <w:r w:rsidR="000F081C">
        <w:rPr>
          <w:b/>
          <w:bCs/>
          <w:i/>
          <w:sz w:val="44"/>
          <w:szCs w:val="28"/>
        </w:rPr>
        <w:t xml:space="preserve"> – drugie postępowanie</w:t>
      </w:r>
      <w:r w:rsidRPr="0021470E">
        <w:rPr>
          <w:b/>
          <w:bCs/>
          <w:i/>
          <w:sz w:val="44"/>
          <w:szCs w:val="28"/>
        </w:rPr>
        <w:t>”</w:t>
      </w:r>
      <w:r w:rsidR="0021470E" w:rsidRPr="0021470E">
        <w:rPr>
          <w:b/>
          <w:bCs/>
          <w:i/>
          <w:sz w:val="44"/>
          <w:szCs w:val="28"/>
        </w:rPr>
        <w:t xml:space="preserve"> </w:t>
      </w:r>
    </w:p>
    <w:p w14:paraId="02EE041D" w14:textId="77777777" w:rsidR="00FE4B22" w:rsidRPr="00FA3145" w:rsidRDefault="00FE4B22" w:rsidP="00FA3145">
      <w:pPr>
        <w:keepNext/>
        <w:spacing w:line="276" w:lineRule="auto"/>
        <w:jc w:val="center"/>
        <w:outlineLvl w:val="6"/>
        <w:rPr>
          <w:b/>
          <w:sz w:val="32"/>
        </w:rPr>
      </w:pPr>
    </w:p>
    <w:p w14:paraId="002071B4" w14:textId="77777777" w:rsidR="00FE4B22" w:rsidRPr="00FA3145" w:rsidRDefault="00FE4B22" w:rsidP="00FA3145">
      <w:pPr>
        <w:spacing w:line="276" w:lineRule="auto"/>
      </w:pPr>
    </w:p>
    <w:p w14:paraId="77B6BD76" w14:textId="77777777" w:rsidR="00FE4B22" w:rsidRPr="00FA3145" w:rsidRDefault="00FE4B22" w:rsidP="00FA3145">
      <w:pPr>
        <w:spacing w:line="276" w:lineRule="auto"/>
      </w:pPr>
    </w:p>
    <w:p w14:paraId="388F5C1C" w14:textId="6F4119FD" w:rsidR="00FE4B22" w:rsidRPr="00FA3145" w:rsidRDefault="00FA3145" w:rsidP="00FA3145">
      <w:pPr>
        <w:keepNext/>
        <w:spacing w:line="276" w:lineRule="auto"/>
        <w:jc w:val="center"/>
        <w:outlineLvl w:val="6"/>
        <w:rPr>
          <w:b/>
          <w:sz w:val="24"/>
        </w:rPr>
      </w:pPr>
      <w:r w:rsidRPr="00FA3145">
        <w:rPr>
          <w:b/>
          <w:bCs/>
          <w:sz w:val="24"/>
        </w:rPr>
        <w:t>Oznaczenie sprawy: PN/</w:t>
      </w:r>
      <w:r w:rsidR="000F081C">
        <w:rPr>
          <w:b/>
          <w:bCs/>
          <w:sz w:val="24"/>
        </w:rPr>
        <w:t>12</w:t>
      </w:r>
      <w:r w:rsidRPr="00FA3145">
        <w:rPr>
          <w:b/>
          <w:bCs/>
          <w:sz w:val="24"/>
        </w:rPr>
        <w:t>/202</w:t>
      </w:r>
      <w:r w:rsidR="00A06785">
        <w:rPr>
          <w:b/>
          <w:bCs/>
          <w:sz w:val="24"/>
        </w:rPr>
        <w:t>4</w:t>
      </w:r>
    </w:p>
    <w:p w14:paraId="6ECD7EC0" w14:textId="77777777" w:rsidR="00FE4B22" w:rsidRPr="00FA3145" w:rsidRDefault="00FE4B22" w:rsidP="00FA3145">
      <w:pPr>
        <w:spacing w:line="276" w:lineRule="auto"/>
        <w:jc w:val="both"/>
      </w:pPr>
    </w:p>
    <w:p w14:paraId="5C84911F" w14:textId="77777777" w:rsidR="00FE4B22" w:rsidRPr="00FA3145" w:rsidRDefault="00FE4B22" w:rsidP="00FA3145">
      <w:pPr>
        <w:spacing w:line="276" w:lineRule="auto"/>
        <w:jc w:val="both"/>
      </w:pPr>
    </w:p>
    <w:p w14:paraId="64C03863" w14:textId="77777777" w:rsidR="00FE4B22" w:rsidRPr="00FA3145" w:rsidRDefault="00FE4B22" w:rsidP="00FA3145">
      <w:pPr>
        <w:spacing w:line="276" w:lineRule="auto"/>
        <w:jc w:val="both"/>
      </w:pPr>
    </w:p>
    <w:p w14:paraId="3D401DE8" w14:textId="77777777" w:rsidR="00FE4B22" w:rsidRDefault="00FE4B22" w:rsidP="00FA3145">
      <w:pPr>
        <w:spacing w:line="276" w:lineRule="auto"/>
        <w:jc w:val="center"/>
      </w:pPr>
    </w:p>
    <w:p w14:paraId="5FC8355B" w14:textId="77777777" w:rsidR="00FA3145" w:rsidRDefault="00FA3145" w:rsidP="00FA3145">
      <w:pPr>
        <w:spacing w:line="276" w:lineRule="auto"/>
        <w:jc w:val="center"/>
      </w:pPr>
    </w:p>
    <w:p w14:paraId="1EB3C95D" w14:textId="77777777" w:rsidR="00FA3145" w:rsidRPr="00FA3145" w:rsidRDefault="00FA3145" w:rsidP="00FA3145">
      <w:pPr>
        <w:spacing w:line="276" w:lineRule="auto"/>
        <w:jc w:val="center"/>
      </w:pPr>
    </w:p>
    <w:p w14:paraId="7240BE70" w14:textId="77777777" w:rsidR="00FA3145" w:rsidRPr="00FA3145" w:rsidRDefault="00FA3145" w:rsidP="00FA3145">
      <w:pPr>
        <w:autoSpaceDE w:val="0"/>
        <w:autoSpaceDN w:val="0"/>
        <w:spacing w:line="276" w:lineRule="auto"/>
        <w:ind w:left="6372"/>
        <w:jc w:val="center"/>
        <w:rPr>
          <w:b/>
          <w:bCs/>
          <w:sz w:val="32"/>
          <w:szCs w:val="28"/>
        </w:rPr>
      </w:pPr>
      <w:r w:rsidRPr="00FA3145">
        <w:rPr>
          <w:b/>
          <w:bCs/>
          <w:sz w:val="32"/>
          <w:szCs w:val="28"/>
        </w:rPr>
        <w:t xml:space="preserve">ZATWIERDZIŁ: </w:t>
      </w:r>
    </w:p>
    <w:p w14:paraId="38D6BDBB" w14:textId="77777777" w:rsidR="00FA3145" w:rsidRPr="00FA3145" w:rsidRDefault="00FA3145" w:rsidP="00FA3145">
      <w:pPr>
        <w:autoSpaceDE w:val="0"/>
        <w:autoSpaceDN w:val="0"/>
        <w:spacing w:line="276" w:lineRule="auto"/>
        <w:jc w:val="both"/>
        <w:rPr>
          <w:b/>
          <w:bCs/>
          <w:sz w:val="32"/>
          <w:szCs w:val="28"/>
        </w:rPr>
      </w:pPr>
    </w:p>
    <w:p w14:paraId="21399045" w14:textId="77777777" w:rsidR="00FA3145" w:rsidRPr="00FA3145" w:rsidRDefault="00FA3145" w:rsidP="00FA3145">
      <w:pPr>
        <w:autoSpaceDE w:val="0"/>
        <w:autoSpaceDN w:val="0"/>
        <w:spacing w:line="276" w:lineRule="auto"/>
        <w:ind w:firstLine="7"/>
        <w:jc w:val="center"/>
        <w:rPr>
          <w:sz w:val="32"/>
          <w:szCs w:val="28"/>
        </w:rPr>
      </w:pPr>
    </w:p>
    <w:p w14:paraId="386058AB" w14:textId="77777777" w:rsidR="00621E01" w:rsidRDefault="00621E01" w:rsidP="00FA3145">
      <w:pPr>
        <w:autoSpaceDE w:val="0"/>
        <w:autoSpaceDN w:val="0"/>
        <w:spacing w:line="276" w:lineRule="auto"/>
        <w:ind w:firstLine="7"/>
        <w:jc w:val="center"/>
        <w:rPr>
          <w:sz w:val="32"/>
          <w:szCs w:val="28"/>
        </w:rPr>
      </w:pPr>
    </w:p>
    <w:p w14:paraId="63367B66" w14:textId="77777777" w:rsidR="004A6D3A" w:rsidRPr="00FA3145" w:rsidRDefault="004A6D3A" w:rsidP="00FA3145">
      <w:pPr>
        <w:autoSpaceDE w:val="0"/>
        <w:autoSpaceDN w:val="0"/>
        <w:spacing w:line="276" w:lineRule="auto"/>
        <w:ind w:firstLine="7"/>
        <w:jc w:val="center"/>
        <w:rPr>
          <w:sz w:val="32"/>
          <w:szCs w:val="28"/>
        </w:rPr>
      </w:pPr>
    </w:p>
    <w:p w14:paraId="03015191" w14:textId="77777777" w:rsidR="005064AB" w:rsidRDefault="005064AB" w:rsidP="00FA3145">
      <w:pPr>
        <w:autoSpaceDE w:val="0"/>
        <w:autoSpaceDN w:val="0"/>
        <w:spacing w:line="276" w:lineRule="auto"/>
        <w:ind w:firstLine="7"/>
        <w:jc w:val="center"/>
        <w:rPr>
          <w:sz w:val="22"/>
        </w:rPr>
      </w:pPr>
    </w:p>
    <w:p w14:paraId="596A71E9" w14:textId="77777777" w:rsidR="00130D48" w:rsidRPr="00FA3145" w:rsidRDefault="00130D48" w:rsidP="00FA3145">
      <w:pPr>
        <w:autoSpaceDE w:val="0"/>
        <w:autoSpaceDN w:val="0"/>
        <w:spacing w:line="276" w:lineRule="auto"/>
        <w:ind w:firstLine="7"/>
        <w:jc w:val="center"/>
        <w:rPr>
          <w:sz w:val="22"/>
        </w:rPr>
      </w:pPr>
    </w:p>
    <w:p w14:paraId="08E8C340" w14:textId="77777777" w:rsidR="006B3898" w:rsidRDefault="006B3898" w:rsidP="00FA3145">
      <w:pPr>
        <w:autoSpaceDE w:val="0"/>
        <w:autoSpaceDN w:val="0"/>
        <w:spacing w:line="276" w:lineRule="auto"/>
        <w:ind w:firstLine="7"/>
        <w:jc w:val="center"/>
        <w:rPr>
          <w:sz w:val="22"/>
        </w:rPr>
      </w:pPr>
    </w:p>
    <w:p w14:paraId="64971EF4" w14:textId="541E7384" w:rsidR="00FA3145" w:rsidRPr="00FA3145" w:rsidRDefault="000F081C" w:rsidP="00FA3145">
      <w:pPr>
        <w:autoSpaceDE w:val="0"/>
        <w:autoSpaceDN w:val="0"/>
        <w:spacing w:line="276" w:lineRule="auto"/>
        <w:ind w:firstLine="7"/>
        <w:jc w:val="center"/>
        <w:rPr>
          <w:sz w:val="22"/>
        </w:rPr>
      </w:pPr>
      <w:r>
        <w:rPr>
          <w:sz w:val="22"/>
        </w:rPr>
        <w:t>20 sierpnia</w:t>
      </w:r>
      <w:r w:rsidR="00A06785">
        <w:rPr>
          <w:sz w:val="22"/>
        </w:rPr>
        <w:t xml:space="preserve"> 2024</w:t>
      </w:r>
      <w:r w:rsidR="00FA3145">
        <w:rPr>
          <w:sz w:val="22"/>
        </w:rPr>
        <w:t xml:space="preserve"> roku</w:t>
      </w:r>
    </w:p>
    <w:p w14:paraId="148B5308"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3FFD0BF5" w14:textId="77777777" w:rsidR="00FA3145" w:rsidRDefault="00FA3145" w:rsidP="00FA3145">
      <w:pPr>
        <w:spacing w:line="276" w:lineRule="auto"/>
        <w:rPr>
          <w:b/>
          <w:bCs/>
          <w:sz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730"/>
        <w:gridCol w:w="4091"/>
        <w:gridCol w:w="2369"/>
      </w:tblGrid>
      <w:tr w:rsidR="00FA3145" w:rsidRPr="006710ED" w14:paraId="3D9EADB2" w14:textId="77777777" w:rsidTr="00FB3E31">
        <w:trPr>
          <w:tblCellSpacing w:w="0" w:type="dxa"/>
        </w:trPr>
        <w:tc>
          <w:tcPr>
            <w:tcW w:w="5000" w:type="pct"/>
            <w:gridSpan w:val="3"/>
            <w:shd w:val="clear" w:color="auto" w:fill="auto"/>
            <w:vAlign w:val="center"/>
          </w:tcPr>
          <w:p w14:paraId="69C09CBA" w14:textId="77777777" w:rsidR="00FA3145" w:rsidRPr="006710ED" w:rsidRDefault="00FA3145" w:rsidP="00FA3145">
            <w:pPr>
              <w:snapToGrid w:val="0"/>
              <w:spacing w:line="276" w:lineRule="auto"/>
              <w:rPr>
                <w:b/>
                <w:bCs/>
                <w:sz w:val="22"/>
                <w:szCs w:val="22"/>
              </w:rPr>
            </w:pPr>
            <w:r w:rsidRPr="006710ED">
              <w:rPr>
                <w:b/>
                <w:bCs/>
                <w:sz w:val="22"/>
                <w:szCs w:val="22"/>
              </w:rPr>
              <w:t>Gmina Ujsoły</w:t>
            </w:r>
          </w:p>
          <w:p w14:paraId="1D498CE6" w14:textId="77777777" w:rsidR="00FA3145" w:rsidRPr="006710ED" w:rsidRDefault="00FA3145" w:rsidP="00FA3145">
            <w:pPr>
              <w:snapToGrid w:val="0"/>
              <w:spacing w:line="276" w:lineRule="auto"/>
              <w:rPr>
                <w:bCs/>
                <w:sz w:val="22"/>
                <w:szCs w:val="22"/>
              </w:rPr>
            </w:pPr>
            <w:r w:rsidRPr="006710ED">
              <w:rPr>
                <w:bCs/>
                <w:sz w:val="22"/>
                <w:szCs w:val="22"/>
              </w:rPr>
              <w:t xml:space="preserve">ul. Gminna 1, </w:t>
            </w:r>
          </w:p>
          <w:p w14:paraId="29AF1AAA" w14:textId="77777777" w:rsidR="00FA3145" w:rsidRPr="006710ED" w:rsidRDefault="00FA3145" w:rsidP="00FA3145">
            <w:pPr>
              <w:spacing w:line="276" w:lineRule="auto"/>
              <w:rPr>
                <w:b/>
                <w:bCs/>
                <w:sz w:val="22"/>
                <w:szCs w:val="22"/>
                <w:highlight w:val="yellow"/>
              </w:rPr>
            </w:pPr>
            <w:r w:rsidRPr="006710ED">
              <w:rPr>
                <w:bCs/>
                <w:sz w:val="22"/>
                <w:szCs w:val="22"/>
              </w:rPr>
              <w:t>34-371 Ujsoły.</w:t>
            </w:r>
            <w:r w:rsidRPr="006710ED">
              <w:rPr>
                <w:b/>
                <w:bCs/>
                <w:sz w:val="22"/>
                <w:szCs w:val="22"/>
                <w:highlight w:val="yellow"/>
              </w:rPr>
              <w:br/>
            </w:r>
            <w:r w:rsidRPr="006710ED">
              <w:rPr>
                <w:bCs/>
                <w:sz w:val="22"/>
                <w:szCs w:val="22"/>
              </w:rPr>
              <w:t>NIP: 5532510951</w:t>
            </w:r>
            <w:r w:rsidRPr="006710ED">
              <w:rPr>
                <w:bCs/>
                <w:sz w:val="22"/>
                <w:szCs w:val="22"/>
              </w:rPr>
              <w:br/>
              <w:t>Regon: 072182730</w:t>
            </w:r>
            <w:r w:rsidRPr="006710ED">
              <w:rPr>
                <w:b/>
                <w:bCs/>
                <w:sz w:val="22"/>
                <w:szCs w:val="22"/>
              </w:rPr>
              <w:t xml:space="preserve"> </w:t>
            </w:r>
          </w:p>
        </w:tc>
      </w:tr>
      <w:tr w:rsidR="00FA3145" w:rsidRPr="006710ED" w14:paraId="01A9AEE9"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0B7A5983" w14:textId="77777777" w:rsidR="00FA3145" w:rsidRPr="006710ED" w:rsidRDefault="00FA3145" w:rsidP="00FA3145">
            <w:pPr>
              <w:spacing w:line="276" w:lineRule="auto"/>
              <w:rPr>
                <w:sz w:val="22"/>
                <w:szCs w:val="22"/>
              </w:rPr>
            </w:pPr>
            <w:r w:rsidRPr="006710ED">
              <w:rPr>
                <w:sz w:val="22"/>
                <w:szCs w:val="22"/>
              </w:rPr>
              <w:t>Telefon</w:t>
            </w:r>
          </w:p>
        </w:tc>
        <w:tc>
          <w:tcPr>
            <w:tcW w:w="0" w:type="auto"/>
            <w:vAlign w:val="center"/>
            <w:hideMark/>
          </w:tcPr>
          <w:p w14:paraId="6FC8B3E1" w14:textId="77777777" w:rsidR="00FA3145" w:rsidRPr="006710ED" w:rsidRDefault="00FA3145" w:rsidP="00FA3145">
            <w:pPr>
              <w:spacing w:line="276" w:lineRule="auto"/>
              <w:ind w:left="130" w:hanging="18"/>
              <w:rPr>
                <w:sz w:val="22"/>
                <w:szCs w:val="22"/>
              </w:rPr>
            </w:pPr>
            <w:r w:rsidRPr="006710ED">
              <w:rPr>
                <w:bCs/>
                <w:sz w:val="22"/>
                <w:szCs w:val="22"/>
              </w:rPr>
              <w:t>+48 (033) 8647-350</w:t>
            </w:r>
          </w:p>
        </w:tc>
      </w:tr>
      <w:tr w:rsidR="00FA3145" w:rsidRPr="006710ED" w14:paraId="54C8A845"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65A7D0F9" w14:textId="77777777" w:rsidR="00FA3145" w:rsidRPr="006710ED" w:rsidRDefault="00FA3145" w:rsidP="00FA3145">
            <w:pPr>
              <w:spacing w:line="276" w:lineRule="auto"/>
              <w:rPr>
                <w:sz w:val="22"/>
                <w:szCs w:val="22"/>
              </w:rPr>
            </w:pPr>
            <w:r w:rsidRPr="006710ED">
              <w:rPr>
                <w:sz w:val="22"/>
                <w:szCs w:val="22"/>
              </w:rPr>
              <w:t>Fax</w:t>
            </w:r>
          </w:p>
        </w:tc>
        <w:tc>
          <w:tcPr>
            <w:tcW w:w="0" w:type="auto"/>
            <w:vAlign w:val="center"/>
            <w:hideMark/>
          </w:tcPr>
          <w:p w14:paraId="7208C05D" w14:textId="77777777" w:rsidR="00FA3145" w:rsidRPr="006710ED" w:rsidRDefault="00FA3145" w:rsidP="00FA3145">
            <w:pPr>
              <w:spacing w:line="276" w:lineRule="auto"/>
              <w:ind w:left="130" w:hanging="18"/>
              <w:rPr>
                <w:sz w:val="22"/>
                <w:szCs w:val="22"/>
              </w:rPr>
            </w:pPr>
            <w:r w:rsidRPr="006710ED">
              <w:rPr>
                <w:bCs/>
                <w:sz w:val="22"/>
                <w:szCs w:val="22"/>
              </w:rPr>
              <w:t>+48 (033) 8647-354</w:t>
            </w:r>
          </w:p>
        </w:tc>
      </w:tr>
      <w:tr w:rsidR="00FA3145" w:rsidRPr="006710ED" w14:paraId="5D690EA8"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30EC3BE7" w14:textId="77777777" w:rsidR="00FA3145" w:rsidRPr="006710ED" w:rsidRDefault="00FA3145" w:rsidP="00FA3145">
            <w:pPr>
              <w:spacing w:line="276" w:lineRule="auto"/>
              <w:rPr>
                <w:sz w:val="22"/>
                <w:szCs w:val="22"/>
              </w:rPr>
            </w:pPr>
            <w:r w:rsidRPr="006710ED">
              <w:rPr>
                <w:sz w:val="22"/>
                <w:szCs w:val="22"/>
              </w:rPr>
              <w:t>E-Mail</w:t>
            </w:r>
          </w:p>
        </w:tc>
        <w:tc>
          <w:tcPr>
            <w:tcW w:w="0" w:type="auto"/>
            <w:vAlign w:val="center"/>
            <w:hideMark/>
          </w:tcPr>
          <w:p w14:paraId="71C2E8C7" w14:textId="77777777" w:rsidR="00FA3145" w:rsidRPr="006710ED" w:rsidRDefault="00FA3145" w:rsidP="00FA3145">
            <w:pPr>
              <w:spacing w:line="276" w:lineRule="auto"/>
              <w:ind w:left="130" w:hanging="18"/>
              <w:rPr>
                <w:sz w:val="22"/>
                <w:szCs w:val="22"/>
              </w:rPr>
            </w:pPr>
            <w:r w:rsidRPr="006710ED">
              <w:rPr>
                <w:bCs/>
                <w:sz w:val="22"/>
                <w:szCs w:val="22"/>
                <w:lang w:val="en-US"/>
              </w:rPr>
              <w:t>ugujsoly@ujsoly.com.pl</w:t>
            </w:r>
          </w:p>
        </w:tc>
      </w:tr>
      <w:tr w:rsidR="00FA3145" w:rsidRPr="006710ED" w14:paraId="75C7E1EE"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22642052" w14:textId="77777777" w:rsidR="00FA3145" w:rsidRPr="006710ED" w:rsidRDefault="00FA3145" w:rsidP="00FA3145">
            <w:pPr>
              <w:spacing w:line="276" w:lineRule="auto"/>
              <w:rPr>
                <w:sz w:val="22"/>
                <w:szCs w:val="22"/>
              </w:rPr>
            </w:pPr>
            <w:r w:rsidRPr="006710ED">
              <w:rPr>
                <w:sz w:val="22"/>
                <w:szCs w:val="22"/>
              </w:rPr>
              <w:t>Strona WWW</w:t>
            </w:r>
          </w:p>
        </w:tc>
        <w:tc>
          <w:tcPr>
            <w:tcW w:w="0" w:type="auto"/>
            <w:vAlign w:val="center"/>
            <w:hideMark/>
          </w:tcPr>
          <w:p w14:paraId="7638A2BB" w14:textId="77777777" w:rsidR="00FA3145" w:rsidRPr="006710ED" w:rsidRDefault="00FA3145" w:rsidP="00FA3145">
            <w:pPr>
              <w:spacing w:line="276" w:lineRule="auto"/>
              <w:ind w:left="130" w:hanging="18"/>
              <w:rPr>
                <w:sz w:val="22"/>
                <w:szCs w:val="22"/>
              </w:rPr>
            </w:pPr>
            <w:r w:rsidRPr="006710ED">
              <w:rPr>
                <w:sz w:val="22"/>
                <w:szCs w:val="22"/>
              </w:rPr>
              <w:t xml:space="preserve">http://www.ujsoly.com.pl/ </w:t>
            </w:r>
            <w:r w:rsidRPr="00FA3145">
              <w:rPr>
                <w:sz w:val="22"/>
                <w:szCs w:val="22"/>
              </w:rPr>
              <w:t>http://www.bip.ujsoly.com.pl/</w:t>
            </w:r>
          </w:p>
        </w:tc>
      </w:tr>
      <w:tr w:rsidR="00FA3145" w:rsidRPr="006710ED" w14:paraId="6879C2E9" w14:textId="77777777" w:rsidTr="00FB3E31">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tcPr>
          <w:p w14:paraId="10336D5C" w14:textId="77777777" w:rsidR="00FA3145" w:rsidRPr="006710ED" w:rsidRDefault="00FA3145" w:rsidP="00FA3145">
            <w:pPr>
              <w:spacing w:line="276" w:lineRule="auto"/>
              <w:rPr>
                <w:sz w:val="22"/>
                <w:szCs w:val="22"/>
              </w:rPr>
            </w:pPr>
            <w:r w:rsidRPr="00FA3145">
              <w:rPr>
                <w:iCs/>
                <w:sz w:val="22"/>
                <w:szCs w:val="22"/>
              </w:rPr>
              <w:t xml:space="preserve">Adres elektronicznej skrzynki podawczej (ESP) na </w:t>
            </w:r>
            <w:proofErr w:type="spellStart"/>
            <w:r w:rsidRPr="00FA3145">
              <w:rPr>
                <w:iCs/>
                <w:sz w:val="22"/>
                <w:szCs w:val="22"/>
              </w:rPr>
              <w:t>ePUAP</w:t>
            </w:r>
            <w:proofErr w:type="spellEnd"/>
            <w:r w:rsidRPr="00FA3145">
              <w:rPr>
                <w:iCs/>
                <w:sz w:val="22"/>
                <w:szCs w:val="22"/>
              </w:rPr>
              <w:t>:</w:t>
            </w:r>
          </w:p>
        </w:tc>
        <w:tc>
          <w:tcPr>
            <w:tcW w:w="0" w:type="auto"/>
            <w:vAlign w:val="center"/>
          </w:tcPr>
          <w:p w14:paraId="1FF72CAE" w14:textId="77777777" w:rsidR="00FA3145" w:rsidRPr="008443E0" w:rsidRDefault="008443E0" w:rsidP="00FA3145">
            <w:pPr>
              <w:spacing w:line="276" w:lineRule="auto"/>
              <w:ind w:left="130" w:hanging="18"/>
              <w:rPr>
                <w:sz w:val="22"/>
                <w:szCs w:val="22"/>
              </w:rPr>
            </w:pPr>
            <w:r w:rsidRPr="008443E0">
              <w:rPr>
                <w:sz w:val="22"/>
                <w:szCs w:val="22"/>
              </w:rPr>
              <w:t>Urząd Gminy Ujsoły</w:t>
            </w:r>
            <w:r>
              <w:rPr>
                <w:b/>
                <w:sz w:val="22"/>
                <w:szCs w:val="22"/>
              </w:rPr>
              <w:t xml:space="preserve"> </w:t>
            </w:r>
            <w:r>
              <w:rPr>
                <w:sz w:val="22"/>
                <w:szCs w:val="22"/>
              </w:rPr>
              <w:t>/8yln956btq/skrytka</w:t>
            </w:r>
          </w:p>
        </w:tc>
      </w:tr>
    </w:tbl>
    <w:p w14:paraId="22374B39" w14:textId="77777777" w:rsidR="00FA3145" w:rsidRPr="006710ED" w:rsidRDefault="00FA3145" w:rsidP="00FA3145">
      <w:pPr>
        <w:tabs>
          <w:tab w:val="left" w:pos="567"/>
        </w:tabs>
        <w:spacing w:line="276" w:lineRule="auto"/>
        <w:ind w:right="1"/>
        <w:jc w:val="both"/>
        <w:rPr>
          <w:sz w:val="22"/>
          <w:szCs w:val="22"/>
        </w:rPr>
      </w:pPr>
    </w:p>
    <w:p w14:paraId="3E4D96BC" w14:textId="77777777" w:rsidR="00FA3145" w:rsidRDefault="00FA3145" w:rsidP="00FA3145">
      <w:pPr>
        <w:tabs>
          <w:tab w:val="left" w:pos="567"/>
        </w:tabs>
        <w:spacing w:line="276" w:lineRule="auto"/>
        <w:ind w:right="1"/>
        <w:jc w:val="both"/>
        <w:rPr>
          <w:sz w:val="22"/>
          <w:szCs w:val="22"/>
        </w:rPr>
      </w:pPr>
      <w:r w:rsidRPr="006710ED">
        <w:rPr>
          <w:sz w:val="22"/>
          <w:szCs w:val="22"/>
        </w:rPr>
        <w:t>zwana dalej „Zamawiającym”</w:t>
      </w:r>
    </w:p>
    <w:p w14:paraId="4C26AC75" w14:textId="77777777" w:rsidR="00A06785" w:rsidRDefault="00A06785" w:rsidP="00FA3145">
      <w:pPr>
        <w:tabs>
          <w:tab w:val="left" w:pos="567"/>
        </w:tabs>
        <w:spacing w:line="276" w:lineRule="auto"/>
        <w:ind w:right="1"/>
        <w:jc w:val="both"/>
        <w:rPr>
          <w:sz w:val="22"/>
          <w:szCs w:val="22"/>
        </w:rPr>
      </w:pPr>
    </w:p>
    <w:p w14:paraId="5DE13AA9" w14:textId="04E8F5A3" w:rsidR="00FA3145" w:rsidRPr="00B113F2" w:rsidRDefault="003404DE" w:rsidP="00FA3145">
      <w:pPr>
        <w:spacing w:line="276" w:lineRule="auto"/>
        <w:jc w:val="both"/>
        <w:rPr>
          <w:b/>
          <w:iCs/>
          <w:sz w:val="22"/>
          <w:szCs w:val="22"/>
        </w:rPr>
      </w:pPr>
      <w:r w:rsidRPr="00B113F2">
        <w:rPr>
          <w:iCs/>
          <w:sz w:val="22"/>
        </w:rPr>
        <w:t>Adres strony in</w:t>
      </w:r>
      <w:r w:rsidRPr="00B113F2">
        <w:rPr>
          <w:iCs/>
          <w:sz w:val="22"/>
          <w:szCs w:val="22"/>
        </w:rPr>
        <w:t>ternetowej prowadzonego postępowania:</w:t>
      </w:r>
      <w:r w:rsidR="00550CE3" w:rsidRPr="00B113F2">
        <w:rPr>
          <w:iCs/>
          <w:color w:val="FF0000"/>
          <w:sz w:val="22"/>
          <w:szCs w:val="22"/>
        </w:rPr>
        <w:t xml:space="preserve"> </w:t>
      </w:r>
      <w:r w:rsidR="00B113F2" w:rsidRPr="00B113F2">
        <w:rPr>
          <w:b/>
          <w:iCs/>
          <w:sz w:val="22"/>
          <w:szCs w:val="22"/>
        </w:rPr>
        <w:t>https://ezamowienia.gov.pl/mp-client/search/list/ocds-148610-939795ed-beb3-4dfd-bdad-7b0cfb7e712d</w:t>
      </w:r>
    </w:p>
    <w:p w14:paraId="0DC08127" w14:textId="77777777" w:rsidR="0067133C" w:rsidRPr="00B113F2" w:rsidRDefault="0067133C" w:rsidP="00FA3145">
      <w:pPr>
        <w:spacing w:line="276" w:lineRule="auto"/>
        <w:jc w:val="both"/>
        <w:rPr>
          <w:iCs/>
          <w:color w:val="FF0000"/>
          <w:sz w:val="22"/>
          <w:szCs w:val="22"/>
        </w:rPr>
      </w:pPr>
    </w:p>
    <w:p w14:paraId="343038AB" w14:textId="29742386" w:rsidR="002C2B7A" w:rsidRPr="00B113F2" w:rsidRDefault="00D436C1" w:rsidP="00FA3145">
      <w:pPr>
        <w:spacing w:line="276" w:lineRule="auto"/>
        <w:jc w:val="both"/>
        <w:rPr>
          <w:sz w:val="22"/>
          <w:szCs w:val="22"/>
        </w:rPr>
      </w:pPr>
      <w:r w:rsidRPr="00B113F2">
        <w:rPr>
          <w:iCs/>
          <w:sz w:val="22"/>
          <w:szCs w:val="22"/>
        </w:rPr>
        <w:t>Adres strony internetowej, na której udostępniane będą zmiany i wyjaśnienia treści SWZ oraz inne dokumenty zamówienia</w:t>
      </w:r>
      <w:r w:rsidR="00D93F62" w:rsidRPr="00B113F2">
        <w:rPr>
          <w:iCs/>
          <w:sz w:val="22"/>
          <w:szCs w:val="22"/>
        </w:rPr>
        <w:t xml:space="preserve"> bezpośrednio związane z postępowaniem o udzielenie zamówienia</w:t>
      </w:r>
      <w:r w:rsidRPr="00B113F2">
        <w:rPr>
          <w:iCs/>
          <w:sz w:val="22"/>
          <w:szCs w:val="22"/>
        </w:rPr>
        <w:t xml:space="preserve">: </w:t>
      </w:r>
      <w:r w:rsidR="00B113F2" w:rsidRPr="00B113F2">
        <w:rPr>
          <w:b/>
          <w:sz w:val="22"/>
          <w:szCs w:val="22"/>
        </w:rPr>
        <w:t>https://ezamowienia.gov.pl/mp-client/search/list/ocds-148610-939795ed-beb3-4dfd-bdad-7b0cfb7e712d</w:t>
      </w:r>
      <w:r w:rsidR="00621E01" w:rsidRPr="00B113F2">
        <w:rPr>
          <w:sz w:val="22"/>
          <w:szCs w:val="22"/>
        </w:rPr>
        <w:t>;</w:t>
      </w:r>
    </w:p>
    <w:p w14:paraId="24944BE6" w14:textId="45ADC125" w:rsidR="00FA3145" w:rsidRPr="002C2B7A" w:rsidRDefault="00621E01" w:rsidP="00FA3145">
      <w:pPr>
        <w:spacing w:line="276" w:lineRule="auto"/>
        <w:jc w:val="both"/>
        <w:rPr>
          <w:b/>
          <w:sz w:val="22"/>
          <w:szCs w:val="22"/>
        </w:rPr>
      </w:pPr>
      <w:r w:rsidRPr="00B113F2">
        <w:rPr>
          <w:b/>
          <w:sz w:val="22"/>
          <w:szCs w:val="22"/>
        </w:rPr>
        <w:t>http://www.bip.ujsoly.com.pl/index.php?modul=aktualnosci&amp;kat_id=23</w:t>
      </w:r>
    </w:p>
    <w:p w14:paraId="68307C9C" w14:textId="77777777" w:rsidR="006C535E" w:rsidRPr="00FA3145" w:rsidRDefault="006C535E" w:rsidP="00FA3145">
      <w:pPr>
        <w:tabs>
          <w:tab w:val="left" w:pos="142"/>
        </w:tabs>
        <w:spacing w:line="276" w:lineRule="auto"/>
        <w:jc w:val="both"/>
        <w:rPr>
          <w:b/>
          <w:bCs/>
          <w:color w:val="FF0000"/>
          <w:sz w:val="22"/>
        </w:rPr>
      </w:pPr>
    </w:p>
    <w:p w14:paraId="27296682" w14:textId="77777777" w:rsidR="005825F9" w:rsidRPr="000B787A" w:rsidRDefault="00FE4B22" w:rsidP="00FA3145">
      <w:pPr>
        <w:tabs>
          <w:tab w:val="left" w:pos="142"/>
        </w:tabs>
        <w:spacing w:line="276" w:lineRule="auto"/>
        <w:jc w:val="both"/>
        <w:rPr>
          <w:b/>
          <w:bCs/>
          <w:sz w:val="22"/>
        </w:rPr>
      </w:pPr>
      <w:r w:rsidRPr="000B787A">
        <w:rPr>
          <w:b/>
          <w:bCs/>
          <w:sz w:val="22"/>
        </w:rPr>
        <w:t>Wspólny Słownik Zamówień (CPV):</w:t>
      </w:r>
      <w:r w:rsidR="005825F9" w:rsidRPr="000B787A">
        <w:rPr>
          <w:bCs/>
          <w:sz w:val="22"/>
        </w:rPr>
        <w:tab/>
      </w:r>
      <w:r w:rsidR="005825F9" w:rsidRPr="000B787A">
        <w:rPr>
          <w:bCs/>
          <w:sz w:val="22"/>
        </w:rPr>
        <w:tab/>
      </w:r>
    </w:p>
    <w:p w14:paraId="7A4E4A09" w14:textId="77777777" w:rsidR="002535AA" w:rsidRDefault="002535AA" w:rsidP="00184B15">
      <w:pPr>
        <w:tabs>
          <w:tab w:val="left" w:pos="142"/>
        </w:tabs>
        <w:spacing w:line="276" w:lineRule="auto"/>
        <w:jc w:val="both"/>
        <w:rPr>
          <w:b/>
          <w:bCs/>
          <w:sz w:val="22"/>
        </w:rPr>
      </w:pPr>
      <w:r w:rsidRPr="00392BB6">
        <w:rPr>
          <w:b/>
          <w:bCs/>
          <w:sz w:val="22"/>
        </w:rPr>
        <w:t>45000000-7 – Roboty budowlane</w:t>
      </w:r>
    </w:p>
    <w:p w14:paraId="11B6841F" w14:textId="5F6256BF" w:rsidR="005064AB" w:rsidRDefault="005064AB" w:rsidP="005064AB">
      <w:pPr>
        <w:tabs>
          <w:tab w:val="left" w:pos="142"/>
        </w:tabs>
        <w:spacing w:line="276" w:lineRule="auto"/>
        <w:jc w:val="both"/>
        <w:rPr>
          <w:b/>
          <w:bCs/>
          <w:sz w:val="22"/>
        </w:rPr>
      </w:pPr>
      <w:r w:rsidRPr="005064AB">
        <w:rPr>
          <w:b/>
          <w:bCs/>
          <w:sz w:val="22"/>
        </w:rPr>
        <w:t>45212300</w:t>
      </w:r>
      <w:r>
        <w:rPr>
          <w:b/>
          <w:bCs/>
          <w:sz w:val="22"/>
        </w:rPr>
        <w:t xml:space="preserve">-9 – </w:t>
      </w:r>
      <w:r w:rsidRPr="005064AB">
        <w:rPr>
          <w:b/>
          <w:bCs/>
          <w:sz w:val="22"/>
        </w:rPr>
        <w:t>Roboty budowlane w zakresie budowy artystycznych i kulturalnych obiektów budowlanych</w:t>
      </w:r>
    </w:p>
    <w:p w14:paraId="3CC06D80" w14:textId="3A98E3A0" w:rsidR="005064AB" w:rsidRDefault="005064AB" w:rsidP="005064AB">
      <w:pPr>
        <w:tabs>
          <w:tab w:val="left" w:pos="142"/>
        </w:tabs>
        <w:spacing w:line="276" w:lineRule="auto"/>
        <w:jc w:val="both"/>
        <w:rPr>
          <w:b/>
          <w:bCs/>
          <w:sz w:val="22"/>
        </w:rPr>
      </w:pPr>
      <w:r w:rsidRPr="005064AB">
        <w:rPr>
          <w:b/>
          <w:bCs/>
          <w:sz w:val="22"/>
        </w:rPr>
        <w:t>45260000</w:t>
      </w:r>
      <w:r>
        <w:rPr>
          <w:b/>
          <w:bCs/>
          <w:sz w:val="22"/>
        </w:rPr>
        <w:t xml:space="preserve">-7 – </w:t>
      </w:r>
      <w:r w:rsidRPr="005064AB">
        <w:rPr>
          <w:b/>
          <w:bCs/>
          <w:sz w:val="22"/>
        </w:rPr>
        <w:t>Roboty w zakresie wykonywania pokryć i konstrukcji dachowych i inne podobne roboty specjalistycz</w:t>
      </w:r>
      <w:r>
        <w:rPr>
          <w:b/>
          <w:bCs/>
          <w:sz w:val="22"/>
        </w:rPr>
        <w:t>n</w:t>
      </w:r>
      <w:r w:rsidRPr="005064AB">
        <w:rPr>
          <w:b/>
          <w:bCs/>
          <w:sz w:val="22"/>
        </w:rPr>
        <w:t>e</w:t>
      </w:r>
    </w:p>
    <w:p w14:paraId="0936B82B" w14:textId="78092E25" w:rsidR="005064AB" w:rsidRDefault="005064AB" w:rsidP="005064AB">
      <w:pPr>
        <w:tabs>
          <w:tab w:val="left" w:pos="142"/>
        </w:tabs>
        <w:spacing w:line="276" w:lineRule="auto"/>
        <w:jc w:val="both"/>
        <w:rPr>
          <w:b/>
          <w:bCs/>
          <w:sz w:val="22"/>
        </w:rPr>
      </w:pPr>
      <w:r w:rsidRPr="005064AB">
        <w:rPr>
          <w:b/>
          <w:bCs/>
          <w:sz w:val="22"/>
        </w:rPr>
        <w:t>45450000</w:t>
      </w:r>
      <w:r w:rsidR="00D568ED">
        <w:rPr>
          <w:b/>
          <w:bCs/>
          <w:sz w:val="22"/>
        </w:rPr>
        <w:t>-6</w:t>
      </w:r>
      <w:r>
        <w:rPr>
          <w:b/>
          <w:bCs/>
          <w:sz w:val="22"/>
        </w:rPr>
        <w:t xml:space="preserve"> – </w:t>
      </w:r>
      <w:r w:rsidR="00D568ED" w:rsidRPr="00D568ED">
        <w:rPr>
          <w:b/>
          <w:bCs/>
          <w:sz w:val="22"/>
        </w:rPr>
        <w:t>Roboty budowlane wykończeniowe, pozostałe</w:t>
      </w:r>
    </w:p>
    <w:p w14:paraId="4DCB4089" w14:textId="4810EC34" w:rsidR="005064AB" w:rsidRPr="005064AB" w:rsidRDefault="005064AB" w:rsidP="005064AB">
      <w:pPr>
        <w:tabs>
          <w:tab w:val="left" w:pos="142"/>
        </w:tabs>
        <w:spacing w:line="276" w:lineRule="auto"/>
        <w:jc w:val="both"/>
        <w:rPr>
          <w:b/>
          <w:bCs/>
          <w:sz w:val="22"/>
        </w:rPr>
      </w:pPr>
      <w:r w:rsidRPr="005064AB">
        <w:rPr>
          <w:b/>
          <w:bCs/>
          <w:sz w:val="22"/>
        </w:rPr>
        <w:t>45330000</w:t>
      </w:r>
      <w:r w:rsidR="00D568ED">
        <w:rPr>
          <w:b/>
          <w:bCs/>
          <w:sz w:val="22"/>
        </w:rPr>
        <w:t>-9</w:t>
      </w:r>
      <w:r>
        <w:rPr>
          <w:b/>
          <w:bCs/>
          <w:sz w:val="22"/>
        </w:rPr>
        <w:t xml:space="preserve"> – </w:t>
      </w:r>
      <w:r w:rsidR="00D568ED" w:rsidRPr="00D568ED">
        <w:rPr>
          <w:b/>
          <w:bCs/>
          <w:sz w:val="22"/>
        </w:rPr>
        <w:t>Roboty instalacyjne wodno-kanalizacyjne i sanitarne</w:t>
      </w:r>
    </w:p>
    <w:p w14:paraId="4AE64839" w14:textId="6954685B" w:rsidR="00392BB6" w:rsidRDefault="005064AB" w:rsidP="005064AB">
      <w:pPr>
        <w:tabs>
          <w:tab w:val="left" w:pos="142"/>
        </w:tabs>
        <w:spacing w:line="276" w:lineRule="auto"/>
        <w:jc w:val="both"/>
        <w:rPr>
          <w:b/>
          <w:bCs/>
          <w:sz w:val="22"/>
        </w:rPr>
      </w:pPr>
      <w:r w:rsidRPr="005064AB">
        <w:rPr>
          <w:b/>
          <w:bCs/>
          <w:sz w:val="22"/>
        </w:rPr>
        <w:t>45310000</w:t>
      </w:r>
      <w:r w:rsidR="00D568ED">
        <w:rPr>
          <w:b/>
          <w:bCs/>
          <w:sz w:val="22"/>
        </w:rPr>
        <w:t>-3</w:t>
      </w:r>
      <w:r>
        <w:rPr>
          <w:b/>
          <w:bCs/>
          <w:sz w:val="22"/>
        </w:rPr>
        <w:t xml:space="preserve"> – </w:t>
      </w:r>
      <w:r w:rsidR="00D568ED" w:rsidRPr="00D568ED">
        <w:rPr>
          <w:b/>
          <w:bCs/>
          <w:sz w:val="22"/>
        </w:rPr>
        <w:t>Roboty instalacyjne elektryczne</w:t>
      </w:r>
    </w:p>
    <w:p w14:paraId="09E33D38" w14:textId="77777777" w:rsidR="00FE4B22" w:rsidRPr="00FA3145" w:rsidRDefault="00FE4B22" w:rsidP="00FA3145">
      <w:pPr>
        <w:tabs>
          <w:tab w:val="left" w:pos="142"/>
        </w:tabs>
        <w:spacing w:line="276" w:lineRule="auto"/>
        <w:jc w:val="both"/>
        <w:rPr>
          <w:bCs/>
          <w:sz w:val="22"/>
        </w:rPr>
      </w:pPr>
    </w:p>
    <w:p w14:paraId="6DB0326E" w14:textId="4706C1C7" w:rsidR="00FE4B22"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t>zamówień publicznych (</w:t>
      </w:r>
      <w:proofErr w:type="spellStart"/>
      <w:r w:rsidR="007317FA" w:rsidRPr="007317FA">
        <w:rPr>
          <w:sz w:val="22"/>
        </w:rPr>
        <w:t>t.j</w:t>
      </w:r>
      <w:proofErr w:type="spellEnd"/>
      <w:r w:rsidR="007317FA" w:rsidRPr="007317FA">
        <w:rPr>
          <w:sz w:val="22"/>
        </w:rPr>
        <w:t xml:space="preserve">. Dz. U. z 2023 r. poz. 1605 z </w:t>
      </w:r>
      <w:proofErr w:type="spellStart"/>
      <w:r w:rsidR="007317FA" w:rsidRPr="007317FA">
        <w:rPr>
          <w:sz w:val="22"/>
        </w:rPr>
        <w:t>późn</w:t>
      </w:r>
      <w:proofErr w:type="spellEnd"/>
      <w:r w:rsidR="007317FA" w:rsidRPr="007317FA">
        <w:rPr>
          <w:sz w:val="22"/>
        </w:rPr>
        <w:t>. zm.</w:t>
      </w:r>
      <w:r w:rsidRPr="008443E0">
        <w:rPr>
          <w:sz w:val="22"/>
        </w:rPr>
        <w:t>) – zwanej dalej „ustawą</w:t>
      </w:r>
      <w:r w:rsidR="00A36B7A" w:rsidRPr="008443E0">
        <w:rPr>
          <w:sz w:val="22"/>
        </w:rPr>
        <w:t xml:space="preserve"> </w:t>
      </w:r>
      <w:proofErr w:type="spellStart"/>
      <w:r w:rsidR="00A36B7A" w:rsidRPr="008443E0">
        <w:rPr>
          <w:sz w:val="22"/>
        </w:rPr>
        <w:t>Pzp</w:t>
      </w:r>
      <w:proofErr w:type="spellEnd"/>
      <w:r w:rsidRPr="008443E0">
        <w:rPr>
          <w:sz w:val="22"/>
        </w:rPr>
        <w:t xml:space="preserve">”, o wartości szacunkowej </w:t>
      </w:r>
      <w:r w:rsidRPr="008443E0">
        <w:rPr>
          <w:b/>
          <w:sz w:val="22"/>
        </w:rPr>
        <w:t xml:space="preserve">poniżej </w:t>
      </w:r>
      <w:r w:rsidRPr="008443E0">
        <w:rPr>
          <w:b/>
          <w:bCs/>
          <w:sz w:val="22"/>
        </w:rPr>
        <w:t>progów unijnych</w:t>
      </w:r>
      <w:r w:rsidRPr="008443E0">
        <w:rPr>
          <w:sz w:val="22"/>
        </w:rPr>
        <w:t>, określonych na podstawie art. 3 ustawy</w:t>
      </w:r>
      <w:r w:rsidR="000873DF" w:rsidRPr="008443E0">
        <w:rPr>
          <w:sz w:val="22"/>
        </w:rPr>
        <w:t xml:space="preserve"> </w:t>
      </w:r>
      <w:proofErr w:type="spellStart"/>
      <w:r w:rsidR="000873DF" w:rsidRPr="008443E0">
        <w:rPr>
          <w:sz w:val="22"/>
        </w:rPr>
        <w:t>Pzp</w:t>
      </w:r>
      <w:proofErr w:type="spellEnd"/>
      <w:r w:rsidRPr="008443E0">
        <w:rPr>
          <w:sz w:val="22"/>
        </w:rPr>
        <w:t>.</w:t>
      </w:r>
    </w:p>
    <w:p w14:paraId="6FBF25E6" w14:textId="1A0EEBF0" w:rsidR="00974CC8" w:rsidRDefault="00974CC8" w:rsidP="006B711F">
      <w:pPr>
        <w:numPr>
          <w:ilvl w:val="0"/>
          <w:numId w:val="5"/>
        </w:numPr>
        <w:tabs>
          <w:tab w:val="clear" w:pos="720"/>
        </w:tabs>
        <w:spacing w:line="276" w:lineRule="auto"/>
        <w:ind w:left="426" w:hanging="426"/>
        <w:jc w:val="both"/>
        <w:rPr>
          <w:sz w:val="22"/>
        </w:rPr>
      </w:pPr>
      <w:r>
        <w:rPr>
          <w:sz w:val="22"/>
        </w:rPr>
        <w:t xml:space="preserve">Zamówienie dofinansowane jest ze środków pochodzących z budżetu Unii Europejskiej, w ramach </w:t>
      </w:r>
      <w:r w:rsidRPr="00974CC8">
        <w:rPr>
          <w:sz w:val="22"/>
        </w:rPr>
        <w:t xml:space="preserve">w ramach </w:t>
      </w:r>
      <w:r>
        <w:rPr>
          <w:sz w:val="22"/>
        </w:rPr>
        <w:t>P</w:t>
      </w:r>
      <w:r w:rsidRPr="00974CC8">
        <w:rPr>
          <w:sz w:val="22"/>
        </w:rPr>
        <w:t xml:space="preserve">rojektu </w:t>
      </w:r>
      <w:r>
        <w:rPr>
          <w:sz w:val="22"/>
        </w:rPr>
        <w:t>pn.: „</w:t>
      </w:r>
      <w:r w:rsidRPr="00974CC8">
        <w:rPr>
          <w:i/>
          <w:iCs/>
          <w:sz w:val="22"/>
        </w:rPr>
        <w:t>Cicha Dolina</w:t>
      </w:r>
      <w:r>
        <w:rPr>
          <w:sz w:val="22"/>
        </w:rPr>
        <w:t>”.</w:t>
      </w:r>
    </w:p>
    <w:p w14:paraId="56F110E6"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zamierza się ustanawiać dynamicznego systemu zakupów.</w:t>
      </w:r>
    </w:p>
    <w:p w14:paraId="79222882"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2E790514"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lastRenderedPageBreak/>
        <w:t>Nie przewiduje zwrotu kosztów udziału w postępowaniu, poza wyjątkami przewidzianymi ustawą</w:t>
      </w:r>
      <w:r w:rsidR="000873DF">
        <w:rPr>
          <w:sz w:val="22"/>
        </w:rPr>
        <w:t xml:space="preserve"> </w:t>
      </w:r>
      <w:proofErr w:type="spellStart"/>
      <w:r w:rsidR="000873DF">
        <w:rPr>
          <w:sz w:val="22"/>
        </w:rPr>
        <w:t>Pzp</w:t>
      </w:r>
      <w:proofErr w:type="spellEnd"/>
      <w:r w:rsidRPr="00FA3145">
        <w:rPr>
          <w:sz w:val="22"/>
        </w:rPr>
        <w:t>. Wykonawca ponosi wszelkie koszty udziału w postępowaniu, w tym koszty przygotowania oferty.</w:t>
      </w:r>
    </w:p>
    <w:p w14:paraId="73C4A1DC"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ogranicza się możliwości ubiegania się o udzielenie zamówienia wyłącznie przez Wykonawców, o których mowa w art. 94 ustawy</w:t>
      </w:r>
      <w:r w:rsidR="000873DF">
        <w:rPr>
          <w:sz w:val="22"/>
        </w:rPr>
        <w:t xml:space="preserve"> </w:t>
      </w:r>
      <w:proofErr w:type="spellStart"/>
      <w:r w:rsidR="000873DF">
        <w:rPr>
          <w:sz w:val="22"/>
        </w:rPr>
        <w:t>Pzp</w:t>
      </w:r>
      <w:proofErr w:type="spellEnd"/>
      <w:r w:rsidRPr="00FA3145">
        <w:rPr>
          <w:sz w:val="22"/>
        </w:rPr>
        <w:t>.</w:t>
      </w:r>
    </w:p>
    <w:p w14:paraId="59826DB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7BB78B1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4B602FD3"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4417814D" w14:textId="77777777" w:rsidR="00FE4B22" w:rsidRPr="00FA3145" w:rsidRDefault="00A56649" w:rsidP="006B711F">
      <w:pPr>
        <w:numPr>
          <w:ilvl w:val="0"/>
          <w:numId w:val="5"/>
        </w:numPr>
        <w:tabs>
          <w:tab w:val="clear" w:pos="720"/>
        </w:tabs>
        <w:spacing w:line="276" w:lineRule="auto"/>
        <w:ind w:left="426" w:hanging="426"/>
        <w:jc w:val="both"/>
        <w:rPr>
          <w:sz w:val="22"/>
        </w:rPr>
      </w:pPr>
      <w:r w:rsidRPr="00FA3145">
        <w:rPr>
          <w:sz w:val="22"/>
        </w:rPr>
        <w:t>Zamawiający n</w:t>
      </w:r>
      <w:r w:rsidR="00FE4B22" w:rsidRPr="00FA3145">
        <w:rPr>
          <w:sz w:val="22"/>
        </w:rPr>
        <w:t>ie wprowadza zastrzeżenia wskazującego na obowiązek osobistego wykonania przez Wykonawcę kluczowych zadań.</w:t>
      </w:r>
    </w:p>
    <w:p w14:paraId="54C84408"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udzielania zaliczek.</w:t>
      </w:r>
    </w:p>
    <w:p w14:paraId="21E6D7AD" w14:textId="2E372932" w:rsidR="00040561" w:rsidRPr="00FA3145" w:rsidRDefault="00040561" w:rsidP="006B711F">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AC65BD" w:rsidRPr="00AC65BD">
        <w:rPr>
          <w:rFonts w:eastAsia="Calibri"/>
          <w:sz w:val="22"/>
          <w:lang w:eastAsia="en-US"/>
        </w:rPr>
        <w:t>t.j</w:t>
      </w:r>
      <w:proofErr w:type="spellEnd"/>
      <w:r w:rsidR="00AC65BD" w:rsidRPr="00AC65BD">
        <w:rPr>
          <w:rFonts w:eastAsia="Calibri"/>
          <w:sz w:val="22"/>
          <w:lang w:eastAsia="en-US"/>
        </w:rPr>
        <w:t>. Dz. U. z 2022 r. poz. 1233</w:t>
      </w:r>
      <w:r w:rsidR="00C745B2" w:rsidRPr="00FA3145">
        <w:rPr>
          <w:rFonts w:eastAsia="Calibri"/>
          <w:sz w:val="22"/>
          <w:lang w:eastAsia="en-US"/>
        </w:rPr>
        <w:t>)</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2FECC97C"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29FA7862" w14:textId="77777777" w:rsidR="00FE4B22" w:rsidRPr="003F7ACB" w:rsidRDefault="003F7ACB" w:rsidP="006B711F">
      <w:pPr>
        <w:numPr>
          <w:ilvl w:val="3"/>
          <w:numId w:val="5"/>
        </w:numPr>
        <w:spacing w:line="276" w:lineRule="auto"/>
        <w:ind w:left="851" w:hanging="426"/>
        <w:jc w:val="both"/>
        <w:rPr>
          <w:i/>
          <w:sz w:val="22"/>
        </w:rPr>
      </w:pPr>
      <w:r w:rsidRPr="003F7ACB">
        <w:rPr>
          <w:sz w:val="22"/>
        </w:rPr>
        <w:t xml:space="preserve">administratorem danych osobowych osób fizycznych, jest Wójt Gminy Ujsoły, ul. </w:t>
      </w:r>
      <w:r w:rsidRPr="003F7ACB">
        <w:rPr>
          <w:iCs/>
          <w:sz w:val="22"/>
        </w:rPr>
        <w:t>Gminna 1, 34-371 Ujsoły</w:t>
      </w:r>
      <w:r w:rsidRPr="003F7ACB">
        <w:rPr>
          <w:sz w:val="22"/>
        </w:rPr>
        <w:t xml:space="preserve">, tel. </w:t>
      </w:r>
      <w:r w:rsidRPr="003F7ACB">
        <w:rPr>
          <w:bCs/>
          <w:iCs/>
          <w:sz w:val="22"/>
        </w:rPr>
        <w:t>+48 (033) 8647-350</w:t>
      </w:r>
      <w:r w:rsidRPr="003F7ACB">
        <w:rPr>
          <w:sz w:val="22"/>
        </w:rPr>
        <w:t>;</w:t>
      </w:r>
    </w:p>
    <w:p w14:paraId="08E91561" w14:textId="77777777" w:rsidR="00FE4B22" w:rsidRPr="00FA3145" w:rsidRDefault="003F7ACB" w:rsidP="006B711F">
      <w:pPr>
        <w:numPr>
          <w:ilvl w:val="3"/>
          <w:numId w:val="5"/>
        </w:numPr>
        <w:spacing w:line="276" w:lineRule="auto"/>
        <w:ind w:left="851" w:hanging="426"/>
        <w:jc w:val="both"/>
        <w:rPr>
          <w:sz w:val="22"/>
        </w:rPr>
      </w:pPr>
      <w:r w:rsidRPr="003F7ACB">
        <w:rPr>
          <w:sz w:val="22"/>
        </w:rPr>
        <w:t xml:space="preserve">inspektorem ochrony danych osobowych w </w:t>
      </w:r>
      <w:r w:rsidRPr="003F7ACB">
        <w:rPr>
          <w:iCs/>
          <w:sz w:val="22"/>
        </w:rPr>
        <w:t>Gminie Ujsoły</w:t>
      </w:r>
      <w:r w:rsidRPr="003F7ACB">
        <w:rPr>
          <w:sz w:val="22"/>
        </w:rPr>
        <w:t xml:space="preserve"> jest Pani Julia </w:t>
      </w:r>
      <w:proofErr w:type="spellStart"/>
      <w:r w:rsidRPr="003F7ACB">
        <w:rPr>
          <w:sz w:val="22"/>
        </w:rPr>
        <w:t>Grygny</w:t>
      </w:r>
      <w:proofErr w:type="spellEnd"/>
      <w:r w:rsidRPr="003F7ACB">
        <w:rPr>
          <w:sz w:val="22"/>
        </w:rPr>
        <w:t>, tel. (033) 8647-350 wew. 31, email: j.grygny@ujsoly.com.pl;</w:t>
      </w:r>
    </w:p>
    <w:p w14:paraId="70E5F28B"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4096A333" w14:textId="77777777" w:rsidR="00FE4B22" w:rsidRPr="00FA3145" w:rsidRDefault="00FE4B22" w:rsidP="006B711F">
      <w:pPr>
        <w:numPr>
          <w:ilvl w:val="3"/>
          <w:numId w:val="5"/>
        </w:numPr>
        <w:spacing w:line="276" w:lineRule="auto"/>
        <w:ind w:left="851" w:hanging="426"/>
        <w:jc w:val="both"/>
        <w:rPr>
          <w:sz w:val="22"/>
        </w:rPr>
      </w:pPr>
      <w:bookmarkStart w:id="0"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6DFFBA29"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0695A08C" w14:textId="77777777" w:rsidR="00FE4B22" w:rsidRPr="00FA3145" w:rsidRDefault="00FE4B22" w:rsidP="006B711F">
      <w:pPr>
        <w:numPr>
          <w:ilvl w:val="3"/>
          <w:numId w:val="5"/>
        </w:numPr>
        <w:spacing w:line="276" w:lineRule="auto"/>
        <w:ind w:left="851" w:hanging="426"/>
        <w:jc w:val="both"/>
        <w:rPr>
          <w:sz w:val="22"/>
        </w:rPr>
      </w:pPr>
      <w:r w:rsidRPr="00FA3145">
        <w:rPr>
          <w:sz w:val="22"/>
        </w:rPr>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353CD2D5"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79710327"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7F92DDD5"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40553F85" w14:textId="77777777" w:rsidR="00FE4B22" w:rsidRPr="00FA3145" w:rsidRDefault="00FE4B22" w:rsidP="006B711F">
      <w:pPr>
        <w:numPr>
          <w:ilvl w:val="0"/>
          <w:numId w:val="18"/>
        </w:numPr>
        <w:spacing w:line="276" w:lineRule="auto"/>
        <w:ind w:left="1276" w:hanging="426"/>
        <w:jc w:val="both"/>
        <w:rPr>
          <w:sz w:val="22"/>
        </w:rPr>
      </w:pPr>
      <w:r w:rsidRPr="00FA3145">
        <w:rPr>
          <w:sz w:val="22"/>
        </w:rPr>
        <w:lastRenderedPageBreak/>
        <w:t>na podstawie art. 16 RODO prawo do sprostowania Pani/Pana danych osobowych</w:t>
      </w:r>
      <w:r w:rsidRPr="00FA3145">
        <w:rPr>
          <w:sz w:val="22"/>
          <w:vertAlign w:val="superscript"/>
        </w:rPr>
        <w:footnoteReference w:id="1"/>
      </w:r>
      <w:r w:rsidRPr="00FA3145">
        <w:rPr>
          <w:sz w:val="22"/>
        </w:rPr>
        <w:t>;</w:t>
      </w:r>
    </w:p>
    <w:p w14:paraId="2172B6FF"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48E31AC5" w14:textId="3582916D"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437BAC" w:rsidRPr="00FA3145">
        <w:rPr>
          <w:sz w:val="22"/>
        </w:rPr>
        <w:t>Osobowych,</w:t>
      </w:r>
      <w:r w:rsidRPr="00FA3145">
        <w:rPr>
          <w:sz w:val="22"/>
        </w:rPr>
        <w:t xml:space="preserve"> gdy uzna Pan/Pani, że przetwarzanie danych osobowych Pani/Pana dotyczących narusza przepisy RODO;</w:t>
      </w:r>
    </w:p>
    <w:p w14:paraId="4B86D201"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0E33536C"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62140EA7"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36831441"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5DACD78E"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D64989"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19CFFCA4"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5B1BDA52" w14:textId="77777777" w:rsidR="00B818F1" w:rsidRPr="00FA3145" w:rsidRDefault="00B818F1" w:rsidP="00FA3145">
      <w:pPr>
        <w:spacing w:line="276" w:lineRule="auto"/>
        <w:jc w:val="both"/>
        <w:rPr>
          <w:color w:val="FF0000"/>
          <w:sz w:val="22"/>
        </w:rPr>
      </w:pPr>
    </w:p>
    <w:p w14:paraId="56936536"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6F9EB842" w14:textId="77777777" w:rsidR="00583A1C" w:rsidRPr="00FA3145" w:rsidRDefault="00583A1C" w:rsidP="00583A1C">
      <w:pPr>
        <w:spacing w:line="276" w:lineRule="auto"/>
      </w:pPr>
    </w:p>
    <w:p w14:paraId="370FAE8B" w14:textId="72DA26E4" w:rsidR="00583A1C" w:rsidRPr="00832E25" w:rsidRDefault="00583A1C" w:rsidP="00583A1C">
      <w:pPr>
        <w:pStyle w:val="Tekstpodstawowywcity"/>
        <w:widowControl w:val="0"/>
        <w:numPr>
          <w:ilvl w:val="0"/>
          <w:numId w:val="24"/>
        </w:numPr>
        <w:suppressAutoHyphens/>
        <w:autoSpaceDE w:val="0"/>
        <w:spacing w:after="0" w:line="276" w:lineRule="auto"/>
        <w:ind w:left="426" w:hanging="426"/>
        <w:jc w:val="both"/>
        <w:rPr>
          <w:sz w:val="22"/>
          <w:szCs w:val="22"/>
        </w:rPr>
      </w:pPr>
      <w:bookmarkStart w:id="1" w:name="_Hlk43104095"/>
      <w:r w:rsidRPr="00832E25">
        <w:rPr>
          <w:sz w:val="22"/>
          <w:szCs w:val="22"/>
        </w:rPr>
        <w:t xml:space="preserve">Przedmiotem niniejszego zamówienia są roboty budowlane, obejmujące zadanie pn.: </w:t>
      </w:r>
      <w:r w:rsidRPr="00832E25">
        <w:rPr>
          <w:b/>
          <w:i/>
          <w:sz w:val="22"/>
          <w:szCs w:val="22"/>
        </w:rPr>
        <w:t>„</w:t>
      </w:r>
      <w:r w:rsidR="00D568ED" w:rsidRPr="00D568ED">
        <w:rPr>
          <w:b/>
          <w:bCs/>
          <w:i/>
          <w:sz w:val="22"/>
          <w:szCs w:val="22"/>
        </w:rPr>
        <w:t>Remont Osady Pasterskiej w Soblówce</w:t>
      </w:r>
      <w:r w:rsidRPr="00832E25">
        <w:rPr>
          <w:b/>
          <w:i/>
          <w:sz w:val="22"/>
          <w:szCs w:val="22"/>
        </w:rPr>
        <w:t>”</w:t>
      </w:r>
      <w:r w:rsidRPr="00832E25">
        <w:rPr>
          <w:sz w:val="22"/>
          <w:szCs w:val="22"/>
        </w:rPr>
        <w:t xml:space="preserve">. </w:t>
      </w:r>
    </w:p>
    <w:p w14:paraId="75D28521" w14:textId="02B5C451" w:rsidR="001761C6" w:rsidRPr="00C40F73" w:rsidRDefault="001761C6" w:rsidP="001761C6">
      <w:pPr>
        <w:pStyle w:val="Tekstpodstawowywcity"/>
        <w:widowControl w:val="0"/>
        <w:numPr>
          <w:ilvl w:val="0"/>
          <w:numId w:val="24"/>
        </w:numPr>
        <w:suppressAutoHyphens/>
        <w:autoSpaceDE w:val="0"/>
        <w:spacing w:after="0" w:line="276" w:lineRule="auto"/>
        <w:ind w:left="425" w:hanging="426"/>
        <w:jc w:val="both"/>
        <w:rPr>
          <w:sz w:val="22"/>
          <w:szCs w:val="22"/>
        </w:rPr>
      </w:pPr>
      <w:r w:rsidRPr="00C40F73">
        <w:rPr>
          <w:sz w:val="22"/>
          <w:szCs w:val="22"/>
        </w:rPr>
        <w:t>Szczegóły zakres przedmiotu niniejszego zamówienia prec</w:t>
      </w:r>
      <w:r w:rsidRPr="00AC0835">
        <w:rPr>
          <w:sz w:val="22"/>
          <w:szCs w:val="22"/>
        </w:rPr>
        <w:t xml:space="preserve">yzuje załącznik nr </w:t>
      </w:r>
      <w:r w:rsidR="00A06785" w:rsidRPr="00AC0835">
        <w:rPr>
          <w:sz w:val="22"/>
          <w:szCs w:val="22"/>
        </w:rPr>
        <w:t>4</w:t>
      </w:r>
      <w:r w:rsidRPr="00AC0835">
        <w:rPr>
          <w:sz w:val="22"/>
          <w:szCs w:val="22"/>
        </w:rPr>
        <w:t xml:space="preserve"> do SWZ – Opis Przedmiotu Zamówienia (OPZ), </w:t>
      </w:r>
      <w:bookmarkStart w:id="2" w:name="_Hlk142410522"/>
      <w:r w:rsidRPr="00AC0835">
        <w:rPr>
          <w:sz w:val="22"/>
          <w:szCs w:val="22"/>
        </w:rPr>
        <w:t xml:space="preserve">w tym </w:t>
      </w:r>
      <w:r w:rsidR="00CB53C5">
        <w:rPr>
          <w:sz w:val="22"/>
          <w:szCs w:val="22"/>
        </w:rPr>
        <w:t xml:space="preserve">Projekt </w:t>
      </w:r>
      <w:r w:rsidR="00D568ED">
        <w:rPr>
          <w:sz w:val="22"/>
          <w:szCs w:val="22"/>
        </w:rPr>
        <w:t>Architektoniczno-Budowlany</w:t>
      </w:r>
      <w:r w:rsidR="00CB53C5">
        <w:rPr>
          <w:sz w:val="22"/>
          <w:szCs w:val="22"/>
        </w:rPr>
        <w:t xml:space="preserve"> wraz z rysunkami</w:t>
      </w:r>
      <w:r w:rsidRPr="00AC0835">
        <w:rPr>
          <w:sz w:val="22"/>
          <w:szCs w:val="22"/>
        </w:rPr>
        <w:t>,</w:t>
      </w:r>
      <w:r w:rsidR="00392BB6" w:rsidRPr="00AC0835">
        <w:rPr>
          <w:sz w:val="22"/>
          <w:szCs w:val="22"/>
        </w:rPr>
        <w:t xml:space="preserve"> </w:t>
      </w:r>
      <w:r w:rsidR="00D568ED">
        <w:rPr>
          <w:sz w:val="22"/>
          <w:szCs w:val="22"/>
        </w:rPr>
        <w:t>Projekt Zagospodarowania Działki</w:t>
      </w:r>
      <w:r w:rsidR="00392BB6" w:rsidRPr="00AC0835">
        <w:rPr>
          <w:sz w:val="22"/>
          <w:szCs w:val="22"/>
        </w:rPr>
        <w:t>,</w:t>
      </w:r>
      <w:r w:rsidRPr="00AC0835">
        <w:rPr>
          <w:sz w:val="22"/>
          <w:szCs w:val="22"/>
        </w:rPr>
        <w:t xml:space="preserve"> Specyfikacja Techniczna Wykonania i Odbioru Robót oraz </w:t>
      </w:r>
      <w:r w:rsidR="00A06785" w:rsidRPr="00AC0835">
        <w:rPr>
          <w:sz w:val="22"/>
          <w:szCs w:val="22"/>
        </w:rPr>
        <w:t>P</w:t>
      </w:r>
      <w:r w:rsidRPr="00AC0835">
        <w:rPr>
          <w:sz w:val="22"/>
          <w:szCs w:val="22"/>
        </w:rPr>
        <w:t>rzedmiar robót (pomocniczo)</w:t>
      </w:r>
      <w:bookmarkEnd w:id="2"/>
      <w:r w:rsidRPr="00AC0835">
        <w:rPr>
          <w:sz w:val="22"/>
          <w:szCs w:val="22"/>
        </w:rPr>
        <w:t>.</w:t>
      </w:r>
      <w:r w:rsidRPr="00C40F73">
        <w:rPr>
          <w:sz w:val="22"/>
          <w:szCs w:val="22"/>
        </w:rPr>
        <w:t xml:space="preserve"> </w:t>
      </w:r>
    </w:p>
    <w:p w14:paraId="284A3D0C" w14:textId="77777777" w:rsidR="001761C6" w:rsidRDefault="001761C6" w:rsidP="001761C6">
      <w:pPr>
        <w:pStyle w:val="Tekstpodstawowywcity"/>
        <w:widowControl w:val="0"/>
        <w:numPr>
          <w:ilvl w:val="0"/>
          <w:numId w:val="24"/>
        </w:numPr>
        <w:suppressAutoHyphens/>
        <w:autoSpaceDE w:val="0"/>
        <w:spacing w:after="0" w:line="276" w:lineRule="auto"/>
        <w:ind w:left="426" w:hanging="426"/>
        <w:jc w:val="both"/>
      </w:pPr>
      <w:r w:rsidRPr="00C40F73">
        <w:rPr>
          <w:sz w:val="22"/>
          <w:szCs w:val="22"/>
        </w:rPr>
        <w:t>Pożądane jest, aby przed złożeniem Oferty Wykonawca przeprowadził wizję lokalną terenu, na 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08CD6F89" w14:textId="02CE35B9" w:rsidR="00583A1C" w:rsidRDefault="001761C6" w:rsidP="001761C6">
      <w:pPr>
        <w:pStyle w:val="Tekstpodstawowywcity"/>
        <w:widowControl w:val="0"/>
        <w:numPr>
          <w:ilvl w:val="0"/>
          <w:numId w:val="24"/>
        </w:numPr>
        <w:suppressAutoHyphens/>
        <w:autoSpaceDE w:val="0"/>
        <w:spacing w:after="0" w:line="276" w:lineRule="auto"/>
        <w:ind w:left="426" w:hanging="426"/>
        <w:jc w:val="both"/>
      </w:pPr>
      <w:r>
        <w:rPr>
          <w:sz w:val="22"/>
          <w:szCs w:val="22"/>
        </w:rPr>
        <w:t xml:space="preserve">Roboty budowlane stanowiące przedmiot niniejszego zamówienia należy wykonać zgodnie z niniejszą SWZ, Opisem Przedmiotu Zamówienia (OPZ), Projektem Umowy oraz zgodnie z zasadami sztuki budowlanej, wiedzy technicznej, obowiązującymi przepisami i normami. Zobowiązanie wykonania robót zgodnie z powyższymi dokumentami nie zwalnia Wykonawcy m. </w:t>
      </w:r>
      <w:r>
        <w:rPr>
          <w:sz w:val="22"/>
          <w:szCs w:val="22"/>
        </w:rPr>
        <w:lastRenderedPageBreak/>
        <w:t>in. od obowiązku weryfikacji tej dokumentacji w trakcie trwania umowy i zgłaszania Zamawiającemu wykrytych w niej wad czy uchybień skutkujących możliwością niedochowania warunków umowy lub naruszeniem przepisów prawa.</w:t>
      </w:r>
    </w:p>
    <w:p w14:paraId="4C3C9F54" w14:textId="77777777" w:rsidR="00583A1C" w:rsidRDefault="00583A1C" w:rsidP="00583A1C">
      <w:pPr>
        <w:pStyle w:val="Tekstpodstawowywcity"/>
        <w:widowControl w:val="0"/>
        <w:numPr>
          <w:ilvl w:val="0"/>
          <w:numId w:val="24"/>
        </w:numPr>
        <w:suppressAutoHyphens/>
        <w:autoSpaceDE w:val="0"/>
        <w:spacing w:after="0" w:line="276" w:lineRule="auto"/>
        <w:ind w:left="425" w:hanging="426"/>
        <w:jc w:val="both"/>
      </w:pPr>
      <w:r>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4CB93B12" w14:textId="77777777" w:rsidR="00583A1C" w:rsidRDefault="00583A1C" w:rsidP="00583A1C">
      <w:pPr>
        <w:pStyle w:val="Tekstpodstawowywcity"/>
        <w:spacing w:after="0" w:line="276" w:lineRule="auto"/>
        <w:ind w:left="850" w:hanging="425"/>
        <w:jc w:val="both"/>
      </w:pPr>
      <w:r>
        <w:rPr>
          <w:sz w:val="22"/>
          <w:szCs w:val="22"/>
        </w:rPr>
        <w:t>1)</w:t>
      </w:r>
      <w:r>
        <w:rPr>
          <w:sz w:val="22"/>
          <w:szCs w:val="22"/>
        </w:rPr>
        <w:tab/>
        <w:t>szkody i następstwa nieszczęśliwych wypadków dotyczących pracowników Wykonawcy oraz osób trzecich przebywających w rejonie prowadzonych robót;</w:t>
      </w:r>
    </w:p>
    <w:p w14:paraId="791C0E68" w14:textId="77777777" w:rsidR="00583A1C" w:rsidRDefault="00583A1C" w:rsidP="00583A1C">
      <w:pPr>
        <w:pStyle w:val="Tekstpodstawowywcity"/>
        <w:spacing w:after="0" w:line="276" w:lineRule="auto"/>
        <w:ind w:left="850" w:hanging="425"/>
        <w:jc w:val="both"/>
      </w:pPr>
      <w:r>
        <w:rPr>
          <w:sz w:val="22"/>
          <w:szCs w:val="22"/>
        </w:rPr>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4461A910" w14:textId="77777777" w:rsidR="00583A1C" w:rsidRDefault="00583A1C" w:rsidP="00583A1C">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719F9942" w14:textId="77777777" w:rsidR="00583A1C" w:rsidRDefault="00583A1C" w:rsidP="00583A1C">
      <w:pPr>
        <w:pStyle w:val="Tekstpodstawowywcity"/>
        <w:spacing w:after="0" w:line="276" w:lineRule="auto"/>
        <w:ind w:left="850" w:hanging="425"/>
        <w:jc w:val="both"/>
      </w:pPr>
      <w:r>
        <w:rPr>
          <w:sz w:val="22"/>
          <w:szCs w:val="22"/>
        </w:rPr>
        <w:t>4)</w:t>
      </w:r>
      <w:r>
        <w:rPr>
          <w:sz w:val="22"/>
          <w:szCs w:val="22"/>
        </w:rPr>
        <w:tab/>
        <w:t>niewłaściwe zabezpieczenie terenu budowy oraz dopuszczenie na teren budowy osób nieupoważnionych.</w:t>
      </w:r>
    </w:p>
    <w:p w14:paraId="12C78000" w14:textId="7FE41E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Zamawiający, zgodnie z zapisami art. 99 ust. 5 i art. 101 ust. 4 ustawy </w:t>
      </w:r>
      <w:proofErr w:type="spellStart"/>
      <w:r>
        <w:rPr>
          <w:sz w:val="22"/>
          <w:szCs w:val="22"/>
        </w:rPr>
        <w:t>Pzp</w:t>
      </w:r>
      <w:proofErr w:type="spellEnd"/>
      <w:r>
        <w:rPr>
          <w:sz w:val="22"/>
          <w:szCs w:val="22"/>
        </w:rPr>
        <w:t xml:space="preserve">,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437BAC">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437BAC">
        <w:rPr>
          <w:sz w:val="22"/>
          <w:szCs w:val="22"/>
        </w:rPr>
        <w:t>równoważne w</w:t>
      </w:r>
      <w:r>
        <w:rPr>
          <w:sz w:val="22"/>
          <w:szCs w:val="22"/>
        </w:rPr>
        <w:t xml:space="preserve"> świetle przedłożonych przez Wykonawcę dokumentów, oferta tego Wykonawcy zostanie odrzucona jako nieodpowiadająca treści SWZ. W przypadku zaś opisania przedmiotu </w:t>
      </w:r>
      <w:r w:rsidR="00437BAC">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równoważnych opisywanym. W takim wypadku, procedurę opisaną na wstępie niniejszego punktu stosuje się odpowiednio.</w:t>
      </w:r>
    </w:p>
    <w:p w14:paraId="0A863FC4"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W przypadku przyjętych przez Wykonawcę do wyceny technologii, systemów, materiałów lub </w:t>
      </w:r>
      <w:r>
        <w:rPr>
          <w:sz w:val="22"/>
          <w:szCs w:val="22"/>
        </w:rPr>
        <w:lastRenderedPageBreak/>
        <w:t>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5B490BC8" w14:textId="1F5BA0E4"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w:t>
      </w:r>
      <w:r w:rsidR="00437BAC">
        <w:rPr>
          <w:sz w:val="22"/>
          <w:szCs w:val="22"/>
        </w:rPr>
        <w:t>zgodności z przepisami</w:t>
      </w:r>
      <w:r>
        <w:rPr>
          <w:sz w:val="22"/>
          <w:szCs w:val="22"/>
        </w:rPr>
        <w:t xml:space="preserve"> i normami oraz kart katalogowych producentów urządzeń/materiałów równoważnych. Niniejsze dokumenty muszą w sposób jednoznaczny stwierdzać równoważność proponowanych technologii/systemów/urządzeń/materiałów.</w:t>
      </w:r>
    </w:p>
    <w:p w14:paraId="1C55DFBC"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W przypadku wątpliwości co do równoważności zaproponowanych w ofercie zamienników technologii/systemów/urządzeń/materiałów równoważnych, Zamawiający w porozumieniu </w:t>
      </w:r>
      <w:r>
        <w:rPr>
          <w:sz w:val="22"/>
          <w:szCs w:val="22"/>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2574EE3D"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 w ofercie.</w:t>
      </w:r>
    </w:p>
    <w:p w14:paraId="11E463D1"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01D6119C" w14:textId="64F6613E" w:rsidR="00583A1C" w:rsidRPr="001B00EB" w:rsidRDefault="00583A1C" w:rsidP="00583A1C">
      <w:pPr>
        <w:pStyle w:val="Tekstpodstawowywcity"/>
        <w:widowControl w:val="0"/>
        <w:numPr>
          <w:ilvl w:val="0"/>
          <w:numId w:val="24"/>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0B787A">
        <w:rPr>
          <w:sz w:val="22"/>
          <w:szCs w:val="22"/>
        </w:rPr>
        <w:t>3</w:t>
      </w:r>
      <w:r>
        <w:rPr>
          <w:sz w:val="22"/>
          <w:szCs w:val="22"/>
        </w:rPr>
        <w:t xml:space="preserve"> do SWZ – Projekcie Umowy.</w:t>
      </w:r>
    </w:p>
    <w:p w14:paraId="0C6E487E" w14:textId="0C513120" w:rsidR="00583A1C" w:rsidRPr="001B00EB" w:rsidRDefault="00583A1C" w:rsidP="00583A1C">
      <w:pPr>
        <w:pStyle w:val="Tekstpodstawowywcity"/>
        <w:widowControl w:val="0"/>
        <w:numPr>
          <w:ilvl w:val="0"/>
          <w:numId w:val="24"/>
        </w:numPr>
        <w:suppressAutoHyphens/>
        <w:autoSpaceDE w:val="0"/>
        <w:spacing w:after="0" w:line="276" w:lineRule="auto"/>
        <w:ind w:left="425" w:hanging="426"/>
        <w:jc w:val="both"/>
      </w:pPr>
      <w:r w:rsidRPr="00FA3145">
        <w:rPr>
          <w:sz w:val="22"/>
        </w:rPr>
        <w:t xml:space="preserve">Zamawiający wymaga, aby </w:t>
      </w:r>
      <w:r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1761C6" w:rsidRPr="001761C6">
        <w:rPr>
          <w:bCs/>
          <w:sz w:val="22"/>
        </w:rPr>
        <w:t>t.j</w:t>
      </w:r>
      <w:proofErr w:type="spellEnd"/>
      <w:r w:rsidR="001761C6" w:rsidRPr="001761C6">
        <w:rPr>
          <w:bCs/>
          <w:sz w:val="22"/>
        </w:rPr>
        <w:t>. Dz. U. z 2023 r. poz. 1465</w:t>
      </w:r>
      <w:r w:rsidRPr="00C959F8">
        <w:rPr>
          <w:sz w:val="22"/>
        </w:rPr>
        <w:t xml:space="preserve">) – z wyłączeniem osób pełniących samodzielne funkcje techniczne w budownictwie, stosowanie do art. 12 </w:t>
      </w:r>
      <w:r>
        <w:rPr>
          <w:sz w:val="22"/>
        </w:rPr>
        <w:t>i nast. ustawy Prawo budowlane,</w:t>
      </w:r>
      <w:r w:rsidRPr="00FA3145">
        <w:rPr>
          <w:sz w:val="22"/>
        </w:rPr>
        <w:t xml:space="preserve"> byli zatrudnieni </w:t>
      </w:r>
      <w:r>
        <w:rPr>
          <w:sz w:val="22"/>
        </w:rPr>
        <w:t xml:space="preserve">przez Wykonawcę </w:t>
      </w:r>
      <w:r w:rsidRPr="00FA3145">
        <w:rPr>
          <w:sz w:val="22"/>
        </w:rPr>
        <w:t>na podstawie stosunku pracy.</w:t>
      </w:r>
      <w:bookmarkEnd w:id="1"/>
    </w:p>
    <w:p w14:paraId="7DDFD3CD" w14:textId="77777777" w:rsidR="00583A1C" w:rsidRPr="00FA3145" w:rsidRDefault="00583A1C" w:rsidP="00583A1C">
      <w:pPr>
        <w:tabs>
          <w:tab w:val="left" w:pos="360"/>
        </w:tabs>
        <w:spacing w:line="276" w:lineRule="auto"/>
        <w:jc w:val="both"/>
        <w:rPr>
          <w:sz w:val="22"/>
        </w:rPr>
      </w:pPr>
    </w:p>
    <w:p w14:paraId="0ECD61FE" w14:textId="77777777" w:rsidR="007B7170" w:rsidRPr="00130326" w:rsidRDefault="007B7170" w:rsidP="006B711F">
      <w:pPr>
        <w:pStyle w:val="Nagwek3"/>
        <w:numPr>
          <w:ilvl w:val="0"/>
          <w:numId w:val="11"/>
        </w:numPr>
        <w:spacing w:line="276" w:lineRule="auto"/>
        <w:ind w:left="567" w:hanging="566"/>
        <w:jc w:val="both"/>
        <w:rPr>
          <w:caps/>
          <w:sz w:val="22"/>
          <w:highlight w:val="lightGray"/>
        </w:rPr>
      </w:pPr>
      <w:r w:rsidRPr="00130326">
        <w:rPr>
          <w:caps/>
          <w:sz w:val="22"/>
          <w:highlight w:val="lightGray"/>
        </w:rPr>
        <w:t xml:space="preserve">TERMIN </w:t>
      </w:r>
      <w:r w:rsidRPr="00130326">
        <w:rPr>
          <w:caps/>
          <w:sz w:val="22"/>
          <w:highlight w:val="lightGray"/>
          <w:shd w:val="clear" w:color="auto" w:fill="D0CECE" w:themeFill="background2" w:themeFillShade="E6"/>
        </w:rPr>
        <w:t>WYKONANIA ZAMÓWIENIA</w:t>
      </w:r>
    </w:p>
    <w:p w14:paraId="783501A5" w14:textId="77777777" w:rsidR="00583A1C" w:rsidRPr="00A75636" w:rsidRDefault="00583A1C" w:rsidP="00583A1C">
      <w:pPr>
        <w:autoSpaceDE w:val="0"/>
        <w:autoSpaceDN w:val="0"/>
        <w:spacing w:line="276" w:lineRule="auto"/>
        <w:jc w:val="both"/>
        <w:rPr>
          <w:sz w:val="22"/>
        </w:rPr>
      </w:pPr>
    </w:p>
    <w:p w14:paraId="40DE6A0A" w14:textId="41A5E280" w:rsidR="00583A1C" w:rsidRPr="00CB53C5" w:rsidRDefault="00583A1C" w:rsidP="001761C6">
      <w:pPr>
        <w:numPr>
          <w:ilvl w:val="0"/>
          <w:numId w:val="25"/>
        </w:numPr>
        <w:tabs>
          <w:tab w:val="num" w:pos="426"/>
        </w:tabs>
        <w:autoSpaceDE w:val="0"/>
        <w:autoSpaceDN w:val="0"/>
        <w:spacing w:line="276" w:lineRule="auto"/>
        <w:ind w:left="426" w:hanging="426"/>
        <w:jc w:val="both"/>
        <w:rPr>
          <w:bCs/>
          <w:sz w:val="22"/>
        </w:rPr>
      </w:pPr>
      <w:r w:rsidRPr="0020734A">
        <w:rPr>
          <w:bCs/>
          <w:sz w:val="22"/>
        </w:rPr>
        <w:t xml:space="preserve">Zamówienie należy </w:t>
      </w:r>
      <w:r w:rsidRPr="00D00C5D">
        <w:rPr>
          <w:bCs/>
          <w:sz w:val="22"/>
        </w:rPr>
        <w:t xml:space="preserve">wykonać </w:t>
      </w:r>
      <w:r w:rsidRPr="00D00C5D">
        <w:rPr>
          <w:b/>
          <w:bCs/>
          <w:sz w:val="22"/>
        </w:rPr>
        <w:t xml:space="preserve">w terminie </w:t>
      </w:r>
      <w:r w:rsidRPr="00D00C5D">
        <w:rPr>
          <w:b/>
          <w:sz w:val="22"/>
          <w:szCs w:val="22"/>
          <w:lang w:eastAsia="zh-CN"/>
        </w:rPr>
        <w:t xml:space="preserve">do </w:t>
      </w:r>
      <w:r w:rsidR="00D00C5D" w:rsidRPr="00D00C5D">
        <w:rPr>
          <w:b/>
          <w:sz w:val="22"/>
          <w:szCs w:val="22"/>
          <w:lang w:eastAsia="zh-CN"/>
        </w:rPr>
        <w:t>2</w:t>
      </w:r>
      <w:r w:rsidR="00D568ED" w:rsidRPr="00D00C5D">
        <w:rPr>
          <w:b/>
          <w:sz w:val="22"/>
          <w:szCs w:val="22"/>
          <w:lang w:eastAsia="zh-CN"/>
        </w:rPr>
        <w:t xml:space="preserve"> miesięcy od dnia zawarcia umowy</w:t>
      </w:r>
      <w:r w:rsidRPr="00D00C5D">
        <w:rPr>
          <w:sz w:val="22"/>
          <w:szCs w:val="22"/>
          <w:lang w:eastAsia="zh-CN"/>
        </w:rPr>
        <w:t>,</w:t>
      </w:r>
      <w:r w:rsidRPr="00D00C5D">
        <w:rPr>
          <w:sz w:val="22"/>
          <w:szCs w:val="22"/>
          <w:shd w:val="clear" w:color="auto" w:fill="FFFFFF"/>
        </w:rPr>
        <w:t xml:space="preserve"> przy</w:t>
      </w:r>
      <w:r w:rsidRPr="007B43B3">
        <w:rPr>
          <w:sz w:val="22"/>
          <w:szCs w:val="22"/>
          <w:shd w:val="clear" w:color="auto" w:fill="FFFFFF"/>
        </w:rPr>
        <w:t xml:space="preserve"> czym stwierdzenie prawidłowego wykonania przedmiotu</w:t>
      </w:r>
      <w:r w:rsidRPr="00832E25">
        <w:rPr>
          <w:sz w:val="22"/>
          <w:szCs w:val="22"/>
          <w:shd w:val="clear" w:color="auto" w:fill="FFFFFF"/>
        </w:rPr>
        <w:t xml:space="preserve"> zamówienia nastąpi po podpisaniu przez strony protokołu końcowego (bez uwag)</w:t>
      </w:r>
      <w:r w:rsidR="00A06785">
        <w:rPr>
          <w:sz w:val="22"/>
          <w:szCs w:val="22"/>
          <w:shd w:val="clear" w:color="auto" w:fill="FFFFFF"/>
        </w:rPr>
        <w:t>.</w:t>
      </w:r>
    </w:p>
    <w:p w14:paraId="2F96CB97" w14:textId="0A13D28A" w:rsidR="00583A1C" w:rsidRPr="00124FEB" w:rsidRDefault="00CB53C5" w:rsidP="00583A1C">
      <w:pPr>
        <w:tabs>
          <w:tab w:val="num" w:pos="426"/>
        </w:tabs>
        <w:autoSpaceDE w:val="0"/>
        <w:autoSpaceDN w:val="0"/>
        <w:spacing w:line="276" w:lineRule="auto"/>
        <w:ind w:left="426" w:hanging="426"/>
        <w:jc w:val="both"/>
        <w:rPr>
          <w:bCs/>
          <w:sz w:val="22"/>
        </w:rPr>
      </w:pPr>
      <w:r>
        <w:rPr>
          <w:bCs/>
          <w:sz w:val="22"/>
        </w:rPr>
        <w:t>3</w:t>
      </w:r>
      <w:r w:rsidR="00583A1C" w:rsidRPr="00A75636">
        <w:rPr>
          <w:bCs/>
          <w:sz w:val="22"/>
        </w:rPr>
        <w:t>.</w:t>
      </w:r>
      <w:r w:rsidR="00583A1C" w:rsidRPr="00A75636">
        <w:rPr>
          <w:bCs/>
          <w:sz w:val="22"/>
        </w:rPr>
        <w:tab/>
        <w:t xml:space="preserve">Wymagany okres </w:t>
      </w:r>
      <w:r w:rsidR="00583A1C" w:rsidRPr="00A75636">
        <w:rPr>
          <w:b/>
          <w:bCs/>
          <w:sz w:val="22"/>
        </w:rPr>
        <w:t>gwarancji</w:t>
      </w:r>
      <w:r w:rsidR="00583A1C" w:rsidRPr="00A75636">
        <w:rPr>
          <w:bCs/>
          <w:sz w:val="22"/>
        </w:rPr>
        <w:t xml:space="preserve"> na wykonane, w ramach zamówienia roboty (materiały, robociznę, instalacje i urządzenia) wynosi nie mniej niż </w:t>
      </w:r>
      <w:r w:rsidR="00583A1C" w:rsidRPr="00A75636">
        <w:rPr>
          <w:b/>
          <w:bCs/>
          <w:sz w:val="22"/>
        </w:rPr>
        <w:t>36 miesięcy, z zastrzeżeniem, że Wykonawcy mogą udzielić Zamawiającemu dłuższej gwarancji</w:t>
      </w:r>
      <w:r w:rsidR="00583A1C" w:rsidRPr="00A75636">
        <w:rPr>
          <w:bCs/>
          <w:sz w:val="22"/>
        </w:rPr>
        <w:t>. Gwarancja jakości rozpoczyna bieg w dniu odbioru końcowego i przejęcia robót przez Zamawiającego</w:t>
      </w:r>
      <w:r w:rsidR="00583A1C" w:rsidRPr="00124FEB">
        <w:rPr>
          <w:bCs/>
          <w:sz w:val="22"/>
        </w:rPr>
        <w:t>, co zostanie poświadczone podpisaniem (bez uwag) protokołu odbioru końcowego dla całości robót.</w:t>
      </w:r>
    </w:p>
    <w:p w14:paraId="470D1E0C" w14:textId="24838E80" w:rsidR="00583A1C" w:rsidRPr="00124FEB" w:rsidRDefault="00CB53C5" w:rsidP="00583A1C">
      <w:pPr>
        <w:tabs>
          <w:tab w:val="num" w:pos="426"/>
        </w:tabs>
        <w:autoSpaceDE w:val="0"/>
        <w:autoSpaceDN w:val="0"/>
        <w:spacing w:line="276" w:lineRule="auto"/>
        <w:ind w:left="426" w:hanging="426"/>
        <w:jc w:val="both"/>
        <w:rPr>
          <w:bCs/>
          <w:sz w:val="22"/>
        </w:rPr>
      </w:pPr>
      <w:r>
        <w:rPr>
          <w:bCs/>
          <w:sz w:val="22"/>
        </w:rPr>
        <w:lastRenderedPageBreak/>
        <w:t>4</w:t>
      </w:r>
      <w:r w:rsidR="00583A1C" w:rsidRPr="00124FEB">
        <w:rPr>
          <w:bCs/>
          <w:sz w:val="22"/>
        </w:rPr>
        <w:t>.</w:t>
      </w:r>
      <w:r w:rsidR="00583A1C" w:rsidRPr="00124FEB">
        <w:rPr>
          <w:bCs/>
          <w:sz w:val="22"/>
        </w:rPr>
        <w:tab/>
        <w:t xml:space="preserve">Roboty objęte są </w:t>
      </w:r>
      <w:r w:rsidR="00583A1C" w:rsidRPr="00124FEB">
        <w:rPr>
          <w:b/>
          <w:bCs/>
          <w:sz w:val="22"/>
        </w:rPr>
        <w:t>minimum</w:t>
      </w:r>
      <w:r w:rsidR="00583A1C" w:rsidRPr="00124FEB">
        <w:rPr>
          <w:bCs/>
          <w:sz w:val="22"/>
        </w:rPr>
        <w:t xml:space="preserve"> </w:t>
      </w:r>
      <w:r w:rsidR="00583A1C" w:rsidRPr="00124FEB">
        <w:rPr>
          <w:b/>
          <w:bCs/>
          <w:sz w:val="22"/>
        </w:rPr>
        <w:t>36 miesięcznym</w:t>
      </w:r>
      <w:r w:rsidR="00583A1C" w:rsidRPr="00124FEB">
        <w:rPr>
          <w:bCs/>
          <w:sz w:val="22"/>
        </w:rPr>
        <w:t xml:space="preserve"> okresem </w:t>
      </w:r>
      <w:r w:rsidR="00583A1C" w:rsidRPr="00124FEB">
        <w:rPr>
          <w:b/>
          <w:bCs/>
          <w:sz w:val="22"/>
        </w:rPr>
        <w:t>rękojmi za wady, z zastrzeżeniem, że Wykonawcy mogą udzielić Zamawiającemu dłuższej rękojmi</w:t>
      </w:r>
      <w:r w:rsidR="00583A1C" w:rsidRPr="00124FEB">
        <w:rPr>
          <w:bCs/>
          <w:sz w:val="22"/>
        </w:rPr>
        <w:t xml:space="preserve">, którego bieg rozpoczyna się w dniu odbioru końcowego i przejęcia robót przez Zamawiającego, co zostanie poświadczone podpisaniem (bez uwag) protokołu odbioru końcowego dla całości </w:t>
      </w:r>
      <w:r w:rsidR="00583A1C" w:rsidRPr="00297D4D">
        <w:rPr>
          <w:bCs/>
          <w:sz w:val="22"/>
        </w:rPr>
        <w:t>r</w:t>
      </w:r>
      <w:r w:rsidR="00583A1C" w:rsidRPr="00124FEB">
        <w:rPr>
          <w:bCs/>
          <w:sz w:val="22"/>
        </w:rPr>
        <w:t>obót</w:t>
      </w:r>
    </w:p>
    <w:p w14:paraId="5D46830E" w14:textId="71E55A1B" w:rsidR="00583A1C" w:rsidRDefault="00CB53C5" w:rsidP="00583A1C">
      <w:pPr>
        <w:tabs>
          <w:tab w:val="num" w:pos="426"/>
        </w:tabs>
        <w:autoSpaceDE w:val="0"/>
        <w:autoSpaceDN w:val="0"/>
        <w:spacing w:line="276" w:lineRule="auto"/>
        <w:ind w:left="426" w:hanging="426"/>
        <w:jc w:val="both"/>
        <w:rPr>
          <w:bCs/>
          <w:sz w:val="22"/>
        </w:rPr>
      </w:pPr>
      <w:r>
        <w:rPr>
          <w:bCs/>
          <w:sz w:val="22"/>
        </w:rPr>
        <w:t>5</w:t>
      </w:r>
      <w:r w:rsidR="00583A1C" w:rsidRPr="00124FEB">
        <w:rPr>
          <w:bCs/>
          <w:sz w:val="22"/>
        </w:rPr>
        <w:t>.</w:t>
      </w:r>
      <w:r w:rsidR="00583A1C" w:rsidRPr="00124FEB">
        <w:rPr>
          <w:bCs/>
          <w:sz w:val="22"/>
        </w:rPr>
        <w:tab/>
        <w:t xml:space="preserve">Warunki gwarancji i rękojmi określone zostały w Załączniku nr </w:t>
      </w:r>
      <w:r w:rsidR="00A06785">
        <w:rPr>
          <w:bCs/>
          <w:sz w:val="22"/>
        </w:rPr>
        <w:t>3</w:t>
      </w:r>
      <w:r w:rsidR="00583A1C" w:rsidRPr="00124FEB">
        <w:rPr>
          <w:bCs/>
          <w:sz w:val="22"/>
        </w:rPr>
        <w:t xml:space="preserve"> do SWZ – Projekcie Umowy.</w:t>
      </w:r>
    </w:p>
    <w:p w14:paraId="5E2A33DF" w14:textId="77777777" w:rsidR="00DA53F7" w:rsidRDefault="00DA53F7" w:rsidP="00583A1C">
      <w:pPr>
        <w:tabs>
          <w:tab w:val="num" w:pos="426"/>
        </w:tabs>
        <w:autoSpaceDE w:val="0"/>
        <w:autoSpaceDN w:val="0"/>
        <w:spacing w:line="276" w:lineRule="auto"/>
        <w:ind w:left="426" w:hanging="426"/>
        <w:jc w:val="both"/>
        <w:rPr>
          <w:bCs/>
          <w:sz w:val="22"/>
        </w:rPr>
      </w:pPr>
    </w:p>
    <w:p w14:paraId="3338D142"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t>WARUNK</w:t>
      </w:r>
      <w:r w:rsidR="00D54192" w:rsidRPr="00D81AA4">
        <w:rPr>
          <w:caps/>
          <w:sz w:val="22"/>
          <w:highlight w:val="lightGray"/>
        </w:rPr>
        <w:t xml:space="preserve">I </w:t>
      </w:r>
      <w:r w:rsidRPr="00D81AA4">
        <w:rPr>
          <w:caps/>
          <w:sz w:val="22"/>
          <w:highlight w:val="lightGray"/>
        </w:rPr>
        <w:t>UDZIAŁU W POSTĘPOWANIU</w:t>
      </w:r>
    </w:p>
    <w:p w14:paraId="25C097F0" w14:textId="77777777" w:rsidR="007B7170" w:rsidRPr="00FA3145" w:rsidRDefault="007B7170" w:rsidP="00FA3145">
      <w:pPr>
        <w:pStyle w:val="Tekstpodstawowy"/>
        <w:tabs>
          <w:tab w:val="clear" w:pos="142"/>
        </w:tabs>
        <w:spacing w:line="276" w:lineRule="auto"/>
        <w:rPr>
          <w:sz w:val="22"/>
        </w:rPr>
      </w:pPr>
    </w:p>
    <w:p w14:paraId="68918630"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31D5BB87" w14:textId="77777777" w:rsidR="006B3898" w:rsidRPr="00FA3145" w:rsidRDefault="006B3898" w:rsidP="006B3898">
      <w:pPr>
        <w:pStyle w:val="Tekstpodstawowy"/>
        <w:tabs>
          <w:tab w:val="clear" w:pos="142"/>
        </w:tabs>
        <w:spacing w:line="276" w:lineRule="auto"/>
        <w:ind w:left="426"/>
        <w:rPr>
          <w:b/>
          <w:sz w:val="22"/>
        </w:rPr>
      </w:pPr>
    </w:p>
    <w:p w14:paraId="6F87E695" w14:textId="77777777" w:rsidR="007B2CD4" w:rsidRPr="00FA3145"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BA5D957" w14:textId="77777777" w:rsidR="00AB08B5" w:rsidRPr="0002197C" w:rsidRDefault="00AB08B5" w:rsidP="00AB08B5">
      <w:pPr>
        <w:jc w:val="both"/>
        <w:rPr>
          <w:sz w:val="22"/>
          <w:szCs w:val="22"/>
        </w:rPr>
      </w:pPr>
    </w:p>
    <w:p w14:paraId="348FB825" w14:textId="77777777" w:rsidR="00AB08B5" w:rsidRPr="004E2FAB" w:rsidRDefault="00AB08B5" w:rsidP="00AB08B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08983F9B" w14:textId="77777777" w:rsidR="00AB08B5" w:rsidRPr="004E2FAB" w:rsidRDefault="00AB08B5" w:rsidP="00AB08B5">
      <w:pPr>
        <w:spacing w:line="276" w:lineRule="auto"/>
        <w:ind w:left="851"/>
        <w:jc w:val="both"/>
        <w:rPr>
          <w:sz w:val="22"/>
          <w:szCs w:val="22"/>
        </w:rPr>
      </w:pPr>
    </w:p>
    <w:p w14:paraId="53CCE0D1" w14:textId="77777777" w:rsidR="00AB08B5" w:rsidRPr="00244E47" w:rsidRDefault="00AB08B5" w:rsidP="00AB08B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(Dz.</w:t>
      </w:r>
      <w:r w:rsidRPr="00244E47">
        <w:rPr>
          <w:sz w:val="22"/>
          <w:szCs w:val="22"/>
        </w:rPr>
        <w:t xml:space="preserve"> U. poz. 835), Z postępowania o udzielenie zamówienia wyklucza się:</w:t>
      </w:r>
    </w:p>
    <w:p w14:paraId="75D9A503" w14:textId="77777777" w:rsidR="00AB08B5" w:rsidRPr="00244E47" w:rsidRDefault="00AB08B5" w:rsidP="00AB08B5">
      <w:pPr>
        <w:pStyle w:val="Akapitzlist"/>
        <w:numPr>
          <w:ilvl w:val="0"/>
          <w:numId w:val="39"/>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399C644B" w14:textId="77777777" w:rsidR="00AB08B5" w:rsidRPr="00244E47" w:rsidRDefault="00AB08B5" w:rsidP="00AB08B5">
      <w:pPr>
        <w:pStyle w:val="Akapitzlist"/>
        <w:numPr>
          <w:ilvl w:val="0"/>
          <w:numId w:val="39"/>
        </w:numPr>
        <w:spacing w:line="276" w:lineRule="auto"/>
        <w:ind w:left="1276"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3FC062FE" w14:textId="77777777" w:rsidR="00AB08B5" w:rsidRDefault="00AB08B5" w:rsidP="00AB08B5">
      <w:pPr>
        <w:pStyle w:val="Akapitzlist"/>
        <w:numPr>
          <w:ilvl w:val="0"/>
          <w:numId w:val="39"/>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Pr>
          <w:sz w:val="22"/>
          <w:szCs w:val="22"/>
        </w:rPr>
        <w:t>;</w:t>
      </w:r>
    </w:p>
    <w:p w14:paraId="52A28AA1" w14:textId="77777777" w:rsidR="00AB08B5" w:rsidRPr="004E2FAB" w:rsidRDefault="00AB08B5" w:rsidP="00AB08B5">
      <w:pPr>
        <w:spacing w:line="276" w:lineRule="auto"/>
        <w:ind w:left="851"/>
        <w:jc w:val="both"/>
        <w:rPr>
          <w:sz w:val="22"/>
          <w:szCs w:val="22"/>
        </w:rPr>
      </w:pPr>
      <w:r>
        <w:rPr>
          <w:sz w:val="22"/>
          <w:szCs w:val="22"/>
        </w:rPr>
        <w:t xml:space="preserve">oraz, na podstawie </w:t>
      </w:r>
      <w:r w:rsidRPr="001E025A">
        <w:rPr>
          <w:sz w:val="22"/>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4E2FAB">
        <w:rPr>
          <w:sz w:val="22"/>
          <w:szCs w:val="22"/>
        </w:rPr>
        <w:t xml:space="preserve">(UE) nr 833/2014 dotyczącego środków ograniczających w związku z działaniami Rosji destabilizującymi sytuację na Ukrainie (Dz. Urz. UE nr L 111 z 8.4.2022, str. 1). </w:t>
      </w:r>
    </w:p>
    <w:p w14:paraId="40AD32F5" w14:textId="77777777" w:rsidR="00AB08B5" w:rsidRPr="004E2FAB" w:rsidRDefault="00AB08B5" w:rsidP="00AB08B5">
      <w:pPr>
        <w:spacing w:line="276" w:lineRule="auto"/>
        <w:ind w:left="851"/>
        <w:jc w:val="both"/>
        <w:rPr>
          <w:sz w:val="22"/>
          <w:szCs w:val="22"/>
        </w:rPr>
      </w:pPr>
    </w:p>
    <w:p w14:paraId="4F88AD21" w14:textId="21F664A9" w:rsidR="00AB08B5" w:rsidRPr="001E025A" w:rsidRDefault="00AB08B5" w:rsidP="00AB08B5">
      <w:pPr>
        <w:spacing w:line="276" w:lineRule="auto"/>
        <w:ind w:left="851"/>
        <w:jc w:val="both"/>
        <w:rPr>
          <w:sz w:val="22"/>
          <w:szCs w:val="22"/>
        </w:rPr>
      </w:pPr>
      <w:r w:rsidRPr="004E2FAB">
        <w:rPr>
          <w:sz w:val="22"/>
          <w:szCs w:val="22"/>
        </w:rPr>
        <w:lastRenderedPageBreak/>
        <w:t xml:space="preserve">Powyższe do potwierdzenia przez Wykonawcę oświadczeniem do oferty – </w:t>
      </w:r>
      <w:r w:rsidRPr="004E2FAB">
        <w:rPr>
          <w:b/>
          <w:bCs/>
          <w:sz w:val="22"/>
          <w:szCs w:val="22"/>
        </w:rPr>
        <w:t xml:space="preserve">Załącznik </w:t>
      </w:r>
      <w:r w:rsidR="001761C6">
        <w:rPr>
          <w:b/>
          <w:bCs/>
          <w:sz w:val="22"/>
          <w:szCs w:val="22"/>
        </w:rPr>
        <w:t>n</w:t>
      </w:r>
      <w:r w:rsidRPr="004E2FAB">
        <w:rPr>
          <w:b/>
          <w:bCs/>
          <w:sz w:val="22"/>
          <w:szCs w:val="22"/>
        </w:rPr>
        <w:t xml:space="preserve">r </w:t>
      </w:r>
      <w:r w:rsidR="001761C6">
        <w:rPr>
          <w:b/>
          <w:bCs/>
          <w:sz w:val="22"/>
          <w:szCs w:val="22"/>
        </w:rPr>
        <w:t>1</w:t>
      </w:r>
      <w:r w:rsidRPr="004E2FAB">
        <w:rPr>
          <w:b/>
          <w:bCs/>
          <w:sz w:val="22"/>
          <w:szCs w:val="22"/>
        </w:rPr>
        <w:t xml:space="preserve"> do SWZ</w:t>
      </w:r>
      <w:r w:rsidRPr="004E2FAB">
        <w:rPr>
          <w:sz w:val="22"/>
          <w:szCs w:val="22"/>
        </w:rPr>
        <w:t>.</w:t>
      </w:r>
    </w:p>
    <w:p w14:paraId="4966B9CF" w14:textId="77777777" w:rsidR="00AB08B5" w:rsidRPr="0002197C" w:rsidRDefault="00AB08B5" w:rsidP="00AB08B5">
      <w:pPr>
        <w:ind w:left="709"/>
        <w:jc w:val="both"/>
        <w:rPr>
          <w:b/>
          <w:strike/>
          <w:sz w:val="22"/>
          <w:szCs w:val="22"/>
        </w:rPr>
      </w:pPr>
    </w:p>
    <w:p w14:paraId="04F3067B" w14:textId="77777777" w:rsidR="001123F4"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7A4C4CB6" w14:textId="77777777" w:rsidR="00D31A57" w:rsidRPr="00FA3145" w:rsidRDefault="00D31A57" w:rsidP="00D31A57">
      <w:pPr>
        <w:pStyle w:val="Tekstpodstawowy"/>
        <w:tabs>
          <w:tab w:val="clear" w:pos="142"/>
        </w:tabs>
        <w:spacing w:line="276" w:lineRule="auto"/>
        <w:ind w:left="851"/>
        <w:rPr>
          <w:b/>
          <w:sz w:val="22"/>
        </w:rPr>
      </w:pPr>
    </w:p>
    <w:p w14:paraId="5C27CC84"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7DDDBB17" w14:textId="77777777" w:rsidR="00D80D7A" w:rsidRPr="006B3898" w:rsidRDefault="00D80D7A" w:rsidP="00D80D7A">
      <w:pPr>
        <w:pStyle w:val="Tekstpodstawowy"/>
        <w:tabs>
          <w:tab w:val="clear" w:pos="142"/>
        </w:tabs>
        <w:spacing w:line="276" w:lineRule="auto"/>
        <w:ind w:left="1276"/>
        <w:rPr>
          <w:b/>
          <w:sz w:val="22"/>
          <w:szCs w:val="22"/>
        </w:rPr>
      </w:pPr>
    </w:p>
    <w:p w14:paraId="3E5F6B13" w14:textId="77777777" w:rsidR="00B00CAE" w:rsidRPr="00FA3145"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6D9B8C58" w14:textId="77777777" w:rsidR="00BD0D00" w:rsidRPr="00FA3145" w:rsidRDefault="00BD0D00" w:rsidP="005A605A">
      <w:pPr>
        <w:pStyle w:val="Tekstpodstawowy"/>
        <w:tabs>
          <w:tab w:val="clear" w:pos="142"/>
        </w:tabs>
        <w:spacing w:line="276" w:lineRule="auto"/>
        <w:ind w:left="1276" w:hanging="425"/>
        <w:rPr>
          <w:bCs/>
          <w:sz w:val="22"/>
          <w:szCs w:val="22"/>
        </w:rPr>
      </w:pPr>
    </w:p>
    <w:p w14:paraId="03640103"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uprawnień do prowadzenia określonej działalności gospodarczej lub zawodowej, o ile wynika to z odrębnych przepisów:</w:t>
      </w:r>
    </w:p>
    <w:p w14:paraId="3540DD56" w14:textId="77777777" w:rsidR="00A06785" w:rsidRPr="00FA3145" w:rsidRDefault="00A06785" w:rsidP="00A06785">
      <w:pPr>
        <w:pStyle w:val="Tekstpodstawowy"/>
        <w:tabs>
          <w:tab w:val="clear" w:pos="142"/>
        </w:tabs>
        <w:spacing w:line="276" w:lineRule="auto"/>
        <w:ind w:left="1276"/>
        <w:rPr>
          <w:b/>
          <w:sz w:val="22"/>
          <w:szCs w:val="22"/>
        </w:rPr>
      </w:pPr>
    </w:p>
    <w:p w14:paraId="1E3CB57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0913B674" w14:textId="77777777" w:rsidR="00CA6253" w:rsidRDefault="00CA6253" w:rsidP="005A605A">
      <w:pPr>
        <w:pStyle w:val="Tekstpodstawowy"/>
        <w:tabs>
          <w:tab w:val="clear" w:pos="142"/>
        </w:tabs>
        <w:spacing w:line="276" w:lineRule="auto"/>
        <w:ind w:left="1276"/>
        <w:rPr>
          <w:bCs/>
          <w:sz w:val="22"/>
          <w:szCs w:val="22"/>
        </w:rPr>
      </w:pPr>
    </w:p>
    <w:p w14:paraId="0C63390C"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sytuacji ekonomicznej lub finansowej:</w:t>
      </w:r>
    </w:p>
    <w:p w14:paraId="5590476B" w14:textId="77777777" w:rsidR="00B00CAE" w:rsidRPr="00FA3145" w:rsidRDefault="00B00CAE" w:rsidP="005A605A">
      <w:pPr>
        <w:pStyle w:val="Tekstpodstawowy"/>
        <w:tabs>
          <w:tab w:val="clear" w:pos="142"/>
        </w:tabs>
        <w:spacing w:line="276" w:lineRule="auto"/>
        <w:ind w:left="1276" w:hanging="425"/>
        <w:rPr>
          <w:b/>
          <w:sz w:val="22"/>
          <w:szCs w:val="22"/>
        </w:rPr>
      </w:pPr>
    </w:p>
    <w:p w14:paraId="1B10A758" w14:textId="77777777" w:rsidR="00B00CAE" w:rsidRPr="00FA3145" w:rsidRDefault="00B00CAE" w:rsidP="005A605A">
      <w:pPr>
        <w:pStyle w:val="Tekstpodstawowy"/>
        <w:tabs>
          <w:tab w:val="clear" w:pos="142"/>
        </w:tabs>
        <w:spacing w:line="276" w:lineRule="auto"/>
        <w:ind w:left="1276"/>
        <w:rPr>
          <w:bCs/>
          <w:sz w:val="22"/>
          <w:szCs w:val="22"/>
        </w:rPr>
      </w:pPr>
      <w:r w:rsidRPr="00FA3145">
        <w:rPr>
          <w:sz w:val="22"/>
        </w:rPr>
        <w:t>Zamawiający nie precyzuje w tym zakresie szczegółowych warunków.</w:t>
      </w:r>
    </w:p>
    <w:p w14:paraId="68F09BC8" w14:textId="77777777" w:rsidR="00B00CAE" w:rsidRPr="00FA3145" w:rsidRDefault="00B00CAE" w:rsidP="005A605A">
      <w:pPr>
        <w:pStyle w:val="Tekstpodstawowy"/>
        <w:tabs>
          <w:tab w:val="clear" w:pos="142"/>
        </w:tabs>
        <w:spacing w:line="276" w:lineRule="auto"/>
        <w:ind w:left="1276" w:hanging="425"/>
        <w:rPr>
          <w:b/>
          <w:sz w:val="22"/>
          <w:szCs w:val="22"/>
        </w:rPr>
      </w:pPr>
    </w:p>
    <w:p w14:paraId="71952610"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5A3089BC" w14:textId="77777777" w:rsidR="001761C6" w:rsidRPr="00FA3145" w:rsidRDefault="001761C6" w:rsidP="001761C6">
      <w:pPr>
        <w:pStyle w:val="Tekstpodstawowy"/>
        <w:tabs>
          <w:tab w:val="clear" w:pos="142"/>
        </w:tabs>
        <w:spacing w:line="276" w:lineRule="auto"/>
        <w:ind w:left="1276"/>
        <w:rPr>
          <w:b/>
          <w:sz w:val="22"/>
          <w:szCs w:val="22"/>
        </w:rPr>
      </w:pPr>
    </w:p>
    <w:p w14:paraId="69211752" w14:textId="67F03B12" w:rsidR="00407029" w:rsidRPr="001761C6" w:rsidRDefault="00407029" w:rsidP="001761C6">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 okresie ostatnich pięciu lat przed upływem terminu składania ofert, a jeżeli okres prowadzenia działalności jest krótszy – w tym okresie, wykonał </w:t>
      </w:r>
      <w:r w:rsidRPr="00D81AA4">
        <w:rPr>
          <w:b/>
          <w:sz w:val="22"/>
        </w:rPr>
        <w:t>co najmniej</w:t>
      </w:r>
      <w:r w:rsidR="001761C6">
        <w:rPr>
          <w:b/>
          <w:sz w:val="22"/>
        </w:rPr>
        <w:t xml:space="preserve"> </w:t>
      </w:r>
      <w:r w:rsidRPr="001761C6">
        <w:rPr>
          <w:kern w:val="3"/>
          <w:sz w:val="22"/>
          <w:lang w:eastAsia="ar-SA"/>
        </w:rPr>
        <w:t>jedną (1) robotę budowlaną</w:t>
      </w:r>
      <w:r w:rsidR="00EC466F">
        <w:rPr>
          <w:kern w:val="3"/>
          <w:sz w:val="22"/>
          <w:lang w:eastAsia="ar-SA"/>
        </w:rPr>
        <w:t xml:space="preserve">, </w:t>
      </w:r>
      <w:r w:rsidRPr="001761C6">
        <w:rPr>
          <w:kern w:val="3"/>
          <w:sz w:val="22"/>
          <w:lang w:eastAsia="ar-SA"/>
        </w:rPr>
        <w:t xml:space="preserve">której zakres obejmował </w:t>
      </w:r>
      <w:r w:rsidRPr="001761C6">
        <w:rPr>
          <w:b/>
          <w:kern w:val="3"/>
          <w:sz w:val="22"/>
          <w:lang w:eastAsia="ar-SA"/>
        </w:rPr>
        <w:t>budowę, przebudowę</w:t>
      </w:r>
      <w:r w:rsidR="00392BB6">
        <w:rPr>
          <w:b/>
          <w:kern w:val="3"/>
          <w:sz w:val="22"/>
          <w:lang w:eastAsia="ar-SA"/>
        </w:rPr>
        <w:t xml:space="preserve">, </w:t>
      </w:r>
      <w:r w:rsidRPr="001761C6">
        <w:rPr>
          <w:b/>
          <w:kern w:val="3"/>
          <w:sz w:val="22"/>
          <w:lang w:eastAsia="ar-SA"/>
        </w:rPr>
        <w:t>remont</w:t>
      </w:r>
      <w:r w:rsidR="00A06785">
        <w:rPr>
          <w:b/>
          <w:kern w:val="3"/>
          <w:sz w:val="22"/>
          <w:lang w:eastAsia="ar-SA"/>
        </w:rPr>
        <w:t xml:space="preserve"> lub </w:t>
      </w:r>
      <w:r w:rsidR="00392BB6">
        <w:rPr>
          <w:b/>
          <w:kern w:val="3"/>
          <w:sz w:val="22"/>
          <w:lang w:eastAsia="ar-SA"/>
        </w:rPr>
        <w:t xml:space="preserve">modernizację </w:t>
      </w:r>
      <w:r w:rsidR="00CB53C5">
        <w:rPr>
          <w:b/>
          <w:kern w:val="3"/>
          <w:sz w:val="22"/>
          <w:lang w:eastAsia="ar-SA"/>
        </w:rPr>
        <w:t>wiaty</w:t>
      </w:r>
      <w:r w:rsidR="00D568ED">
        <w:rPr>
          <w:b/>
          <w:kern w:val="3"/>
          <w:sz w:val="22"/>
          <w:lang w:eastAsia="ar-SA"/>
        </w:rPr>
        <w:t xml:space="preserve"> lub budynku</w:t>
      </w:r>
      <w:r w:rsidRPr="001761C6">
        <w:rPr>
          <w:kern w:val="3"/>
          <w:sz w:val="22"/>
          <w:lang w:eastAsia="ar-SA"/>
        </w:rPr>
        <w:t>, a wartość tej budowy, przebudowy</w:t>
      </w:r>
      <w:r w:rsidR="00A06785">
        <w:rPr>
          <w:kern w:val="3"/>
          <w:sz w:val="22"/>
          <w:lang w:eastAsia="ar-SA"/>
        </w:rPr>
        <w:t>,</w:t>
      </w:r>
      <w:r w:rsidRPr="001761C6">
        <w:rPr>
          <w:kern w:val="3"/>
          <w:sz w:val="22"/>
          <w:lang w:eastAsia="ar-SA"/>
        </w:rPr>
        <w:t xml:space="preserve"> remontu</w:t>
      </w:r>
      <w:r w:rsidR="00A06785">
        <w:rPr>
          <w:kern w:val="3"/>
          <w:sz w:val="22"/>
          <w:lang w:eastAsia="ar-SA"/>
        </w:rPr>
        <w:t xml:space="preserve"> lub </w:t>
      </w:r>
      <w:r w:rsidR="00392BB6">
        <w:rPr>
          <w:kern w:val="3"/>
          <w:sz w:val="22"/>
          <w:lang w:eastAsia="ar-SA"/>
        </w:rPr>
        <w:t xml:space="preserve">modernizacji </w:t>
      </w:r>
      <w:r w:rsidR="00CB53C5">
        <w:rPr>
          <w:kern w:val="3"/>
          <w:sz w:val="22"/>
          <w:lang w:eastAsia="ar-SA"/>
        </w:rPr>
        <w:t>wiaty</w:t>
      </w:r>
      <w:r w:rsidR="00D568ED">
        <w:rPr>
          <w:kern w:val="3"/>
          <w:sz w:val="22"/>
          <w:lang w:eastAsia="ar-SA"/>
        </w:rPr>
        <w:t xml:space="preserve"> lub budynku</w:t>
      </w:r>
      <w:r w:rsidRPr="001761C6">
        <w:rPr>
          <w:kern w:val="3"/>
          <w:sz w:val="22"/>
          <w:lang w:eastAsia="ar-SA"/>
        </w:rPr>
        <w:t xml:space="preserve"> wyniosła </w:t>
      </w:r>
      <w:r w:rsidRPr="001761C6">
        <w:rPr>
          <w:b/>
          <w:kern w:val="3"/>
          <w:sz w:val="22"/>
          <w:lang w:eastAsia="ar-SA"/>
        </w:rPr>
        <w:t xml:space="preserve">co najmniej </w:t>
      </w:r>
      <w:r w:rsidR="003F5FF7">
        <w:rPr>
          <w:b/>
          <w:kern w:val="3"/>
          <w:sz w:val="22"/>
          <w:lang w:eastAsia="ar-SA"/>
        </w:rPr>
        <w:t>1</w:t>
      </w:r>
      <w:r w:rsidR="00D568ED">
        <w:rPr>
          <w:b/>
          <w:kern w:val="3"/>
          <w:sz w:val="22"/>
          <w:lang w:eastAsia="ar-SA"/>
        </w:rPr>
        <w:t>5</w:t>
      </w:r>
      <w:r w:rsidR="003F5FF7">
        <w:rPr>
          <w:b/>
          <w:kern w:val="3"/>
          <w:sz w:val="22"/>
          <w:lang w:eastAsia="ar-SA"/>
        </w:rPr>
        <w:t>0</w:t>
      </w:r>
      <w:r w:rsidRPr="001761C6">
        <w:rPr>
          <w:b/>
          <w:kern w:val="3"/>
          <w:sz w:val="22"/>
          <w:lang w:eastAsia="ar-SA"/>
        </w:rPr>
        <w:t> 000,00 PLN brutto</w:t>
      </w:r>
      <w:r w:rsidR="001761C6">
        <w:rPr>
          <w:kern w:val="3"/>
          <w:sz w:val="22"/>
          <w:lang w:eastAsia="ar-SA"/>
        </w:rPr>
        <w:t>.</w:t>
      </w:r>
    </w:p>
    <w:p w14:paraId="358892C9" w14:textId="77777777" w:rsidR="00407029" w:rsidRPr="00FD590F" w:rsidRDefault="00407029" w:rsidP="00407029">
      <w:pPr>
        <w:pStyle w:val="Tekstpodstawowy"/>
        <w:spacing w:line="276" w:lineRule="auto"/>
        <w:ind w:left="1985" w:hanging="425"/>
        <w:rPr>
          <w:kern w:val="3"/>
          <w:sz w:val="22"/>
          <w:lang w:eastAsia="ar-SA"/>
        </w:rPr>
      </w:pPr>
    </w:p>
    <w:p w14:paraId="50E0ED60" w14:textId="6F36EE2F" w:rsidR="00407029" w:rsidRPr="00FD590F" w:rsidRDefault="00407029" w:rsidP="00407029">
      <w:pPr>
        <w:pStyle w:val="Tekstpodstawowy"/>
        <w:spacing w:line="276" w:lineRule="auto"/>
        <w:ind w:left="1560"/>
        <w:rPr>
          <w:kern w:val="3"/>
          <w:sz w:val="22"/>
          <w:lang w:eastAsia="ar-SA"/>
        </w:rPr>
      </w:pPr>
      <w:r w:rsidRPr="00FD590F">
        <w:rPr>
          <w:kern w:val="3"/>
          <w:sz w:val="22"/>
          <w:lang w:eastAsia="ar-SA"/>
        </w:rPr>
        <w:t xml:space="preserve">Zamawiający wymaga, aby w/w robota budowlana została wykonana należycie. </w:t>
      </w:r>
    </w:p>
    <w:p w14:paraId="5FFF6BE4" w14:textId="77777777" w:rsidR="00407029" w:rsidRPr="00FA3145" w:rsidRDefault="00407029" w:rsidP="00407029">
      <w:pPr>
        <w:pStyle w:val="Tekstpodstawowy"/>
        <w:tabs>
          <w:tab w:val="clear" w:pos="142"/>
        </w:tabs>
        <w:spacing w:line="276" w:lineRule="auto"/>
        <w:ind w:left="2138"/>
        <w:rPr>
          <w:sz w:val="22"/>
        </w:rPr>
      </w:pPr>
    </w:p>
    <w:p w14:paraId="64DAF8DF" w14:textId="64C69B73" w:rsidR="00407029" w:rsidRPr="00FA3145" w:rsidRDefault="00407029" w:rsidP="00407029">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zawodowej </w:t>
      </w:r>
      <w:r w:rsidRPr="00D81AA4">
        <w:rPr>
          <w:sz w:val="22"/>
        </w:rPr>
        <w:t xml:space="preserve">zostanie </w:t>
      </w:r>
      <w:r w:rsidR="00437BAC" w:rsidRPr="00D81AA4">
        <w:rPr>
          <w:sz w:val="22"/>
        </w:rPr>
        <w:t>spełniony,</w:t>
      </w:r>
      <w:r w:rsidRPr="00D81AA4">
        <w:rPr>
          <w:sz w:val="22"/>
        </w:rPr>
        <w:t xml:space="preserve"> jeżeli wykonawca wykaże, iż </w:t>
      </w:r>
      <w:r w:rsidRPr="00D81AA4">
        <w:rPr>
          <w:b/>
          <w:bCs/>
          <w:sz w:val="22"/>
        </w:rPr>
        <w:t>dysponuje osob</w:t>
      </w:r>
      <w:r w:rsidR="00B4249F">
        <w:rPr>
          <w:b/>
          <w:bCs/>
          <w:sz w:val="22"/>
        </w:rPr>
        <w:t>ą</w:t>
      </w:r>
      <w:r w:rsidRPr="00D81AA4">
        <w:rPr>
          <w:b/>
          <w:bCs/>
          <w:sz w:val="22"/>
        </w:rPr>
        <w:t xml:space="preserve"> </w:t>
      </w:r>
      <w:r w:rsidRPr="00D81AA4">
        <w:rPr>
          <w:sz w:val="22"/>
        </w:rPr>
        <w:t>zdoln</w:t>
      </w:r>
      <w:r w:rsidR="00B4249F">
        <w:rPr>
          <w:sz w:val="22"/>
        </w:rPr>
        <w:t>ą</w:t>
      </w:r>
      <w:r w:rsidRPr="00D81AA4">
        <w:rPr>
          <w:sz w:val="22"/>
        </w:rPr>
        <w:t xml:space="preserve"> do wykonania zamówienia, tj.:</w:t>
      </w:r>
    </w:p>
    <w:p w14:paraId="3F8A6432" w14:textId="77777777" w:rsidR="00407029" w:rsidRDefault="00407029" w:rsidP="00407029">
      <w:pPr>
        <w:pStyle w:val="Akapitzlist"/>
        <w:spacing w:line="276" w:lineRule="auto"/>
        <w:ind w:left="991"/>
        <w:rPr>
          <w:color w:val="FF0000"/>
          <w:sz w:val="22"/>
        </w:rPr>
      </w:pPr>
      <w:r>
        <w:rPr>
          <w:color w:val="FF0000"/>
          <w:sz w:val="22"/>
        </w:rPr>
        <w:t xml:space="preserve"> </w:t>
      </w:r>
    </w:p>
    <w:p w14:paraId="4C974552" w14:textId="1B7F95FB" w:rsidR="00407029" w:rsidRDefault="001761C6" w:rsidP="00407029">
      <w:pPr>
        <w:spacing w:line="276" w:lineRule="auto"/>
        <w:ind w:left="1985" w:hanging="425"/>
      </w:pPr>
      <w:r>
        <w:rPr>
          <w:kern w:val="2"/>
          <w:sz w:val="22"/>
          <w:lang w:eastAsia="ar-SA"/>
        </w:rPr>
        <w:t>a</w:t>
      </w:r>
      <w:r w:rsidR="00407029" w:rsidRPr="00A24B09">
        <w:rPr>
          <w:kern w:val="2"/>
          <w:sz w:val="22"/>
          <w:lang w:eastAsia="ar-SA"/>
        </w:rPr>
        <w:t>)</w:t>
      </w:r>
      <w:r w:rsidR="00407029">
        <w:rPr>
          <w:b/>
          <w:kern w:val="2"/>
          <w:sz w:val="22"/>
          <w:lang w:eastAsia="ar-SA"/>
        </w:rPr>
        <w:tab/>
        <w:t>Kierownikiem budowy</w:t>
      </w:r>
    </w:p>
    <w:p w14:paraId="7D9F91EA" w14:textId="6940F236" w:rsidR="00407029" w:rsidRPr="00B07820" w:rsidRDefault="00407029" w:rsidP="00B07820">
      <w:pPr>
        <w:pStyle w:val="Akapitzlist"/>
        <w:numPr>
          <w:ilvl w:val="0"/>
          <w:numId w:val="26"/>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D426FC">
        <w:rPr>
          <w:b/>
          <w:kern w:val="2"/>
          <w:sz w:val="22"/>
          <w:lang w:eastAsia="ar-SA"/>
        </w:rPr>
        <w:t xml:space="preserve">w specjalności </w:t>
      </w:r>
      <w:r>
        <w:rPr>
          <w:b/>
          <w:kern w:val="2"/>
          <w:sz w:val="22"/>
          <w:lang w:eastAsia="ar-SA"/>
        </w:rPr>
        <w:t>konstrukcyjno</w:t>
      </w:r>
      <w:r w:rsidRPr="00D426FC">
        <w:rPr>
          <w:b/>
          <w:kern w:val="2"/>
          <w:sz w:val="22"/>
          <w:lang w:eastAsia="ar-SA"/>
        </w:rPr>
        <w:t>-budowlanej</w:t>
      </w:r>
      <w:r w:rsidRPr="00D426FC">
        <w:rPr>
          <w:kern w:val="2"/>
          <w:sz w:val="22"/>
          <w:lang w:eastAsia="ar-SA"/>
        </w:rPr>
        <w:t>, uprawniającymi do kierowania robotami budowlanymi związanymi z obiektem budowlanym stanowiącym przedmiot zamówienia</w:t>
      </w:r>
      <w:r w:rsidRPr="00A24B09">
        <w:rPr>
          <w:kern w:val="2"/>
          <w:sz w:val="22"/>
          <w:lang w:eastAsia="ar-SA"/>
        </w:rPr>
        <w:t>* oraz przynależność do Okręgowej Izby Budownictwa</w:t>
      </w:r>
      <w:r w:rsidR="001761C6">
        <w:rPr>
          <w:kern w:val="2"/>
          <w:sz w:val="22"/>
          <w:lang w:eastAsia="ar-SA"/>
        </w:rPr>
        <w:t>.</w:t>
      </w:r>
    </w:p>
    <w:p w14:paraId="6DADC5A0" w14:textId="77777777" w:rsidR="00407029" w:rsidRPr="00FA3145" w:rsidRDefault="00407029" w:rsidP="00407029">
      <w:pPr>
        <w:pStyle w:val="Tekstpodstawowy"/>
        <w:tabs>
          <w:tab w:val="clear" w:pos="142"/>
        </w:tabs>
        <w:spacing w:line="276" w:lineRule="auto"/>
        <w:ind w:left="283"/>
        <w:rPr>
          <w:sz w:val="22"/>
        </w:rPr>
      </w:pPr>
    </w:p>
    <w:p w14:paraId="3E8382A3" w14:textId="77777777" w:rsidR="00407029" w:rsidRDefault="00407029" w:rsidP="00407029">
      <w:pPr>
        <w:pStyle w:val="Tekstpodstawowy"/>
        <w:spacing w:line="276" w:lineRule="auto"/>
        <w:ind w:left="1560"/>
        <w:rPr>
          <w:sz w:val="22"/>
        </w:rPr>
      </w:pPr>
      <w:r>
        <w:rPr>
          <w:sz w:val="22"/>
        </w:rPr>
        <w:t xml:space="preserve">* </w:t>
      </w:r>
      <w:r w:rsidRPr="00FA3145">
        <w:rPr>
          <w:sz w:val="22"/>
        </w:rPr>
        <w:t xml:space="preserve">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w:t>
      </w:r>
      <w:r w:rsidRPr="00FA3145">
        <w:rPr>
          <w:sz w:val="22"/>
        </w:rPr>
        <w:lastRenderedPageBreak/>
        <w:t>kwalifikacji zawodowych nabytych w państwach członkowskich Unii Europejskiej (</w:t>
      </w:r>
      <w:proofErr w:type="spellStart"/>
      <w:r w:rsidRPr="00FA3145">
        <w:rPr>
          <w:sz w:val="22"/>
        </w:rPr>
        <w:t>t.j</w:t>
      </w:r>
      <w:proofErr w:type="spellEnd"/>
      <w:r w:rsidRPr="00FA3145">
        <w:rPr>
          <w:sz w:val="22"/>
        </w:rPr>
        <w:t xml:space="preserve">. Dz. U. z 2020 r. poz. 220 z </w:t>
      </w:r>
      <w:proofErr w:type="spellStart"/>
      <w:r w:rsidRPr="00FA3145">
        <w:rPr>
          <w:sz w:val="22"/>
        </w:rPr>
        <w:t>późn</w:t>
      </w:r>
      <w:proofErr w:type="spellEnd"/>
      <w:r w:rsidRPr="00FA3145">
        <w:rPr>
          <w:sz w:val="22"/>
        </w:rPr>
        <w:t>. zm.).</w:t>
      </w:r>
    </w:p>
    <w:p w14:paraId="56377643" w14:textId="77777777" w:rsidR="00407029" w:rsidRPr="00FA3145" w:rsidRDefault="00407029" w:rsidP="00407029">
      <w:pPr>
        <w:pStyle w:val="Tekstpodstawowy"/>
        <w:spacing w:line="276" w:lineRule="auto"/>
        <w:ind w:left="1765"/>
        <w:rPr>
          <w:sz w:val="22"/>
        </w:rPr>
      </w:pPr>
    </w:p>
    <w:p w14:paraId="28C0DA62"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w:t>
      </w:r>
      <w:proofErr w:type="spellStart"/>
      <w:r w:rsidR="00A24B09">
        <w:rPr>
          <w:sz w:val="22"/>
        </w:rPr>
        <w:t>ppkt</w:t>
      </w:r>
      <w:proofErr w:type="spellEnd"/>
      <w:r w:rsidR="00A24B09">
        <w:rPr>
          <w:sz w:val="22"/>
        </w:rPr>
        <w:t xml:space="preserve"> 2) lit. d) </w:t>
      </w:r>
      <w:proofErr w:type="spellStart"/>
      <w:r w:rsidR="00A24B09">
        <w:rPr>
          <w:sz w:val="22"/>
        </w:rPr>
        <w:t>tiret</w:t>
      </w:r>
      <w:proofErr w:type="spellEnd"/>
      <w:r w:rsidR="00A24B09">
        <w:rPr>
          <w:sz w:val="22"/>
        </w:rPr>
        <w:t xml:space="preserve"> pierwsze</w:t>
      </w:r>
      <w:r w:rsidRPr="00FA3145">
        <w:rPr>
          <w:sz w:val="22"/>
        </w:rPr>
        <w:t>, wykonywanych wspólnie z innymi wykonawcami, pod warunkiem, że wykonawca ten bezpośrednio uczestniczył w wykonaniu tych robót.</w:t>
      </w:r>
    </w:p>
    <w:p w14:paraId="0986A69D" w14:textId="41DE49FF"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udzielenie zamówienia mogą polegać na zdolnościach tych z wykonawców, którzy wykonają roboty budowlane, do realizacji których te 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w:t>
      </w:r>
      <w:r w:rsidR="001761C6">
        <w:rPr>
          <w:b/>
          <w:sz w:val="22"/>
        </w:rPr>
        <w:t>2</w:t>
      </w:r>
      <w:r w:rsidR="009716D1" w:rsidRPr="00FA3145">
        <w:rPr>
          <w:b/>
          <w:sz w:val="22"/>
        </w:rPr>
        <w:t xml:space="preserve"> do SWZ</w:t>
      </w:r>
      <w:r w:rsidR="009716D1" w:rsidRPr="00FA3145">
        <w:rPr>
          <w:sz w:val="22"/>
        </w:rPr>
        <w:t>.</w:t>
      </w:r>
    </w:p>
    <w:p w14:paraId="0DB293AE"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16D827FF"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00914BB9" w:rsidRPr="00FA3145">
        <w:rPr>
          <w:sz w:val="22"/>
        </w:rPr>
        <w:t>, lub podmiotowych środków dowodowych dotyczących tego podwykonawcy.</w:t>
      </w:r>
    </w:p>
    <w:p w14:paraId="7D83146F"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28B3EC5F"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97FD0B4"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7765B36"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72960DF1"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01A1C2E7"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BEBE35" w14:textId="77777777" w:rsidR="002E328C" w:rsidRPr="00FA3145" w:rsidRDefault="002E328C" w:rsidP="005A605A">
      <w:pPr>
        <w:spacing w:line="276" w:lineRule="auto"/>
        <w:ind w:left="851" w:hanging="426"/>
        <w:jc w:val="both"/>
        <w:rPr>
          <w:sz w:val="22"/>
          <w:szCs w:val="22"/>
        </w:rPr>
      </w:pPr>
      <w:r w:rsidRPr="00FA3145">
        <w:rPr>
          <w:sz w:val="22"/>
          <w:szCs w:val="22"/>
        </w:rPr>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7193CA20"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w:t>
      </w:r>
      <w:proofErr w:type="spellStart"/>
      <w:r w:rsidR="005A605A">
        <w:rPr>
          <w:sz w:val="22"/>
          <w:szCs w:val="22"/>
        </w:rPr>
        <w:t>ppkt</w:t>
      </w:r>
      <w:proofErr w:type="spellEnd"/>
      <w:r w:rsidR="005A605A">
        <w:rPr>
          <w:sz w:val="22"/>
          <w:szCs w:val="22"/>
        </w:rPr>
        <w:t xml:space="preserve"> 2)</w:t>
      </w:r>
      <w:r w:rsidRPr="00FA3145">
        <w:rPr>
          <w:sz w:val="22"/>
          <w:szCs w:val="22"/>
        </w:rPr>
        <w:t>, a także bada, czy nie zachodzą wobec tego podmiotu podstawy wykluczenia, które zostały przewidziane względem wykonawcy.</w:t>
      </w:r>
    </w:p>
    <w:p w14:paraId="4DBE0EE2"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F4DC541"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ez wykonawcę warunków udziału w </w:t>
      </w:r>
      <w:r w:rsidRPr="00FA3145">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FA3145">
        <w:rPr>
          <w:sz w:val="22"/>
          <w:szCs w:val="22"/>
        </w:rPr>
        <w:t>elnie spełnia warunki udziału w </w:t>
      </w:r>
      <w:r w:rsidRPr="00FA3145">
        <w:rPr>
          <w:sz w:val="22"/>
          <w:szCs w:val="22"/>
        </w:rPr>
        <w:t>postępowaniu.</w:t>
      </w:r>
    </w:p>
    <w:p w14:paraId="3594F73A"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2EDD30C8"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76A531C9"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3A73D0A6"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0818480D" w14:textId="77777777" w:rsidR="00516366" w:rsidRPr="00FA3145" w:rsidRDefault="00000000" w:rsidP="005A605A">
      <w:pPr>
        <w:spacing w:line="276" w:lineRule="auto"/>
        <w:ind w:left="426"/>
        <w:jc w:val="both"/>
        <w:rPr>
          <w:sz w:val="22"/>
          <w:szCs w:val="22"/>
        </w:rPr>
      </w:pPr>
      <w:hyperlink r:id="rId8" w:history="1">
        <w:r w:rsidR="00516366" w:rsidRPr="00FA3145">
          <w:rPr>
            <w:rStyle w:val="Hipercze"/>
            <w:color w:val="auto"/>
            <w:sz w:val="22"/>
            <w:szCs w:val="22"/>
          </w:rPr>
          <w:t>http://www.nbp.pl/home.aspx?f=/kursy/kursy_archiwum.html</w:t>
        </w:r>
      </w:hyperlink>
    </w:p>
    <w:p w14:paraId="2690C2BC" w14:textId="789F6C06" w:rsidR="00516366" w:rsidRPr="00FA3145" w:rsidRDefault="00516366" w:rsidP="005A605A">
      <w:pPr>
        <w:spacing w:line="276" w:lineRule="auto"/>
        <w:ind w:left="426"/>
        <w:jc w:val="both"/>
        <w:rPr>
          <w:sz w:val="22"/>
          <w:szCs w:val="22"/>
        </w:rPr>
      </w:pPr>
      <w:r w:rsidRPr="00FA3145">
        <w:rPr>
          <w:sz w:val="22"/>
          <w:szCs w:val="22"/>
        </w:rPr>
        <w:t xml:space="preserve">Zamawiający będzie korzystał z Archiwum kursów średnich – tabela </w:t>
      </w:r>
      <w:r w:rsidR="00437BAC" w:rsidRPr="00FA3145">
        <w:rPr>
          <w:sz w:val="22"/>
          <w:szCs w:val="22"/>
        </w:rPr>
        <w:t>A.</w:t>
      </w:r>
    </w:p>
    <w:p w14:paraId="1A8B7FFD" w14:textId="77777777" w:rsidR="00516366" w:rsidRPr="00FA3145" w:rsidRDefault="00000000" w:rsidP="005A605A">
      <w:pPr>
        <w:pStyle w:val="Tekstpodstawowy"/>
        <w:tabs>
          <w:tab w:val="clear" w:pos="142"/>
        </w:tabs>
        <w:spacing w:line="276" w:lineRule="auto"/>
        <w:ind w:left="426"/>
        <w:rPr>
          <w:sz w:val="22"/>
          <w:szCs w:val="22"/>
        </w:rPr>
      </w:pPr>
      <w:hyperlink r:id="rId9" w:history="1">
        <w:r w:rsidR="00516366" w:rsidRPr="00FA3145">
          <w:rPr>
            <w:rStyle w:val="Hipercze"/>
            <w:color w:val="auto"/>
            <w:sz w:val="22"/>
            <w:szCs w:val="22"/>
          </w:rPr>
          <w:t>http://www.nbp.pl/home.aspx?c=/ascx/archa.ascx</w:t>
        </w:r>
      </w:hyperlink>
    </w:p>
    <w:p w14:paraId="74B9D0A4" w14:textId="77777777" w:rsidR="003C664E" w:rsidRPr="00FA3145" w:rsidRDefault="003C664E" w:rsidP="00FA3145">
      <w:pPr>
        <w:pStyle w:val="Tekstpodstawowy"/>
        <w:tabs>
          <w:tab w:val="clear" w:pos="142"/>
        </w:tabs>
        <w:spacing w:line="276" w:lineRule="auto"/>
        <w:rPr>
          <w:sz w:val="22"/>
          <w:szCs w:val="22"/>
        </w:rPr>
      </w:pPr>
    </w:p>
    <w:p w14:paraId="17862B9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114273F5" w14:textId="77777777" w:rsidR="007B7170" w:rsidRPr="00FA3145" w:rsidRDefault="007B7170" w:rsidP="00FA3145">
      <w:pPr>
        <w:tabs>
          <w:tab w:val="left" w:pos="567"/>
        </w:tabs>
        <w:spacing w:line="276" w:lineRule="auto"/>
        <w:jc w:val="both"/>
        <w:rPr>
          <w:color w:val="FF0000"/>
          <w:sz w:val="22"/>
        </w:rPr>
      </w:pPr>
    </w:p>
    <w:p w14:paraId="3D673168" w14:textId="722323B0" w:rsidR="00AC6A0B" w:rsidRPr="00FA3145" w:rsidRDefault="00AB08B5" w:rsidP="006B711F">
      <w:pPr>
        <w:widowControl w:val="0"/>
        <w:numPr>
          <w:ilvl w:val="0"/>
          <w:numId w:val="14"/>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 xml:space="preserve">oferty musi dołączyć aktualne na dzień składania </w:t>
      </w:r>
      <w:r w:rsidR="00437BAC" w:rsidRPr="004E2FAB">
        <w:rPr>
          <w:rFonts w:eastAsia="Arial"/>
          <w:spacing w:val="-5"/>
          <w:w w:val="105"/>
          <w:sz w:val="22"/>
          <w:szCs w:val="22"/>
        </w:rPr>
        <w:t>ofert oświadczenia</w:t>
      </w:r>
      <w:r w:rsidRPr="00691B58">
        <w:rPr>
          <w:rFonts w:eastAsia="Arial"/>
          <w:spacing w:val="-5"/>
          <w:w w:val="105"/>
          <w:sz w:val="22"/>
          <w:szCs w:val="22"/>
        </w:rPr>
        <w:t xml:space="preserve"> </w:t>
      </w:r>
      <w:r w:rsidRPr="00691B58">
        <w:rPr>
          <w:sz w:val="22"/>
        </w:rPr>
        <w:t>w</w:t>
      </w:r>
      <w:r w:rsidR="00437BAC">
        <w:rPr>
          <w:sz w:val="22"/>
        </w:rPr>
        <w:t xml:space="preserve"> </w:t>
      </w:r>
      <w:r w:rsidRPr="00691B58">
        <w:rPr>
          <w:sz w:val="22"/>
        </w:rPr>
        <w:t>zakresie wskazanym przez zamawiającego w </w:t>
      </w:r>
      <w:r w:rsidRPr="00691B58">
        <w:rPr>
          <w:b/>
          <w:sz w:val="22"/>
        </w:rPr>
        <w:t xml:space="preserve">załączniku nr </w:t>
      </w:r>
      <w:r w:rsidR="001761C6">
        <w:rPr>
          <w:b/>
          <w:sz w:val="22"/>
        </w:rPr>
        <w:t>1</w:t>
      </w:r>
      <w:r w:rsidRPr="00691B58">
        <w:rPr>
          <w:b/>
          <w:sz w:val="22"/>
        </w:rPr>
        <w:t xml:space="preserve"> i </w:t>
      </w:r>
      <w:r w:rsidR="001761C6">
        <w:rPr>
          <w:b/>
          <w:sz w:val="22"/>
        </w:rPr>
        <w:t>2</w:t>
      </w:r>
      <w:r w:rsidRPr="00691B58">
        <w:rPr>
          <w:b/>
          <w:sz w:val="22"/>
        </w:rPr>
        <w:t xml:space="preserve"> do SWZ</w:t>
      </w:r>
      <w:r w:rsidRPr="005A66B0">
        <w:rPr>
          <w:sz w:val="22"/>
        </w:rPr>
        <w:t>.</w:t>
      </w:r>
    </w:p>
    <w:p w14:paraId="3ADF2D7C"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1EE0CB8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w:t>
      </w:r>
      <w:r w:rsidR="002974F1" w:rsidRPr="00FA3145">
        <w:rPr>
          <w:rFonts w:eastAsia="Arial"/>
          <w:sz w:val="22"/>
          <w:szCs w:val="22"/>
          <w:u w:val="single"/>
        </w:rPr>
        <w:lastRenderedPageBreak/>
        <w:t>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0EDFACD"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34BB59BF" w14:textId="77777777" w:rsidR="000B77DB" w:rsidRPr="00A33BBE" w:rsidRDefault="000B77DB" w:rsidP="006B711F">
      <w:pPr>
        <w:pStyle w:val="Akapitzlist"/>
        <w:widowControl w:val="0"/>
        <w:numPr>
          <w:ilvl w:val="0"/>
          <w:numId w:val="14"/>
        </w:numPr>
        <w:spacing w:line="276" w:lineRule="auto"/>
        <w:ind w:left="426" w:right="150" w:hanging="426"/>
        <w:jc w:val="both"/>
        <w:rPr>
          <w:rFonts w:eastAsia="Arial"/>
          <w:sz w:val="22"/>
          <w:szCs w:val="22"/>
        </w:rPr>
      </w:pPr>
      <w:r w:rsidRPr="00FA314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lub podmiotowych środków dowodowych dotyczących tego podwykonawcy.</w:t>
      </w:r>
    </w:p>
    <w:p w14:paraId="126ED4F9" w14:textId="77777777" w:rsidR="00A33BBE" w:rsidRPr="00FA3145" w:rsidRDefault="00A33BBE" w:rsidP="00A33BBE">
      <w:pPr>
        <w:pStyle w:val="Akapitzlist"/>
        <w:widowControl w:val="0"/>
        <w:spacing w:line="276" w:lineRule="auto"/>
        <w:ind w:left="426" w:right="150"/>
        <w:jc w:val="both"/>
        <w:rPr>
          <w:rFonts w:eastAsia="Arial"/>
          <w:sz w:val="22"/>
          <w:szCs w:val="22"/>
        </w:rPr>
      </w:pPr>
    </w:p>
    <w:p w14:paraId="40ED0D1A" w14:textId="77777777" w:rsidR="00ED522A" w:rsidRPr="00BD2AC0" w:rsidRDefault="00ED522A"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BD2AC0">
        <w:rPr>
          <w:caps/>
          <w:sz w:val="22"/>
          <w:highlight w:val="lightGray"/>
        </w:rPr>
        <w:t xml:space="preserve">WYKAZ </w:t>
      </w:r>
      <w:r w:rsidR="002C359B" w:rsidRPr="00BD2AC0">
        <w:rPr>
          <w:caps/>
          <w:sz w:val="22"/>
          <w:highlight w:val="lightGray"/>
        </w:rPr>
        <w:t xml:space="preserve">podmiotowych środków dowodowych </w:t>
      </w:r>
      <w:r w:rsidRPr="00BD2AC0">
        <w:rPr>
          <w:caps/>
          <w:sz w:val="22"/>
          <w:highlight w:val="lightGray"/>
        </w:rPr>
        <w:t xml:space="preserve">składanych przez wykonawcę </w:t>
      </w:r>
      <w:r w:rsidR="00AC4C36" w:rsidRPr="00BD2AC0">
        <w:rPr>
          <w:caps/>
          <w:sz w:val="22"/>
          <w:highlight w:val="lightGray"/>
        </w:rPr>
        <w:t xml:space="preserve">W POSTĘPOWANIU </w:t>
      </w:r>
      <w:r w:rsidR="00AC4C36" w:rsidRPr="00BD2AC0">
        <w:rPr>
          <w:caps/>
          <w:sz w:val="22"/>
          <w:highlight w:val="lightGray"/>
          <w:u w:val="single"/>
        </w:rPr>
        <w:t>NA WEZWANIE ZAMAWIAJĄCEGO</w:t>
      </w:r>
      <w:r w:rsidR="00AC4C36" w:rsidRPr="00BD2AC0">
        <w:rPr>
          <w:caps/>
          <w:sz w:val="22"/>
          <w:highlight w:val="lightGray"/>
        </w:rPr>
        <w:t xml:space="preserve"> </w:t>
      </w:r>
      <w:r w:rsidR="000C26AF" w:rsidRPr="00BD2AC0">
        <w:rPr>
          <w:rFonts w:eastAsia="Arial"/>
          <w:sz w:val="22"/>
          <w:szCs w:val="22"/>
          <w:highlight w:val="lightGray"/>
        </w:rPr>
        <w:t>W </w:t>
      </w:r>
      <w:r w:rsidR="004E5A23" w:rsidRPr="00BD2AC0">
        <w:rPr>
          <w:rFonts w:eastAsia="Arial"/>
          <w:sz w:val="22"/>
          <w:szCs w:val="22"/>
          <w:highlight w:val="lightGray"/>
        </w:rPr>
        <w:t>CELU POTWIERDZENIA BRAKU PODSTAW WYKLUCZENIA ORAZ SPEŁNIANIA WARUNKÓW UDZIAŁU W POSTĘPOWANIU</w:t>
      </w:r>
    </w:p>
    <w:p w14:paraId="611C8492" w14:textId="77777777" w:rsidR="00442F03" w:rsidRPr="00442F03" w:rsidRDefault="00442F03" w:rsidP="00442F03">
      <w:pPr>
        <w:widowControl w:val="0"/>
        <w:spacing w:line="276" w:lineRule="auto"/>
        <w:ind w:right="151"/>
        <w:jc w:val="both"/>
        <w:rPr>
          <w:rFonts w:eastAsia="Arial"/>
          <w:sz w:val="22"/>
          <w:szCs w:val="22"/>
        </w:rPr>
      </w:pPr>
    </w:p>
    <w:p w14:paraId="26C2FE48" w14:textId="1459A754" w:rsidR="00442F03" w:rsidRPr="00442F03" w:rsidRDefault="00735AC2" w:rsidP="00735AC2">
      <w:pPr>
        <w:widowControl w:val="0"/>
        <w:spacing w:line="276" w:lineRule="auto"/>
        <w:ind w:right="151"/>
        <w:jc w:val="both"/>
        <w:rPr>
          <w:rFonts w:eastAsia="Arial"/>
          <w:sz w:val="22"/>
          <w:szCs w:val="22"/>
        </w:rPr>
      </w:pPr>
      <w:r w:rsidRPr="00735AC2">
        <w:rPr>
          <w:rFonts w:eastAsia="Arial"/>
          <w:sz w:val="22"/>
          <w:szCs w:val="22"/>
        </w:rPr>
        <w:t xml:space="preserve">Zgodnie z art. 273 ust. 1 ustawy </w:t>
      </w:r>
      <w:proofErr w:type="spellStart"/>
      <w:r w:rsidRPr="00735AC2">
        <w:rPr>
          <w:rFonts w:eastAsia="Arial"/>
          <w:sz w:val="22"/>
          <w:szCs w:val="22"/>
        </w:rPr>
        <w:t>Pzp</w:t>
      </w:r>
      <w:proofErr w:type="spellEnd"/>
      <w:r w:rsidRPr="00735AC2">
        <w:rPr>
          <w:rFonts w:eastAsia="Arial"/>
          <w:sz w:val="22"/>
          <w:szCs w:val="22"/>
        </w:rPr>
        <w:t xml:space="preserve">, Zamawiający nie będzie wzywał Wykonawcy, do złożenia podmiotowych środków dowodowych, w celu potwierdzenia okoliczności, o których mowa w art. 112 ust. 2 ustawy </w:t>
      </w:r>
      <w:proofErr w:type="spellStart"/>
      <w:r w:rsidRPr="00735AC2">
        <w:rPr>
          <w:rFonts w:eastAsia="Arial"/>
          <w:sz w:val="22"/>
          <w:szCs w:val="22"/>
        </w:rPr>
        <w:t>Pzp</w:t>
      </w:r>
      <w:proofErr w:type="spellEnd"/>
      <w:r w:rsidRPr="00735AC2">
        <w:rPr>
          <w:rFonts w:eastAsia="Arial"/>
          <w:sz w:val="22"/>
          <w:szCs w:val="22"/>
        </w:rPr>
        <w:t>.</w:t>
      </w:r>
    </w:p>
    <w:p w14:paraId="21A1D9D0" w14:textId="77777777" w:rsidR="00442F03" w:rsidRPr="00442F03" w:rsidRDefault="00442F03" w:rsidP="00442F03">
      <w:pPr>
        <w:widowControl w:val="0"/>
        <w:spacing w:line="276" w:lineRule="auto"/>
        <w:ind w:right="151"/>
        <w:jc w:val="both"/>
        <w:rPr>
          <w:rFonts w:eastAsia="Arial"/>
          <w:sz w:val="22"/>
          <w:szCs w:val="22"/>
        </w:rPr>
      </w:pPr>
    </w:p>
    <w:p w14:paraId="592DC93E"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4C8E30B4" w14:textId="77777777" w:rsidR="003A458D" w:rsidRPr="00FA3145" w:rsidRDefault="003A458D" w:rsidP="00FA3145">
      <w:pPr>
        <w:spacing w:line="276" w:lineRule="auto"/>
      </w:pPr>
    </w:p>
    <w:p w14:paraId="05EF59C9" w14:textId="77777777" w:rsidR="0094519A" w:rsidRPr="00FA3145" w:rsidRDefault="0094519A" w:rsidP="006B711F">
      <w:pPr>
        <w:pStyle w:val="Akapitzlist"/>
        <w:numPr>
          <w:ilvl w:val="3"/>
          <w:numId w:val="19"/>
        </w:numPr>
        <w:spacing w:line="276" w:lineRule="auto"/>
        <w:ind w:left="426" w:hanging="426"/>
        <w:jc w:val="both"/>
        <w:rPr>
          <w:sz w:val="22"/>
        </w:rPr>
      </w:pPr>
      <w:r w:rsidRPr="00FA3145">
        <w:rPr>
          <w:sz w:val="22"/>
        </w:rPr>
        <w:t>Inne dokumenty składane przez wykonawcę wraz z ofertą:</w:t>
      </w:r>
    </w:p>
    <w:p w14:paraId="59B135D8" w14:textId="77777777" w:rsidR="006E5DC9" w:rsidRDefault="006E5DC9" w:rsidP="006B711F">
      <w:pPr>
        <w:numPr>
          <w:ilvl w:val="2"/>
          <w:numId w:val="10"/>
        </w:numPr>
        <w:tabs>
          <w:tab w:val="clear" w:pos="1168"/>
          <w:tab w:val="num" w:pos="851"/>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p>
    <w:p w14:paraId="4A54392E" w14:textId="2F5C0FFF" w:rsidR="00F61D51" w:rsidRPr="00F61D51" w:rsidRDefault="001761C6" w:rsidP="006B711F">
      <w:pPr>
        <w:numPr>
          <w:ilvl w:val="2"/>
          <w:numId w:val="10"/>
        </w:numPr>
        <w:tabs>
          <w:tab w:val="clear" w:pos="1168"/>
          <w:tab w:val="num" w:pos="851"/>
        </w:tabs>
        <w:spacing w:line="276" w:lineRule="auto"/>
        <w:ind w:left="851" w:hanging="426"/>
        <w:jc w:val="both"/>
        <w:rPr>
          <w:sz w:val="22"/>
        </w:rPr>
      </w:pPr>
      <w:r w:rsidRPr="00BD1C1A">
        <w:rPr>
          <w:b/>
          <w:sz w:val="22"/>
        </w:rPr>
        <w:t>kosztorys ofertow</w:t>
      </w:r>
      <w:r>
        <w:rPr>
          <w:b/>
          <w:sz w:val="22"/>
        </w:rPr>
        <w:t xml:space="preserve">y sporządzony przez Wykonawcę </w:t>
      </w:r>
      <w:r w:rsidRPr="0004704D">
        <w:rPr>
          <w:b/>
          <w:sz w:val="22"/>
        </w:rPr>
        <w:t>metodą kalkulacji uproszczonej</w:t>
      </w:r>
      <w:r>
        <w:rPr>
          <w:b/>
          <w:sz w:val="22"/>
        </w:rPr>
        <w:t>,</w:t>
      </w:r>
      <w:r w:rsidRPr="00BD1C1A">
        <w:rPr>
          <w:b/>
          <w:sz w:val="22"/>
        </w:rPr>
        <w:t xml:space="preserve"> zgodne z treścią przedmiar</w:t>
      </w:r>
      <w:r>
        <w:rPr>
          <w:b/>
          <w:sz w:val="22"/>
        </w:rPr>
        <w:t>u</w:t>
      </w:r>
      <w:r w:rsidRPr="00BD1C1A">
        <w:rPr>
          <w:b/>
          <w:sz w:val="22"/>
        </w:rPr>
        <w:t xml:space="preserve"> robót </w:t>
      </w:r>
      <w:r w:rsidR="00735AC2">
        <w:rPr>
          <w:b/>
          <w:sz w:val="22"/>
        </w:rPr>
        <w:t>wchodzącego w zakres</w:t>
      </w:r>
      <w:r>
        <w:rPr>
          <w:b/>
          <w:sz w:val="22"/>
        </w:rPr>
        <w:t xml:space="preserve"> </w:t>
      </w:r>
      <w:r w:rsidRPr="00BD1C1A">
        <w:rPr>
          <w:b/>
          <w:sz w:val="22"/>
        </w:rPr>
        <w:t>Załącznik</w:t>
      </w:r>
      <w:r w:rsidR="00735AC2">
        <w:rPr>
          <w:b/>
          <w:sz w:val="22"/>
        </w:rPr>
        <w:t>a</w:t>
      </w:r>
      <w:r w:rsidRPr="00BD1C1A">
        <w:rPr>
          <w:b/>
          <w:sz w:val="22"/>
        </w:rPr>
        <w:t xml:space="preserve"> nr </w:t>
      </w:r>
      <w:r w:rsidR="00735AC2">
        <w:rPr>
          <w:b/>
          <w:sz w:val="22"/>
        </w:rPr>
        <w:t>4</w:t>
      </w:r>
      <w:r w:rsidRPr="00BD1C1A">
        <w:rPr>
          <w:b/>
          <w:sz w:val="22"/>
        </w:rPr>
        <w:t xml:space="preserve"> do SWZ</w:t>
      </w:r>
      <w:r w:rsidR="006E5DC9">
        <w:rPr>
          <w:sz w:val="22"/>
        </w:rPr>
        <w:t>,</w:t>
      </w:r>
    </w:p>
    <w:p w14:paraId="1C22664A"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odpis lub informacja z Krajowego Rejestru S</w:t>
      </w:r>
      <w:r w:rsidR="007A71BA" w:rsidRPr="00FA3145">
        <w:rPr>
          <w:sz w:val="22"/>
          <w:szCs w:val="22"/>
        </w:rPr>
        <w:t>ądowego, Centralnej Ewidencji i </w:t>
      </w:r>
      <w:r w:rsidRPr="00FA3145">
        <w:rPr>
          <w:sz w:val="22"/>
          <w:szCs w:val="22"/>
        </w:rPr>
        <w:t xml:space="preserve">Informacji o Działalności Gospodarczej lub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w:t>
      </w:r>
      <w:proofErr w:type="spellStart"/>
      <w:r w:rsidR="000873DF">
        <w:rPr>
          <w:sz w:val="22"/>
          <w:szCs w:val="22"/>
        </w:rPr>
        <w:t>Pzp</w:t>
      </w:r>
      <w:proofErr w:type="spellEnd"/>
      <w:r w:rsidR="00356A66" w:rsidRPr="00FA3145">
        <w:rPr>
          <w:sz w:val="22"/>
          <w:szCs w:val="22"/>
        </w:rPr>
        <w:t>, jest umocowana do jego reprezentowania. Wykonawca nie jest zobowiązany do złożenia ww. dokumentów, jeżeli Zamawiający może je 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6EBAF0C8"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reprezentowania nie wynika z dokumentów, o których mowa </w:t>
      </w:r>
      <w:r w:rsidR="00CE41F7" w:rsidRPr="00FA3145">
        <w:rPr>
          <w:sz w:val="22"/>
        </w:rPr>
        <w:t xml:space="preserve">w </w:t>
      </w:r>
      <w:proofErr w:type="spellStart"/>
      <w:r w:rsidR="00893D04">
        <w:rPr>
          <w:sz w:val="22"/>
        </w:rPr>
        <w:t>p</w:t>
      </w:r>
      <w:r w:rsidR="00CE41F7" w:rsidRPr="00FA3145">
        <w:rPr>
          <w:sz w:val="22"/>
        </w:rPr>
        <w:t>pkt</w:t>
      </w:r>
      <w:proofErr w:type="spellEnd"/>
      <w:r w:rsidR="00CE41F7" w:rsidRPr="00FA3145">
        <w:rPr>
          <w:sz w:val="22"/>
        </w:rPr>
        <w:t xml:space="preserve">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xml:space="preserve">, do osoby działającej w imieniu podmiotu udostępniającego zasoby na zasadach określonych w art. 118 </w:t>
      </w:r>
      <w:r w:rsidR="00FD1921" w:rsidRPr="00FA3145">
        <w:rPr>
          <w:sz w:val="22"/>
        </w:rPr>
        <w:lastRenderedPageBreak/>
        <w:t>ustawy</w:t>
      </w:r>
      <w:r w:rsidR="000873DF">
        <w:rPr>
          <w:sz w:val="22"/>
        </w:rPr>
        <w:t xml:space="preserve"> </w:t>
      </w:r>
      <w:proofErr w:type="spellStart"/>
      <w:r w:rsidR="000873DF">
        <w:rPr>
          <w:sz w:val="22"/>
        </w:rPr>
        <w:t>Pzp</w:t>
      </w:r>
      <w:proofErr w:type="spellEnd"/>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14B428F0"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żone 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E933176"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4FDD778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7E3E3819"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Dokumenty i oświadczenia sporządzone w języku obcym należy złożyć wraz z tłumaczeniem na język polski.</w:t>
      </w:r>
    </w:p>
    <w:p w14:paraId="33FB05AD"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40159B95"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17FE85E3" w14:textId="77777777" w:rsidR="00516366" w:rsidRPr="00FA3145" w:rsidRDefault="00000000" w:rsidP="00F678CD">
      <w:pPr>
        <w:spacing w:line="276" w:lineRule="auto"/>
        <w:ind w:left="426"/>
        <w:jc w:val="both"/>
        <w:rPr>
          <w:sz w:val="22"/>
          <w:szCs w:val="22"/>
        </w:rPr>
      </w:pPr>
      <w:hyperlink r:id="rId10" w:history="1">
        <w:r w:rsidR="00516366" w:rsidRPr="00FA3145">
          <w:rPr>
            <w:rStyle w:val="Hipercze"/>
            <w:color w:val="auto"/>
            <w:sz w:val="22"/>
            <w:szCs w:val="22"/>
          </w:rPr>
          <w:t>http://www.nbp.pl/home.aspx?f=/kursy/kursy_archiwum.html</w:t>
        </w:r>
      </w:hyperlink>
    </w:p>
    <w:p w14:paraId="1A631861" w14:textId="77777777" w:rsidR="00516366" w:rsidRPr="00FA3145" w:rsidRDefault="00516366" w:rsidP="00F678CD">
      <w:pPr>
        <w:spacing w:line="276" w:lineRule="auto"/>
        <w:ind w:left="426"/>
        <w:jc w:val="both"/>
        <w:rPr>
          <w:sz w:val="22"/>
          <w:szCs w:val="22"/>
        </w:rPr>
      </w:pPr>
      <w:r w:rsidRPr="00FA3145">
        <w:rPr>
          <w:sz w:val="22"/>
          <w:szCs w:val="22"/>
        </w:rPr>
        <w:t>Zamawiający będzie korzystał z Archiwum kursów średnich – tabela A.</w:t>
      </w:r>
    </w:p>
    <w:p w14:paraId="66AAFC94" w14:textId="77777777" w:rsidR="003070B4" w:rsidRPr="00FA3145" w:rsidRDefault="00000000" w:rsidP="00F678CD">
      <w:pPr>
        <w:spacing w:line="276" w:lineRule="auto"/>
        <w:ind w:left="426"/>
        <w:jc w:val="both"/>
        <w:rPr>
          <w:sz w:val="22"/>
          <w:szCs w:val="22"/>
        </w:rPr>
      </w:pPr>
      <w:hyperlink r:id="rId11" w:history="1">
        <w:r w:rsidR="00516366" w:rsidRPr="00FA3145">
          <w:rPr>
            <w:rStyle w:val="Hipercze"/>
            <w:color w:val="auto"/>
            <w:sz w:val="22"/>
            <w:szCs w:val="22"/>
          </w:rPr>
          <w:t>http://www.nbp.pl/home.aspx?c=/ascx/archa.ascx</w:t>
        </w:r>
      </w:hyperlink>
      <w:r w:rsidR="00516366" w:rsidRPr="00FA3145">
        <w:rPr>
          <w:sz w:val="22"/>
          <w:szCs w:val="22"/>
        </w:rPr>
        <w:t>.</w:t>
      </w:r>
    </w:p>
    <w:p w14:paraId="07D4E078" w14:textId="77777777" w:rsidR="00AB08B5" w:rsidRPr="00FA3145" w:rsidRDefault="00AB08B5" w:rsidP="00FA3145">
      <w:pPr>
        <w:spacing w:line="276" w:lineRule="auto"/>
        <w:jc w:val="both"/>
        <w:rPr>
          <w:b/>
          <w:i/>
          <w:color w:val="FF0000"/>
          <w:sz w:val="22"/>
          <w:szCs w:val="22"/>
        </w:rPr>
      </w:pPr>
    </w:p>
    <w:p w14:paraId="0CB40ED9"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72AA5799" w14:textId="77777777" w:rsidR="00221602" w:rsidRPr="00FA3145" w:rsidRDefault="00221602" w:rsidP="00FA3145">
      <w:pPr>
        <w:spacing w:line="276" w:lineRule="auto"/>
      </w:pPr>
    </w:p>
    <w:p w14:paraId="0BEF6E57" w14:textId="770D154E" w:rsidR="00717280" w:rsidRPr="001761C6" w:rsidRDefault="00717280" w:rsidP="006B711F">
      <w:pPr>
        <w:pStyle w:val="Tekstpodstawowy"/>
        <w:numPr>
          <w:ilvl w:val="0"/>
          <w:numId w:val="8"/>
        </w:numPr>
        <w:tabs>
          <w:tab w:val="clear" w:pos="142"/>
          <w:tab w:val="clear" w:pos="720"/>
        </w:tabs>
        <w:spacing w:line="276" w:lineRule="auto"/>
        <w:ind w:left="426" w:hanging="426"/>
        <w:rPr>
          <w:b/>
          <w:bCs/>
          <w:sz w:val="22"/>
          <w:szCs w:val="22"/>
        </w:rPr>
      </w:pPr>
      <w:r w:rsidRPr="001761C6">
        <w:rPr>
          <w:b/>
          <w:bCs/>
          <w:sz w:val="22"/>
        </w:rPr>
        <w:t xml:space="preserve">Zamawiający </w:t>
      </w:r>
      <w:r w:rsidR="001761C6" w:rsidRPr="001761C6">
        <w:rPr>
          <w:b/>
          <w:bCs/>
          <w:sz w:val="22"/>
        </w:rPr>
        <w:t xml:space="preserve">nie </w:t>
      </w:r>
      <w:r w:rsidRPr="001761C6">
        <w:rPr>
          <w:b/>
          <w:bCs/>
          <w:sz w:val="22"/>
        </w:rPr>
        <w:t>przewiduje obowiąz</w:t>
      </w:r>
      <w:r w:rsidR="001761C6" w:rsidRPr="001761C6">
        <w:rPr>
          <w:b/>
          <w:bCs/>
          <w:sz w:val="22"/>
        </w:rPr>
        <w:t>ku</w:t>
      </w:r>
      <w:r w:rsidRPr="001761C6">
        <w:rPr>
          <w:b/>
          <w:bCs/>
          <w:sz w:val="22"/>
        </w:rPr>
        <w:t xml:space="preserve"> wniesienia wadium</w:t>
      </w:r>
      <w:r w:rsidR="001C4F23" w:rsidRPr="001761C6">
        <w:rPr>
          <w:b/>
          <w:bCs/>
          <w:sz w:val="22"/>
          <w:szCs w:val="22"/>
        </w:rPr>
        <w:t>.</w:t>
      </w:r>
    </w:p>
    <w:p w14:paraId="49D554B4" w14:textId="77777777" w:rsidR="0021450F" w:rsidRPr="00FA3145" w:rsidRDefault="004A3E3B"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Przed zawarciem umowy </w:t>
      </w:r>
      <w:r w:rsidR="0021450F" w:rsidRPr="00FA3145">
        <w:rPr>
          <w:sz w:val="22"/>
        </w:rPr>
        <w:t xml:space="preserve">Zamawiający będzie wymagał wniesienia </w:t>
      </w:r>
      <w:r w:rsidR="0021450F" w:rsidRPr="00FA3145">
        <w:rPr>
          <w:b/>
          <w:sz w:val="22"/>
        </w:rPr>
        <w:t>zabezpieczenia należytego wykonania umowy</w:t>
      </w:r>
      <w:r w:rsidR="0021450F" w:rsidRPr="00FA3145">
        <w:rPr>
          <w:sz w:val="22"/>
        </w:rPr>
        <w:t xml:space="preserve"> od Wybranego Wykonawcy w </w:t>
      </w:r>
      <w:r w:rsidR="0021450F" w:rsidRPr="00FA3145">
        <w:rPr>
          <w:b/>
          <w:sz w:val="22"/>
        </w:rPr>
        <w:t>wysokości 5% brutto wartości umowy</w:t>
      </w:r>
      <w:r w:rsidR="0021450F" w:rsidRPr="00FA3145">
        <w:rPr>
          <w:sz w:val="22"/>
        </w:rPr>
        <w:t>.</w:t>
      </w:r>
    </w:p>
    <w:p w14:paraId="181F5522"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Zabezpieczenie może być wniesione w jednej lub kilku formach przewidzianych art. </w:t>
      </w:r>
      <w:r w:rsidR="00F24FC8" w:rsidRPr="00FA3145">
        <w:rPr>
          <w:sz w:val="22"/>
        </w:rPr>
        <w:t>450</w:t>
      </w:r>
      <w:r w:rsidR="00B46A75" w:rsidRPr="00FA3145">
        <w:rPr>
          <w:sz w:val="22"/>
        </w:rPr>
        <w:t xml:space="preserve"> </w:t>
      </w:r>
      <w:r w:rsidRPr="00FA3145">
        <w:rPr>
          <w:sz w:val="22"/>
        </w:rPr>
        <w:t>ustawy</w:t>
      </w:r>
      <w:r w:rsidR="000873DF">
        <w:rPr>
          <w:sz w:val="22"/>
        </w:rPr>
        <w:t xml:space="preserve"> </w:t>
      </w:r>
      <w:proofErr w:type="spellStart"/>
      <w:r w:rsidR="000873DF">
        <w:rPr>
          <w:sz w:val="22"/>
        </w:rPr>
        <w:t>Pzp</w:t>
      </w:r>
      <w:proofErr w:type="spellEnd"/>
      <w:r w:rsidRPr="00FA3145">
        <w:rPr>
          <w:sz w:val="22"/>
        </w:rPr>
        <w:t>.</w:t>
      </w:r>
    </w:p>
    <w:p w14:paraId="0511C7BB"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Jeżeli zabezpieczenie będzie składane w postaci gwarancji bankowej lub ubezpieczeniowej, gwarancja ta powinna być nieodwołalna, bezwarunkowa i „na pierwsze żądanie”. Termin ważności gwarancji winien być równy: okresowi rękojmi</w:t>
      </w:r>
      <w:r w:rsidR="0082647C" w:rsidRPr="00FA3145">
        <w:rPr>
          <w:sz w:val="22"/>
        </w:rPr>
        <w:t xml:space="preserve"> za wady lub gwarancji</w:t>
      </w:r>
      <w:r w:rsidRPr="00FA3145">
        <w:rPr>
          <w:sz w:val="22"/>
        </w:rPr>
        <w:t xml:space="preserve"> powiększonemu o 14 dni – w zakresie kwoty stanowiącej 30% zabezpieczenia oraz terminowi końcowego wykonania robót powiększonemu o 30 dni – w zakresie kwoty stanowiącej 70% zabezpieczenia. </w:t>
      </w:r>
    </w:p>
    <w:p w14:paraId="16280443" w14:textId="65796A51"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lastRenderedPageBreak/>
        <w:t xml:space="preserve">Obowiązkiem wykonawcy jest wniesienie zabezpieczenia należytego wykonania umowy przed jej zawarciem. W przypadku wniesienia zabezpieczenia w formie pieniężnej żądana przez </w:t>
      </w:r>
      <w:r w:rsidRPr="000C0AD4">
        <w:rPr>
          <w:sz w:val="22"/>
        </w:rPr>
        <w:t xml:space="preserve">Zamawiającego kwota winna zostać wpłacona w pełnej wysokości przelewem </w:t>
      </w:r>
      <w:r w:rsidR="001E59A0" w:rsidRPr="000C0AD4">
        <w:rPr>
          <w:sz w:val="22"/>
        </w:rPr>
        <w:t>na rachunek bankowy Zamawiającego:</w:t>
      </w:r>
      <w:r w:rsidR="001E59A0" w:rsidRPr="000C0AD4">
        <w:rPr>
          <w:b/>
          <w:sz w:val="22"/>
        </w:rPr>
        <w:t xml:space="preserve"> </w:t>
      </w:r>
      <w:r w:rsidR="000C0AD4" w:rsidRPr="000C0AD4">
        <w:rPr>
          <w:b/>
          <w:sz w:val="22"/>
        </w:rPr>
        <w:t>Bank Spółdzielczy Rajcza O/ w Ujsołach, o nr 29 8125 1018 0000 0228 2000 0100</w:t>
      </w:r>
      <w:r w:rsidR="001E59A0" w:rsidRPr="000C0AD4">
        <w:rPr>
          <w:sz w:val="22"/>
        </w:rPr>
        <w:t xml:space="preserve">, </w:t>
      </w:r>
      <w:r w:rsidRPr="000C0AD4">
        <w:rPr>
          <w:sz w:val="22"/>
        </w:rPr>
        <w:t>przed</w:t>
      </w:r>
      <w:r w:rsidRPr="00FA3145">
        <w:rPr>
          <w:sz w:val="22"/>
        </w:rPr>
        <w:t xml:space="preserve"> zawarciem umowy. Wniesienie zabezpieczenia należytego wykonania umowy w w/w postaci jest skuteczne dopiero z chwilą uznania rachunku </w:t>
      </w:r>
      <w:r w:rsidR="001E59A0">
        <w:rPr>
          <w:sz w:val="22"/>
        </w:rPr>
        <w:t>Zamawiającego</w:t>
      </w:r>
      <w:r w:rsidRPr="00FA3145">
        <w:rPr>
          <w:sz w:val="22"/>
        </w:rPr>
        <w:t xml:space="preserve"> kwotą zabezpieczenia. Stosowne dokumenty potwierdzające wniesienie zabezpieczenia w innych formach winny zostać złożone w kasie </w:t>
      </w:r>
      <w:r w:rsidR="001E59A0">
        <w:rPr>
          <w:sz w:val="22"/>
        </w:rPr>
        <w:t>Zamawiającego</w:t>
      </w:r>
      <w:r w:rsidRPr="00FA3145">
        <w:rPr>
          <w:sz w:val="22"/>
        </w:rPr>
        <w:t xml:space="preserve"> przed zawarciem umowy.</w:t>
      </w:r>
    </w:p>
    <w:p w14:paraId="0D173162" w14:textId="56AD08DC" w:rsidR="00F43269" w:rsidRDefault="0021450F" w:rsidP="00D568ED">
      <w:pPr>
        <w:pStyle w:val="Tekstpodstawowy"/>
        <w:numPr>
          <w:ilvl w:val="0"/>
          <w:numId w:val="8"/>
        </w:numPr>
        <w:tabs>
          <w:tab w:val="clear" w:pos="142"/>
          <w:tab w:val="clear" w:pos="720"/>
        </w:tabs>
        <w:spacing w:line="276" w:lineRule="auto"/>
        <w:ind w:left="426" w:hanging="426"/>
        <w:rPr>
          <w:sz w:val="22"/>
        </w:rPr>
      </w:pPr>
      <w:r w:rsidRPr="00FA3145">
        <w:rPr>
          <w:sz w:val="22"/>
        </w:rPr>
        <w:t>Pozostałe warunki dotyczące zabezpieczenia należytego</w:t>
      </w:r>
      <w:r w:rsidR="00F46C5F" w:rsidRPr="00FA3145">
        <w:rPr>
          <w:sz w:val="22"/>
        </w:rPr>
        <w:t xml:space="preserve"> wykonania umowy regulują art. </w:t>
      </w:r>
      <w:r w:rsidR="00A54C56" w:rsidRPr="00FA3145">
        <w:rPr>
          <w:sz w:val="22"/>
        </w:rPr>
        <w:t>449</w:t>
      </w:r>
      <w:r w:rsidR="00DE1D63" w:rsidRPr="00FA3145">
        <w:rPr>
          <w:sz w:val="22"/>
        </w:rPr>
        <w:noBreakHyphen/>
      </w:r>
      <w:r w:rsidR="00A54C56" w:rsidRPr="00FA3145">
        <w:rPr>
          <w:sz w:val="22"/>
        </w:rPr>
        <w:t>453</w:t>
      </w:r>
      <w:r w:rsidRPr="00FA3145">
        <w:rPr>
          <w:sz w:val="22"/>
        </w:rPr>
        <w:t xml:space="preserve"> ustawy</w:t>
      </w:r>
      <w:r w:rsidR="000873DF">
        <w:rPr>
          <w:sz w:val="22"/>
        </w:rPr>
        <w:t xml:space="preserve"> </w:t>
      </w:r>
      <w:proofErr w:type="spellStart"/>
      <w:r w:rsidR="000873DF">
        <w:rPr>
          <w:sz w:val="22"/>
        </w:rPr>
        <w:t>Pzp</w:t>
      </w:r>
      <w:proofErr w:type="spellEnd"/>
      <w:r w:rsidRPr="00FA3145">
        <w:rPr>
          <w:sz w:val="22"/>
        </w:rPr>
        <w:t>.</w:t>
      </w:r>
    </w:p>
    <w:p w14:paraId="74984F25" w14:textId="77777777" w:rsidR="0047620E" w:rsidRPr="00D568ED" w:rsidRDefault="0047620E" w:rsidP="0047620E">
      <w:pPr>
        <w:pStyle w:val="Tekstpodstawowy"/>
        <w:tabs>
          <w:tab w:val="clear" w:pos="142"/>
        </w:tabs>
        <w:spacing w:line="276" w:lineRule="auto"/>
        <w:ind w:left="426"/>
        <w:rPr>
          <w:sz w:val="22"/>
        </w:rPr>
      </w:pPr>
    </w:p>
    <w:p w14:paraId="1059B940"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t>OPIS SPOSOBU PRZYGOTOWANIA OFERT</w:t>
      </w:r>
    </w:p>
    <w:p w14:paraId="3775E466" w14:textId="77777777" w:rsidR="006E5DC9" w:rsidRPr="00FA3145" w:rsidRDefault="006E5DC9" w:rsidP="006E5DC9">
      <w:pPr>
        <w:pStyle w:val="Nagwek3"/>
        <w:spacing w:line="276" w:lineRule="auto"/>
        <w:rPr>
          <w:caps/>
          <w:sz w:val="22"/>
        </w:rPr>
      </w:pPr>
    </w:p>
    <w:p w14:paraId="40C7EA02"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5069171B"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6AA8527A"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56711332"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4AFA4F30"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7FBCBF19" w14:textId="7427D647" w:rsidR="006E5DC9" w:rsidRPr="00CD0732" w:rsidRDefault="0061259F" w:rsidP="006E5DC9">
      <w:pPr>
        <w:numPr>
          <w:ilvl w:val="0"/>
          <w:numId w:val="1"/>
        </w:numPr>
        <w:tabs>
          <w:tab w:val="clear" w:pos="720"/>
        </w:tabs>
        <w:spacing w:line="276" w:lineRule="auto"/>
        <w:ind w:left="426" w:hanging="426"/>
        <w:jc w:val="both"/>
        <w:rPr>
          <w:sz w:val="22"/>
        </w:rPr>
      </w:pPr>
      <w:r w:rsidRPr="006C6D7D">
        <w:rPr>
          <w:sz w:val="22"/>
        </w:rPr>
        <w:t xml:space="preserve">Zamawiający </w:t>
      </w:r>
      <w:r w:rsidRPr="006C6D7D">
        <w:rPr>
          <w:b/>
          <w:bCs/>
          <w:sz w:val="22"/>
        </w:rPr>
        <w:t>nie dopuszcza możliwości</w:t>
      </w:r>
      <w:r w:rsidRPr="006C6D7D">
        <w:rPr>
          <w:sz w:val="22"/>
        </w:rPr>
        <w:t xml:space="preserve">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w:t>
      </w:r>
      <w:r>
        <w:rPr>
          <w:sz w:val="22"/>
        </w:rPr>
        <w:t>obiektu budowlanego (</w:t>
      </w:r>
      <w:r w:rsidR="006121F1">
        <w:rPr>
          <w:sz w:val="22"/>
        </w:rPr>
        <w:t>wiat</w:t>
      </w:r>
      <w:r w:rsidR="00D568ED">
        <w:rPr>
          <w:sz w:val="22"/>
        </w:rPr>
        <w:t>y</w:t>
      </w:r>
      <w:r>
        <w:rPr>
          <w:sz w:val="22"/>
        </w:rPr>
        <w:t>)</w:t>
      </w:r>
      <w:r w:rsidRPr="006C6D7D">
        <w:rPr>
          <w:sz w:val="22"/>
        </w:rPr>
        <w:t xml:space="preserve">,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jednego </w:t>
      </w:r>
      <w:r>
        <w:rPr>
          <w:sz w:val="22"/>
        </w:rPr>
        <w:t>obiektu budowlanego (</w:t>
      </w:r>
      <w:r w:rsidR="006121F1">
        <w:rPr>
          <w:sz w:val="22"/>
        </w:rPr>
        <w:t>wiaty</w:t>
      </w:r>
      <w:r>
        <w:rPr>
          <w:sz w:val="22"/>
        </w:rPr>
        <w:t>)</w:t>
      </w:r>
      <w:r w:rsidRPr="006C6D7D">
        <w:rPr>
          <w:sz w:val="22"/>
        </w:rPr>
        <w:t xml:space="preserve">, mogłoby poważnie zagrozić właściwej realizacji zamówienia, gdyż wymagałoby skoordynowania działań różnych wykonawców realizujących poszczególne części zamówienia, tj. poszczególne </w:t>
      </w:r>
      <w:r>
        <w:rPr>
          <w:sz w:val="22"/>
        </w:rPr>
        <w:t>części obiektu budowlanego (</w:t>
      </w:r>
      <w:r w:rsidR="006121F1">
        <w:rPr>
          <w:sz w:val="22"/>
        </w:rPr>
        <w:t>wiaty</w:t>
      </w:r>
      <w:r>
        <w:rPr>
          <w:sz w:val="22"/>
        </w:rPr>
        <w:t>)</w:t>
      </w:r>
      <w:r w:rsidRPr="006C6D7D">
        <w:rPr>
          <w:sz w:val="22"/>
        </w:rPr>
        <w:t>, stanowiące</w:t>
      </w:r>
      <w:r>
        <w:rPr>
          <w:sz w:val="22"/>
        </w:rPr>
        <w:t>go</w:t>
      </w:r>
      <w:r w:rsidRPr="006C6D7D">
        <w:rPr>
          <w:sz w:val="22"/>
        </w:rPr>
        <w:t xml:space="preserve"> </w:t>
      </w:r>
      <w:r>
        <w:rPr>
          <w:sz w:val="22"/>
        </w:rPr>
        <w:t>jedną funkcjonalną i techniczną całość</w:t>
      </w:r>
      <w:r w:rsidRPr="006C6D7D">
        <w:rPr>
          <w:sz w:val="22"/>
        </w:rPr>
        <w:t xml:space="preserve">. Nietrudno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6C6D7D">
        <w:rPr>
          <w:sz w:val="22"/>
        </w:rPr>
        <w:t>późn</w:t>
      </w:r>
      <w:proofErr w:type="spellEnd"/>
      <w:r w:rsidRPr="006C6D7D">
        <w:rPr>
          <w:sz w:val="22"/>
        </w:rPr>
        <w:t xml:space="preserve">.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t>
      </w:r>
      <w:r w:rsidRPr="006C6D7D">
        <w:rPr>
          <w:sz w:val="22"/>
        </w:rPr>
        <w:lastRenderedPageBreak/>
        <w:t>wykonawców realizujących poszczególne części zamówienia mogłaby poważnie zagrozić właściwemu wykonaniu zamówienia (…)”.</w:t>
      </w:r>
      <w:r w:rsidR="006E5DC9" w:rsidRPr="006C6B19">
        <w:rPr>
          <w:sz w:val="22"/>
        </w:rPr>
        <w:t xml:space="preserve"> </w:t>
      </w:r>
    </w:p>
    <w:p w14:paraId="06FC1A0C" w14:textId="77777777" w:rsidR="006E5DC9" w:rsidRPr="00CD0732" w:rsidRDefault="006E5DC9" w:rsidP="006E5DC9">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107FEA7F"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653BD17"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2589E29D" w14:textId="77777777" w:rsidR="006E5DC9" w:rsidRPr="00CD0732" w:rsidRDefault="006E5DC9" w:rsidP="006E5DC9">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35C770E9"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3F43663F"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17B6634B"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4B0BF702"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250FDB80"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xml:space="preserve">. W zależności od rodzaju podpisu i jego typu (zewnętrzny, wewnętrzny) w polu „Załączniki i inne dokumenty przedstawione w ofercie przez Wykonawcę” dodaje się uprzednio </w:t>
      </w:r>
      <w:r w:rsidRPr="00CD0732">
        <w:rPr>
          <w:rFonts w:eastAsia="Calibri"/>
          <w:sz w:val="22"/>
          <w:lang w:eastAsia="en-US"/>
        </w:rPr>
        <w:lastRenderedPageBreak/>
        <w:t>podpisane dokumenty wraz z wygenerowanym plikiem podpisu (typ zewnętrzny) lub dokument z wszytym podpisem (typ wewnętrzny)</w:t>
      </w:r>
      <w:r>
        <w:rPr>
          <w:rFonts w:eastAsia="Calibri"/>
          <w:sz w:val="22"/>
          <w:lang w:eastAsia="en-US"/>
        </w:rPr>
        <w:t>;</w:t>
      </w:r>
    </w:p>
    <w:p w14:paraId="6C6473D2" w14:textId="77777777" w:rsidR="006E5DC9" w:rsidRPr="00CD0732"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64BC3393"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23138B03"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3FC8A830"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0FE918D3" w14:textId="77777777" w:rsidR="006E5DC9" w:rsidRPr="00CD0732"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7C6A12E4" w14:textId="77777777" w:rsidR="006E5DC9" w:rsidRDefault="006E5DC9" w:rsidP="006E5DC9">
      <w:pPr>
        <w:spacing w:line="276" w:lineRule="auto"/>
        <w:jc w:val="both"/>
        <w:rPr>
          <w:sz w:val="22"/>
        </w:rPr>
      </w:pPr>
    </w:p>
    <w:p w14:paraId="69DE7CEA" w14:textId="1D83B0A4" w:rsidR="007B7170"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601C49DC" w14:textId="77777777" w:rsidR="006E5DC9" w:rsidRPr="006E5DC9" w:rsidRDefault="006E5DC9" w:rsidP="006E5DC9">
      <w:pPr>
        <w:rPr>
          <w:highlight w:val="lightGray"/>
        </w:rPr>
      </w:pPr>
    </w:p>
    <w:p w14:paraId="30EB45F6" w14:textId="77777777" w:rsidR="006E5DC9" w:rsidRPr="00153608" w:rsidRDefault="006E5DC9" w:rsidP="006E5DC9">
      <w:pPr>
        <w:pStyle w:val="Akapitzlist"/>
        <w:numPr>
          <w:ilvl w:val="3"/>
          <w:numId w:val="15"/>
        </w:numPr>
        <w:spacing w:line="276" w:lineRule="auto"/>
        <w:ind w:left="426" w:hanging="426"/>
        <w:rPr>
          <w:rFonts w:eastAsia="Calibri"/>
          <w:b/>
          <w:sz w:val="22"/>
          <w:lang w:eastAsia="en-US"/>
        </w:rPr>
      </w:pPr>
      <w:r w:rsidRPr="00FA3145">
        <w:rPr>
          <w:rFonts w:eastAsia="Calibri"/>
          <w:b/>
          <w:sz w:val="22"/>
          <w:lang w:eastAsia="en-US"/>
        </w:rPr>
        <w:t>Informacje ogólne</w:t>
      </w:r>
      <w:r>
        <w:rPr>
          <w:rFonts w:eastAsia="Calibri"/>
          <w:b/>
          <w:sz w:val="22"/>
          <w:lang w:eastAsia="en-US"/>
        </w:rPr>
        <w:t>:</w:t>
      </w:r>
    </w:p>
    <w:p w14:paraId="4CE7B0FA" w14:textId="2479BD37" w:rsidR="006E5DC9" w:rsidRDefault="006E5DC9" w:rsidP="006E5DC9">
      <w:pPr>
        <w:numPr>
          <w:ilvl w:val="0"/>
          <w:numId w:val="21"/>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CD0732">
        <w:rPr>
          <w:rFonts w:eastAsia="Calibri"/>
          <w:b/>
          <w:bCs/>
          <w:sz w:val="22"/>
          <w:u w:val="single"/>
          <w:lang w:eastAsia="en-US"/>
        </w:rPr>
        <w:t>https://ezamowienia.gov.pl</w:t>
      </w:r>
      <w:r w:rsidRPr="003B1E5A">
        <w:rPr>
          <w:rFonts w:eastAsia="Calibri"/>
          <w:sz w:val="22"/>
          <w:lang w:eastAsia="en-US"/>
        </w:rPr>
        <w:t xml:space="preserve"> oraz</w:t>
      </w:r>
      <w:r>
        <w:rPr>
          <w:rFonts w:eastAsia="Calibri"/>
          <w:sz w:val="22"/>
          <w:lang w:eastAsia="en-US"/>
        </w:rPr>
        <w:t xml:space="preserve"> – </w:t>
      </w:r>
      <w:r w:rsidRPr="002D79AB">
        <w:rPr>
          <w:rFonts w:eastAsia="Calibri"/>
          <w:bCs/>
          <w:sz w:val="22"/>
          <w:lang w:eastAsia="en-US"/>
        </w:rPr>
        <w:t>w szczególnie uzasadnionych przypadkach uniemożliwiających komunikację wykonawcy i Zamawiającego za pośrednictwem Platformy e-Zamówienia,</w:t>
      </w:r>
      <w:r w:rsidRPr="002D79AB">
        <w:rPr>
          <w:rFonts w:eastAsia="Calibri"/>
          <w:sz w:val="22"/>
          <w:lang w:eastAsia="en-US"/>
        </w:rPr>
        <w:t xml:space="preserve"> elektronicznej skrzynki podawczej (ESP) na </w:t>
      </w:r>
      <w:proofErr w:type="spellStart"/>
      <w:r w:rsidRPr="002D79AB">
        <w:rPr>
          <w:rFonts w:eastAsia="Calibri"/>
          <w:sz w:val="22"/>
          <w:lang w:eastAsia="en-US"/>
        </w:rPr>
        <w:t>ePUAP</w:t>
      </w:r>
      <w:proofErr w:type="spellEnd"/>
      <w:r w:rsidRPr="002D79AB">
        <w:rPr>
          <w:rFonts w:eastAsia="Calibri"/>
          <w:sz w:val="22"/>
          <w:lang w:eastAsia="en-US"/>
        </w:rPr>
        <w:t xml:space="preserve">: </w:t>
      </w:r>
      <w:r w:rsidRPr="006E5DC9">
        <w:rPr>
          <w:rFonts w:eastAsia="Calibri"/>
          <w:sz w:val="22"/>
          <w:lang w:eastAsia="en-US"/>
        </w:rPr>
        <w:t>Urząd Gminy Ujsoły /8yln956btq/skrytka</w:t>
      </w:r>
      <w:r>
        <w:rPr>
          <w:rFonts w:eastAsia="Calibri"/>
          <w:sz w:val="22"/>
          <w:szCs w:val="22"/>
          <w:lang w:eastAsia="en-US"/>
        </w:rPr>
        <w:t>;</w:t>
      </w:r>
    </w:p>
    <w:p w14:paraId="6F7D5304" w14:textId="77777777" w:rsidR="006E5DC9" w:rsidRPr="00FA3145" w:rsidRDefault="006E5DC9" w:rsidP="006E5DC9">
      <w:pPr>
        <w:numPr>
          <w:ilvl w:val="0"/>
          <w:numId w:val="21"/>
        </w:numPr>
        <w:spacing w:line="276" w:lineRule="auto"/>
        <w:ind w:left="851" w:hanging="426"/>
        <w:jc w:val="both"/>
        <w:rPr>
          <w:rFonts w:eastAsia="Calibri"/>
          <w:sz w:val="22"/>
          <w:lang w:eastAsia="en-US"/>
        </w:rPr>
      </w:pPr>
      <w:r w:rsidRPr="00FA3145">
        <w:rPr>
          <w:rFonts w:eastAsia="Calibri"/>
          <w:sz w:val="22"/>
          <w:lang w:eastAsia="en-US"/>
        </w:rPr>
        <w:t>Zamawiający wyznacza następujące osoby do kontaktu z Wykonawcami:</w:t>
      </w:r>
    </w:p>
    <w:p w14:paraId="6CB70E68" w14:textId="77777777" w:rsidR="006E5DC9" w:rsidRPr="006E5DC9" w:rsidRDefault="006E5DC9" w:rsidP="006E5DC9">
      <w:pPr>
        <w:pStyle w:val="Tekstpodstawowy"/>
        <w:numPr>
          <w:ilvl w:val="1"/>
          <w:numId w:val="21"/>
        </w:numPr>
        <w:spacing w:line="276" w:lineRule="auto"/>
        <w:ind w:left="1276" w:hanging="425"/>
        <w:rPr>
          <w:bCs/>
          <w:sz w:val="22"/>
        </w:rPr>
      </w:pPr>
      <w:r w:rsidRPr="006E5DC9">
        <w:rPr>
          <w:bCs/>
          <w:sz w:val="22"/>
        </w:rPr>
        <w:t>W sprawach merytorycznych i opisu przedmiotu zamówienia – Pan Bartosz Kostka, tel. (033) 8647-350 wew. 36;</w:t>
      </w:r>
    </w:p>
    <w:p w14:paraId="6C636DDA" w14:textId="5AE14EE5" w:rsidR="006E5DC9" w:rsidRPr="00FA3145" w:rsidRDefault="006E5DC9" w:rsidP="006E5DC9">
      <w:pPr>
        <w:pStyle w:val="Tekstpodstawowy"/>
        <w:numPr>
          <w:ilvl w:val="1"/>
          <w:numId w:val="21"/>
        </w:numPr>
        <w:tabs>
          <w:tab w:val="clear" w:pos="142"/>
        </w:tabs>
        <w:spacing w:line="276" w:lineRule="auto"/>
        <w:ind w:left="1276" w:hanging="425"/>
        <w:rPr>
          <w:bCs/>
          <w:sz w:val="22"/>
        </w:rPr>
      </w:pPr>
      <w:r w:rsidRPr="006E5DC9">
        <w:rPr>
          <w:bCs/>
          <w:sz w:val="22"/>
        </w:rPr>
        <w:t>W sprawach proceduralnych – Pan Bartłomiej Kruszyński, tel. 505 519 740</w:t>
      </w:r>
      <w:r>
        <w:rPr>
          <w:bCs/>
          <w:sz w:val="22"/>
        </w:rPr>
        <w:t>;</w:t>
      </w:r>
    </w:p>
    <w:p w14:paraId="3D7A2873" w14:textId="77777777" w:rsidR="006E5DC9" w:rsidRPr="00D1622F" w:rsidRDefault="006E5DC9" w:rsidP="006E5DC9">
      <w:pPr>
        <w:numPr>
          <w:ilvl w:val="0"/>
          <w:numId w:val="21"/>
        </w:numPr>
        <w:spacing w:line="276" w:lineRule="auto"/>
        <w:ind w:left="851" w:hanging="426"/>
        <w:jc w:val="both"/>
        <w:rPr>
          <w:rFonts w:eastAsia="Calibri"/>
          <w:sz w:val="22"/>
          <w:lang w:eastAsia="en-US"/>
        </w:rPr>
      </w:pPr>
      <w:r w:rsidRPr="00D1622F">
        <w:rPr>
          <w:rFonts w:eastAsia="Calibri"/>
          <w:sz w:val="22"/>
          <w:lang w:eastAsia="en-US"/>
        </w:rPr>
        <w:t>Korzystanie z Platformy e-Zamówienia jest bezpłatne;</w:t>
      </w:r>
    </w:p>
    <w:p w14:paraId="126E9F1E" w14:textId="0004B9F3" w:rsidR="006E5DC9" w:rsidRPr="00B113F2" w:rsidRDefault="006E5DC9" w:rsidP="006E5DC9">
      <w:pPr>
        <w:numPr>
          <w:ilvl w:val="0"/>
          <w:numId w:val="21"/>
        </w:numPr>
        <w:spacing w:line="276" w:lineRule="auto"/>
        <w:ind w:left="851" w:hanging="426"/>
        <w:jc w:val="both"/>
        <w:rPr>
          <w:rFonts w:eastAsia="Calibri"/>
          <w:sz w:val="22"/>
          <w:lang w:eastAsia="en-US"/>
        </w:rPr>
      </w:pPr>
      <w:r w:rsidRPr="00D1622F">
        <w:rPr>
          <w:rFonts w:eastAsia="Calibri"/>
          <w:sz w:val="22"/>
          <w:lang w:eastAsia="en-US"/>
        </w:rPr>
        <w:t xml:space="preserve">Adres strony internetowej prowadzonego postępowania (link prowadzący bezpośrednio do widoku postępowania na Platformie e-Zamówienia): </w:t>
      </w:r>
      <w:r w:rsidR="00B113F2" w:rsidRPr="00B113F2">
        <w:rPr>
          <w:rFonts w:eastAsia="Calibri"/>
          <w:sz w:val="22"/>
          <w:lang w:eastAsia="en-US"/>
        </w:rPr>
        <w:t>https://ezamowienia.gov.pl/mp-client/search/list/ocds-148610-939795ed-beb3-4dfd-bdad-7b0cfb7e712d</w:t>
      </w:r>
      <w:r w:rsidR="00B113F2" w:rsidRPr="00B113F2">
        <w:rPr>
          <w:rFonts w:eastAsia="Calibri"/>
          <w:sz w:val="22"/>
          <w:lang w:eastAsia="en-US"/>
        </w:rPr>
        <w:t>.</w:t>
      </w:r>
      <w:r w:rsidRPr="00B113F2">
        <w:rPr>
          <w:rFonts w:eastAsia="Calibri"/>
          <w:sz w:val="22"/>
          <w:lang w:eastAsia="en-US"/>
        </w:rPr>
        <w:t xml:space="preserve"> Postępowanie można wyszukać również ze strony głównej Platformy e-Zamówienia (przycisk „Przeglądaj postępowania/konkursy”);</w:t>
      </w:r>
    </w:p>
    <w:p w14:paraId="38DB057C" w14:textId="5EBC89A4" w:rsidR="006E5DC9" w:rsidRPr="00B113F2" w:rsidRDefault="006E5DC9" w:rsidP="006E5DC9">
      <w:pPr>
        <w:numPr>
          <w:ilvl w:val="0"/>
          <w:numId w:val="21"/>
        </w:numPr>
        <w:spacing w:line="276" w:lineRule="auto"/>
        <w:ind w:left="851" w:hanging="426"/>
        <w:jc w:val="both"/>
        <w:rPr>
          <w:rFonts w:eastAsia="Calibri"/>
          <w:b/>
          <w:bCs/>
          <w:sz w:val="22"/>
          <w:lang w:eastAsia="en-US"/>
        </w:rPr>
      </w:pPr>
      <w:r w:rsidRPr="00B113F2">
        <w:rPr>
          <w:rFonts w:eastAsia="Calibri"/>
          <w:b/>
          <w:bCs/>
          <w:sz w:val="22"/>
          <w:lang w:eastAsia="en-US"/>
        </w:rPr>
        <w:t xml:space="preserve">Identyfikator (ID) postępowania na Platformie e-Zamówienia: </w:t>
      </w:r>
      <w:r w:rsidR="00B113F2" w:rsidRPr="00B113F2">
        <w:rPr>
          <w:rFonts w:eastAsia="Calibri"/>
          <w:b/>
          <w:sz w:val="22"/>
          <w:lang w:eastAsia="en-US"/>
        </w:rPr>
        <w:t>ocds-148610-939795ed-beb3-4dfd-bdad-7b0cfb7e712d</w:t>
      </w:r>
      <w:r w:rsidR="0047620E" w:rsidRPr="00B113F2">
        <w:rPr>
          <w:rFonts w:eastAsia="Calibri"/>
          <w:bCs/>
          <w:sz w:val="22"/>
          <w:lang w:eastAsia="en-US"/>
        </w:rPr>
        <w:t>.</w:t>
      </w:r>
    </w:p>
    <w:p w14:paraId="456E39BE" w14:textId="77777777" w:rsidR="006E5DC9" w:rsidRPr="00FA3145" w:rsidRDefault="006E5DC9" w:rsidP="006E5DC9">
      <w:pPr>
        <w:numPr>
          <w:ilvl w:val="0"/>
          <w:numId w:val="21"/>
        </w:numPr>
        <w:spacing w:line="276" w:lineRule="auto"/>
        <w:ind w:left="851" w:hanging="426"/>
        <w:jc w:val="both"/>
        <w:rPr>
          <w:rFonts w:eastAsia="Calibri"/>
          <w:sz w:val="22"/>
          <w:lang w:eastAsia="en-US"/>
        </w:rPr>
      </w:pPr>
      <w:r w:rsidRPr="00B113F2">
        <w:rPr>
          <w:rFonts w:eastAsia="Calibri"/>
          <w:sz w:val="22"/>
          <w:lang w:eastAsia="en-US"/>
        </w:rPr>
        <w:t>Wykonawca zamierzający wziąć udział w postępowaniu o udzielenie zamówienia publicznego musi posiadać konto podmiotu „Wykonawca</w:t>
      </w:r>
      <w:r w:rsidRPr="00AB0C50">
        <w:rPr>
          <w:rFonts w:eastAsia="Calibri"/>
          <w:sz w:val="22"/>
          <w:lang w:eastAsia="en-US"/>
        </w:rPr>
        <w:t xml:space="preserve">” na Platformie e-Zamówienia. Szczegółowe informacje na temat zakładania kont podmiotów oraz zasady i warunki korzystania z Platformy e-Zamówienia określa Regulamin Platformy e-Zamówienia, </w:t>
      </w:r>
      <w:r w:rsidRPr="00AB0C50">
        <w:rPr>
          <w:rFonts w:eastAsia="Calibri"/>
          <w:sz w:val="22"/>
          <w:lang w:eastAsia="en-US"/>
        </w:rPr>
        <w:lastRenderedPageBreak/>
        <w:t>dostępny na stronie internetowej https://ezamowienia.gov.pl oraz informacje zamieszczone w zakładce „Centrum Pomocy”</w:t>
      </w:r>
      <w:r>
        <w:rPr>
          <w:rFonts w:eastAsia="Calibri"/>
          <w:sz w:val="22"/>
          <w:lang w:eastAsia="en-US"/>
        </w:rPr>
        <w:t>;</w:t>
      </w:r>
    </w:p>
    <w:p w14:paraId="30AA03BE" w14:textId="77777777" w:rsidR="006E5DC9" w:rsidRPr="00AB0C50" w:rsidRDefault="006E5DC9" w:rsidP="006E5DC9">
      <w:pPr>
        <w:numPr>
          <w:ilvl w:val="0"/>
          <w:numId w:val="21"/>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055E6213" w14:textId="77777777" w:rsidR="006E5DC9" w:rsidRPr="00FA3145" w:rsidRDefault="006E5DC9" w:rsidP="006E5DC9">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10E52269" w14:textId="77777777" w:rsidR="006E5DC9" w:rsidRPr="00AB0C50" w:rsidRDefault="006E5DC9" w:rsidP="006E5DC9">
      <w:pPr>
        <w:pStyle w:val="Akapitzlist"/>
        <w:numPr>
          <w:ilvl w:val="1"/>
          <w:numId w:val="20"/>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4165CFC4"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79E05FD3"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2FC928C0"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532D1468"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0374BEA4"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30C2396D"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2621C5A5" w14:textId="6F1BB9B3" w:rsidR="006E5DC9" w:rsidRPr="00AB0C50"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elektronicznej skrzynki podawczej (ESP) na </w:t>
      </w:r>
      <w:proofErr w:type="spellStart"/>
      <w:r w:rsidRPr="002D79AB">
        <w:rPr>
          <w:rFonts w:eastAsia="Calibri"/>
          <w:bCs/>
          <w:sz w:val="22"/>
          <w:szCs w:val="22"/>
          <w:lang w:eastAsia="en-US"/>
        </w:rPr>
        <w:t>ePUAP</w:t>
      </w:r>
      <w:proofErr w:type="spellEnd"/>
      <w:r w:rsidRPr="002D79AB">
        <w:rPr>
          <w:rFonts w:eastAsia="Calibri"/>
          <w:bCs/>
          <w:sz w:val="22"/>
          <w:szCs w:val="22"/>
          <w:lang w:eastAsia="en-US"/>
        </w:rPr>
        <w:t xml:space="preserve">: </w:t>
      </w:r>
      <w:r w:rsidRPr="006E5DC9">
        <w:rPr>
          <w:rFonts w:eastAsia="Calibri"/>
          <w:bCs/>
          <w:sz w:val="22"/>
          <w:szCs w:val="22"/>
          <w:lang w:eastAsia="en-US"/>
        </w:rPr>
        <w:t>Urząd Gminy Ujsoły /8yln956btq/skrytka</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78A80382" w14:textId="77777777" w:rsidR="006E5DC9" w:rsidRPr="00AB0C50" w:rsidRDefault="006E5DC9" w:rsidP="006E5DC9">
      <w:pPr>
        <w:pStyle w:val="Akapitzlist"/>
        <w:numPr>
          <w:ilvl w:val="1"/>
          <w:numId w:val="20"/>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609B97BF" w14:textId="7777777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lastRenderedPageBreak/>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4C196E9A" w14:textId="7777777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06B4D939" w14:textId="77777777" w:rsidR="006E5DC9" w:rsidRDefault="006E5DC9" w:rsidP="006E5DC9">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62FE19ED" w14:textId="77777777" w:rsidR="006E5DC9" w:rsidRDefault="006E5DC9" w:rsidP="006E5DC9">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4935781B" w14:textId="78D8CCB5" w:rsidR="006E5DC9" w:rsidRPr="00AB0C50"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AC65BD" w:rsidRPr="00AC65BD">
        <w:rPr>
          <w:rFonts w:eastAsia="Calibri"/>
          <w:iCs/>
          <w:sz w:val="22"/>
          <w:lang w:eastAsia="en-US"/>
        </w:rPr>
        <w:t>t.j</w:t>
      </w:r>
      <w:proofErr w:type="spellEnd"/>
      <w:r w:rsidR="00AC65BD" w:rsidRPr="00AC65BD">
        <w:rPr>
          <w:rFonts w:eastAsia="Calibri"/>
          <w:iCs/>
          <w:sz w:val="22"/>
          <w:lang w:eastAsia="en-US"/>
        </w:rPr>
        <w:t>. Dz. U. z 2022 r. poz. 1233</w:t>
      </w:r>
      <w:r w:rsidRPr="00AB0C50">
        <w:rPr>
          <w:rFonts w:eastAsia="Calibri"/>
          <w:iCs/>
          <w:sz w:val="22"/>
          <w:lang w:eastAsia="en-US"/>
        </w:rPr>
        <w:t>) wykonawca, w celu utrzymania w poufności tych informacji, przekazuje je w wydzielonym i odpowiednio oznaczonym pliku, wraz z jednoczesnym zaznaczeniem w nazwie pliku „Dokument stanowiący tajemnicę przedsiębiorstwa”.</w:t>
      </w:r>
    </w:p>
    <w:p w14:paraId="234D89F0" w14:textId="77777777" w:rsidR="006E5DC9" w:rsidRPr="00FA3145" w:rsidRDefault="006E5DC9" w:rsidP="006E5DC9">
      <w:pPr>
        <w:spacing w:line="276" w:lineRule="auto"/>
        <w:jc w:val="both"/>
        <w:rPr>
          <w:i/>
          <w:sz w:val="22"/>
        </w:rPr>
      </w:pPr>
    </w:p>
    <w:p w14:paraId="299A9588"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OPIS SPOSOBU OBLICZENIA CENY</w:t>
      </w:r>
    </w:p>
    <w:p w14:paraId="7F03D654" w14:textId="77777777" w:rsidR="00C94C04" w:rsidRPr="00FA3145" w:rsidRDefault="00C94C04" w:rsidP="00C94C04">
      <w:pPr>
        <w:spacing w:line="276" w:lineRule="auto"/>
        <w:jc w:val="both"/>
        <w:rPr>
          <w:b/>
          <w:i/>
          <w:sz w:val="22"/>
        </w:rPr>
      </w:pPr>
    </w:p>
    <w:p w14:paraId="51425BD6"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Podana w ofercie cena musi być wyrażona w PLN.</w:t>
      </w:r>
    </w:p>
    <w:p w14:paraId="79C9FC60"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Cena oferty ma charakter ryczałtowy.</w:t>
      </w:r>
    </w:p>
    <w:p w14:paraId="54E3F4B2" w14:textId="5667FEB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Cena oferty powinna obejmować pełne wykonanie przedmiotu zamówienia na podstawie: </w:t>
      </w:r>
      <w:r w:rsidRPr="00992F65">
        <w:rPr>
          <w:color w:val="000000" w:themeColor="text1"/>
          <w:sz w:val="22"/>
        </w:rPr>
        <w:t xml:space="preserve">Załącznika nr </w:t>
      </w:r>
      <w:r w:rsidR="00735AC2">
        <w:rPr>
          <w:color w:val="000000" w:themeColor="text1"/>
          <w:sz w:val="22"/>
        </w:rPr>
        <w:t>4</w:t>
      </w:r>
      <w:r w:rsidRPr="00992F65">
        <w:rPr>
          <w:color w:val="000000" w:themeColor="text1"/>
          <w:sz w:val="22"/>
        </w:rPr>
        <w:t xml:space="preserve"> do SWZ – Opisu Przedmiotu Zamówienia</w:t>
      </w:r>
      <w:r w:rsidRPr="00564577">
        <w:rPr>
          <w:color w:val="000000" w:themeColor="text1"/>
          <w:sz w:val="22"/>
        </w:rPr>
        <w:t>, oględzin terenu budowy (o ile prowadzono), uzgodnień, opinii, w tym postanowień umowy. Cena ofertowa winna uwzględniać również wszystkie warunki miejscowe, pogodowe i inne okoliczności mające wpływ na wysokość ceny, w szczególności należne wynagrodzenie na rzecz podwykonawców zarówno robót budowlanych jak i wymaganych usług i dostaw, a także obejmować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482F3A63" w14:textId="1BE33C99"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Pr>
          <w:color w:val="000000" w:themeColor="text1"/>
          <w:sz w:val="22"/>
        </w:rPr>
        <w:t>Przedmiar</w:t>
      </w:r>
      <w:r w:rsidRPr="00564577">
        <w:rPr>
          <w:color w:val="000000" w:themeColor="text1"/>
          <w:sz w:val="22"/>
        </w:rPr>
        <w:t xml:space="preserve"> robót, z uwagi na ryczałtowy charakter ceny ofertowej, </w:t>
      </w:r>
      <w:r>
        <w:rPr>
          <w:color w:val="000000" w:themeColor="text1"/>
          <w:sz w:val="22"/>
        </w:rPr>
        <w:t>jest</w:t>
      </w:r>
      <w:r w:rsidRPr="00564577">
        <w:rPr>
          <w:color w:val="000000" w:themeColor="text1"/>
          <w:sz w:val="22"/>
        </w:rPr>
        <w:t xml:space="preserve"> materiałem pomocniczym i poglądowym, dołączonym do SWZ wyłącznie celem ułatwienia Wykonawcy obliczenia ceny oferty. Podane w przedmiar</w:t>
      </w:r>
      <w:r>
        <w:rPr>
          <w:color w:val="000000" w:themeColor="text1"/>
          <w:sz w:val="22"/>
        </w:rPr>
        <w:t>ze</w:t>
      </w:r>
      <w:r w:rsidRPr="00564577">
        <w:rPr>
          <w:color w:val="000000" w:themeColor="text1"/>
          <w:sz w:val="22"/>
        </w:rPr>
        <w:t xml:space="preserve"> podstawy wyceny i ilości prac należy traktować jako orientacyjne.</w:t>
      </w:r>
    </w:p>
    <w:p w14:paraId="56DFCD1E" w14:textId="136D75E9"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Na etapie przygotowania ofert Wykonawcy są zobowiązani przeanalizować wszystkie elementy </w:t>
      </w:r>
      <w:r>
        <w:rPr>
          <w:color w:val="000000" w:themeColor="text1"/>
          <w:sz w:val="22"/>
        </w:rPr>
        <w:t xml:space="preserve">Załącznika nr </w:t>
      </w:r>
      <w:r w:rsidR="00735AC2">
        <w:rPr>
          <w:color w:val="000000" w:themeColor="text1"/>
          <w:sz w:val="22"/>
        </w:rPr>
        <w:t>4</w:t>
      </w:r>
      <w:r>
        <w:rPr>
          <w:color w:val="000000" w:themeColor="text1"/>
          <w:sz w:val="22"/>
        </w:rPr>
        <w:t xml:space="preserve"> do SWZ – Opisu Przedmiotu Zamówienia, w tym przedmiaru</w:t>
      </w:r>
      <w:r w:rsidRPr="00564577">
        <w:rPr>
          <w:color w:val="000000" w:themeColor="text1"/>
          <w:sz w:val="22"/>
        </w:rPr>
        <w:t xml:space="preserve"> robót</w:t>
      </w:r>
      <w:r>
        <w:rPr>
          <w:color w:val="000000" w:themeColor="text1"/>
          <w:sz w:val="22"/>
        </w:rPr>
        <w:t xml:space="preserve"> (pomocniczo),</w:t>
      </w:r>
      <w:r w:rsidRPr="00564577">
        <w:rPr>
          <w:color w:val="000000" w:themeColor="text1"/>
          <w:sz w:val="22"/>
        </w:rPr>
        <w:t xml:space="preserve"> i w razie wątpliwości zgłosić pisemnie w przewidzianym trybie wszelkie zastrzeżenia, uwagi i zauważone nieścisłości.</w:t>
      </w:r>
    </w:p>
    <w:p w14:paraId="62CCD9FA"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lastRenderedPageBreak/>
        <w:t xml:space="preserve">Zamawiający przyjmuje, iż Wykonawca uwzględnił w cenie ofertowej wszystkie wymagania i zobowiązania zawarte we wszystkich częściach </w:t>
      </w:r>
      <w:r>
        <w:rPr>
          <w:color w:val="000000" w:themeColor="text1"/>
          <w:sz w:val="22"/>
        </w:rPr>
        <w:t>Opisu Przedmiotu Zamówienia</w:t>
      </w:r>
      <w:r w:rsidRPr="00564577">
        <w:rPr>
          <w:color w:val="000000" w:themeColor="text1"/>
          <w:sz w:val="22"/>
        </w:rPr>
        <w:t xml:space="preserve">, zgodnie z obowiązującymi normami i przepisami, zarówno te które zostały wyraźnie określone bądź jedynie zasygnalizowane, i że odpowiednio wycenił pozycje kosztorysu. </w:t>
      </w:r>
    </w:p>
    <w:p w14:paraId="67D3431B" w14:textId="426127AD"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C94C04">
        <w:rPr>
          <w:b/>
          <w:bCs/>
          <w:color w:val="000000" w:themeColor="text1"/>
          <w:sz w:val="22"/>
        </w:rPr>
        <w:t>Wykonawca zobowiązany jest dołączyć do oferty kosztorys ofertowy, któr</w:t>
      </w:r>
      <w:r w:rsidR="00BA048F">
        <w:rPr>
          <w:b/>
          <w:bCs/>
          <w:color w:val="000000" w:themeColor="text1"/>
          <w:sz w:val="22"/>
        </w:rPr>
        <w:t>y</w:t>
      </w:r>
      <w:r w:rsidRPr="00C94C04">
        <w:rPr>
          <w:b/>
          <w:bCs/>
          <w:color w:val="000000" w:themeColor="text1"/>
          <w:sz w:val="22"/>
        </w:rPr>
        <w:t xml:space="preserve"> powinien zawierać wycenę co najmniej elementów robót z podaniem ich ilości, cen jednostkowych i wartości.</w:t>
      </w:r>
      <w:r w:rsidRPr="00564577">
        <w:rPr>
          <w:color w:val="000000" w:themeColor="text1"/>
          <w:sz w:val="22"/>
        </w:rPr>
        <w:t xml:space="preserve"> Ceny jednostkowe określone przez Wykonawcę w kosztory</w:t>
      </w:r>
      <w:r>
        <w:rPr>
          <w:color w:val="000000" w:themeColor="text1"/>
          <w:sz w:val="22"/>
        </w:rPr>
        <w:t>sie</w:t>
      </w:r>
      <w:r w:rsidRPr="00564577">
        <w:rPr>
          <w:color w:val="000000" w:themeColor="text1"/>
          <w:sz w:val="22"/>
        </w:rPr>
        <w:t xml:space="preserve"> ofertowy</w:t>
      </w:r>
      <w:r>
        <w:rPr>
          <w:color w:val="000000" w:themeColor="text1"/>
          <w:sz w:val="22"/>
        </w:rPr>
        <w:t>m</w:t>
      </w:r>
      <w:r w:rsidRPr="00564577">
        <w:rPr>
          <w:color w:val="000000" w:themeColor="text1"/>
          <w:sz w:val="22"/>
        </w:rPr>
        <w:t xml:space="preserve"> obowiązywać będą przez okres ważności umowy. Zamawiający wskazuje, iż kosztorys oferto</w:t>
      </w:r>
      <w:r>
        <w:rPr>
          <w:color w:val="000000" w:themeColor="text1"/>
          <w:sz w:val="22"/>
        </w:rPr>
        <w:t>wy</w:t>
      </w:r>
      <w:r w:rsidRPr="00564577">
        <w:rPr>
          <w:color w:val="000000" w:themeColor="text1"/>
          <w:sz w:val="22"/>
        </w:rPr>
        <w:t xml:space="preserve"> składn</w:t>
      </w:r>
      <w:r>
        <w:rPr>
          <w:color w:val="000000" w:themeColor="text1"/>
          <w:sz w:val="22"/>
        </w:rPr>
        <w:t>y</w:t>
      </w:r>
      <w:r w:rsidRPr="00564577">
        <w:rPr>
          <w:color w:val="000000" w:themeColor="text1"/>
          <w:sz w:val="22"/>
        </w:rPr>
        <w:t xml:space="preserve"> </w:t>
      </w:r>
      <w:r>
        <w:rPr>
          <w:color w:val="000000" w:themeColor="text1"/>
          <w:sz w:val="22"/>
        </w:rPr>
        <w:t>jest</w:t>
      </w:r>
      <w:r w:rsidRPr="00564577">
        <w:rPr>
          <w:color w:val="000000" w:themeColor="text1"/>
          <w:sz w:val="22"/>
        </w:rPr>
        <w:t xml:space="preserve"> przez Wykonawcę dla oceny ewentualnej rażąco niskiej ceny oferty oraz dla ewentualnej możliwości rozliczenia robót w przypadku rezygnacji z realizacji części zamówienia lub odstąpienia od umowy albo części robót objętych umową. Kosztorys ofertow</w:t>
      </w:r>
      <w:r>
        <w:rPr>
          <w:color w:val="000000" w:themeColor="text1"/>
          <w:sz w:val="22"/>
        </w:rPr>
        <w:t>y</w:t>
      </w:r>
      <w:r w:rsidRPr="00564577">
        <w:rPr>
          <w:color w:val="000000" w:themeColor="text1"/>
          <w:sz w:val="22"/>
        </w:rPr>
        <w:t xml:space="preserve"> nie podlega ocenie pod kątem zgodności treści pozycji z </w:t>
      </w:r>
      <w:r w:rsidRPr="0021482C">
        <w:rPr>
          <w:color w:val="000000" w:themeColor="text1"/>
          <w:sz w:val="22"/>
        </w:rPr>
        <w:t>Opis</w:t>
      </w:r>
      <w:r>
        <w:rPr>
          <w:color w:val="000000" w:themeColor="text1"/>
          <w:sz w:val="22"/>
        </w:rPr>
        <w:t>em</w:t>
      </w:r>
      <w:r w:rsidRPr="0021482C">
        <w:rPr>
          <w:color w:val="000000" w:themeColor="text1"/>
          <w:sz w:val="22"/>
        </w:rPr>
        <w:t xml:space="preserve"> Przedmiotu Zamówienia</w:t>
      </w:r>
      <w:r w:rsidRPr="00564577">
        <w:rPr>
          <w:color w:val="000000" w:themeColor="text1"/>
          <w:sz w:val="22"/>
        </w:rPr>
        <w:t xml:space="preserve">. </w:t>
      </w:r>
      <w:r w:rsidRPr="00C94C04">
        <w:rPr>
          <w:b/>
          <w:bCs/>
          <w:color w:val="000000" w:themeColor="text1"/>
          <w:sz w:val="22"/>
        </w:rPr>
        <w:t>Brak złożenia kosztorys</w:t>
      </w:r>
      <w:r>
        <w:rPr>
          <w:b/>
          <w:bCs/>
          <w:color w:val="000000" w:themeColor="text1"/>
          <w:sz w:val="22"/>
        </w:rPr>
        <w:t>u</w:t>
      </w:r>
      <w:r w:rsidRPr="00C94C04">
        <w:rPr>
          <w:b/>
          <w:bCs/>
          <w:color w:val="000000" w:themeColor="text1"/>
          <w:sz w:val="22"/>
        </w:rPr>
        <w:t xml:space="preserve"> ofertow</w:t>
      </w:r>
      <w:r>
        <w:rPr>
          <w:b/>
          <w:bCs/>
          <w:color w:val="000000" w:themeColor="text1"/>
          <w:sz w:val="22"/>
        </w:rPr>
        <w:t>ego</w:t>
      </w:r>
      <w:r w:rsidRPr="00C94C04">
        <w:rPr>
          <w:b/>
          <w:bCs/>
          <w:color w:val="000000" w:themeColor="text1"/>
          <w:sz w:val="22"/>
        </w:rPr>
        <w:t xml:space="preserve"> spowoduje odrzucenie oferty</w:t>
      </w:r>
      <w:r>
        <w:rPr>
          <w:color w:val="000000" w:themeColor="text1"/>
          <w:sz w:val="22"/>
        </w:rPr>
        <w:t>.</w:t>
      </w:r>
    </w:p>
    <w:p w14:paraId="2EC2433E" w14:textId="61B5D47A"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Ceną oferty jest kwota wymieniona w Formularzu </w:t>
      </w:r>
      <w:r w:rsidR="00BA048F">
        <w:rPr>
          <w:color w:val="000000" w:themeColor="text1"/>
          <w:sz w:val="22"/>
        </w:rPr>
        <w:t>ofertowym</w:t>
      </w:r>
      <w:r w:rsidRPr="00564577">
        <w:rPr>
          <w:color w:val="000000" w:themeColor="text1"/>
          <w:sz w:val="22"/>
        </w:rPr>
        <w:t xml:space="preserve"> wynikająca z wypełnion</w:t>
      </w:r>
      <w:r w:rsidR="00BA048F">
        <w:rPr>
          <w:color w:val="000000" w:themeColor="text1"/>
          <w:sz w:val="22"/>
        </w:rPr>
        <w:t xml:space="preserve">ego </w:t>
      </w:r>
      <w:r w:rsidRPr="00564577">
        <w:rPr>
          <w:color w:val="000000" w:themeColor="text1"/>
          <w:sz w:val="22"/>
        </w:rPr>
        <w:t>kosztorys</w:t>
      </w:r>
      <w:r w:rsidR="00BA048F">
        <w:rPr>
          <w:color w:val="000000" w:themeColor="text1"/>
          <w:sz w:val="22"/>
        </w:rPr>
        <w:t>u</w:t>
      </w:r>
      <w:r w:rsidRPr="00564577">
        <w:rPr>
          <w:color w:val="000000" w:themeColor="text1"/>
          <w:sz w:val="22"/>
        </w:rPr>
        <w:t xml:space="preserve"> ofertow</w:t>
      </w:r>
      <w:r w:rsidR="00BA048F">
        <w:rPr>
          <w:color w:val="000000" w:themeColor="text1"/>
          <w:sz w:val="22"/>
        </w:rPr>
        <w:t>ego</w:t>
      </w:r>
      <w:r w:rsidRPr="00564577">
        <w:rPr>
          <w:color w:val="000000" w:themeColor="text1"/>
          <w:sz w:val="22"/>
        </w:rPr>
        <w:t xml:space="preserve"> Wykonawcy, sporządzon</w:t>
      </w:r>
      <w:r w:rsidR="00BA048F">
        <w:rPr>
          <w:color w:val="000000" w:themeColor="text1"/>
          <w:sz w:val="22"/>
        </w:rPr>
        <w:t>ego</w:t>
      </w:r>
      <w:r w:rsidRPr="00564577">
        <w:rPr>
          <w:color w:val="000000" w:themeColor="text1"/>
          <w:sz w:val="22"/>
        </w:rPr>
        <w:t xml:space="preserve"> w oparciu o </w:t>
      </w:r>
      <w:r w:rsidRPr="0021482C">
        <w:rPr>
          <w:color w:val="000000" w:themeColor="text1"/>
          <w:sz w:val="22"/>
        </w:rPr>
        <w:t>Opis Przedmiotu Zamówienia</w:t>
      </w:r>
      <w:r w:rsidRPr="00564577">
        <w:rPr>
          <w:color w:val="000000" w:themeColor="text1"/>
          <w:sz w:val="22"/>
        </w:rPr>
        <w:t>.</w:t>
      </w:r>
    </w:p>
    <w:p w14:paraId="6D9A7298" w14:textId="47098195" w:rsidR="00C94C04" w:rsidRPr="00FA3145" w:rsidRDefault="00C94C04" w:rsidP="00C94C04">
      <w:pPr>
        <w:numPr>
          <w:ilvl w:val="0"/>
          <w:numId w:val="13"/>
        </w:numPr>
        <w:tabs>
          <w:tab w:val="clear" w:pos="720"/>
          <w:tab w:val="num" w:pos="426"/>
        </w:tabs>
        <w:spacing w:line="276" w:lineRule="auto"/>
        <w:ind w:left="426" w:hanging="426"/>
        <w:jc w:val="both"/>
        <w:rPr>
          <w:sz w:val="22"/>
        </w:rPr>
      </w:pPr>
      <w:r w:rsidRPr="00564577">
        <w:rPr>
          <w:color w:val="000000" w:themeColor="text1"/>
          <w:sz w:val="22"/>
        </w:rPr>
        <w:t>Kwot</w:t>
      </w:r>
      <w:r w:rsidR="00BA048F">
        <w:rPr>
          <w:color w:val="000000" w:themeColor="text1"/>
          <w:sz w:val="22"/>
        </w:rPr>
        <w:t>a</w:t>
      </w:r>
      <w:r w:rsidRPr="00564577">
        <w:rPr>
          <w:color w:val="000000" w:themeColor="text1"/>
          <w:sz w:val="22"/>
        </w:rPr>
        <w:t xml:space="preserve"> </w:t>
      </w:r>
      <w:r w:rsidR="00BA048F">
        <w:rPr>
          <w:color w:val="000000" w:themeColor="text1"/>
          <w:sz w:val="22"/>
        </w:rPr>
        <w:t xml:space="preserve">wskazana </w:t>
      </w:r>
      <w:r w:rsidRPr="00564577">
        <w:rPr>
          <w:color w:val="000000" w:themeColor="text1"/>
          <w:sz w:val="22"/>
        </w:rPr>
        <w:t>w Formularz</w:t>
      </w:r>
      <w:r w:rsidR="00BA048F">
        <w:rPr>
          <w:color w:val="000000" w:themeColor="text1"/>
          <w:sz w:val="22"/>
        </w:rPr>
        <w:t>u</w:t>
      </w:r>
      <w:r w:rsidRPr="00564577">
        <w:rPr>
          <w:color w:val="000000" w:themeColor="text1"/>
          <w:sz w:val="22"/>
        </w:rPr>
        <w:t xml:space="preserve"> </w:t>
      </w:r>
      <w:r>
        <w:rPr>
          <w:color w:val="000000" w:themeColor="text1"/>
          <w:sz w:val="22"/>
        </w:rPr>
        <w:t>ofertow</w:t>
      </w:r>
      <w:r w:rsidR="00BA048F">
        <w:rPr>
          <w:color w:val="000000" w:themeColor="text1"/>
          <w:sz w:val="22"/>
        </w:rPr>
        <w:t>ym</w:t>
      </w:r>
      <w:r w:rsidRPr="00564577">
        <w:rPr>
          <w:color w:val="000000" w:themeColor="text1"/>
          <w:sz w:val="22"/>
        </w:rPr>
        <w:t xml:space="preserve"> powinn</w:t>
      </w:r>
      <w:r w:rsidR="00BA048F">
        <w:rPr>
          <w:color w:val="000000" w:themeColor="text1"/>
          <w:sz w:val="22"/>
        </w:rPr>
        <w:t>a</w:t>
      </w:r>
      <w:r w:rsidRPr="00564577">
        <w:rPr>
          <w:color w:val="000000" w:themeColor="text1"/>
          <w:sz w:val="22"/>
        </w:rPr>
        <w:t xml:space="preserve"> być podan</w:t>
      </w:r>
      <w:r w:rsidR="00BA048F">
        <w:rPr>
          <w:color w:val="000000" w:themeColor="text1"/>
          <w:sz w:val="22"/>
        </w:rPr>
        <w:t>a</w:t>
      </w:r>
      <w:r w:rsidRPr="00564577">
        <w:rPr>
          <w:color w:val="000000" w:themeColor="text1"/>
          <w:sz w:val="22"/>
        </w:rPr>
        <w:t xml:space="preserve"> z dokładnością do dwóch miejsc po przecinku.</w:t>
      </w:r>
    </w:p>
    <w:p w14:paraId="592B1F96" w14:textId="3B64F68D" w:rsidR="00C94C04" w:rsidRPr="00FB3E31" w:rsidRDefault="00C94C04" w:rsidP="00C94C04">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proofErr w:type="spellStart"/>
      <w:r w:rsidR="00DC06E4" w:rsidRPr="00DC06E4">
        <w:rPr>
          <w:sz w:val="22"/>
        </w:rPr>
        <w:t>t.j</w:t>
      </w:r>
      <w:proofErr w:type="spellEnd"/>
      <w:r w:rsidR="00DC06E4" w:rsidRPr="00DC06E4">
        <w:rPr>
          <w:sz w:val="22"/>
        </w:rPr>
        <w:t xml:space="preserve">. Dz. U. z 2023 r. poz. 1570 z </w:t>
      </w:r>
      <w:proofErr w:type="spellStart"/>
      <w:r w:rsidR="00DC06E4" w:rsidRPr="00DC06E4">
        <w:rPr>
          <w:sz w:val="22"/>
        </w:rPr>
        <w:t>późn</w:t>
      </w:r>
      <w:proofErr w:type="spellEnd"/>
      <w:r w:rsidR="00DC06E4" w:rsidRPr="00DC06E4">
        <w:rPr>
          <w:sz w:val="22"/>
        </w:rPr>
        <w:t>. zm.</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6667ACC2"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325B8491"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BF96C57"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wartości towaru lub usługi objętego obowiązkiem podatkowym Zamawiającego, bez kwoty podatku,</w:t>
      </w:r>
    </w:p>
    <w:p w14:paraId="2ABE3241"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stawki podatku od towarów i usług, która zgodnie z wiedzą wykonawcy, będzie miała zastosowanie.</w:t>
      </w:r>
    </w:p>
    <w:p w14:paraId="5D9AA9C6" w14:textId="77777777" w:rsidR="00C94C04" w:rsidRPr="00FA3145" w:rsidRDefault="00C94C04" w:rsidP="00C94C04">
      <w:pPr>
        <w:spacing w:line="276" w:lineRule="auto"/>
        <w:jc w:val="both"/>
        <w:rPr>
          <w:sz w:val="22"/>
        </w:rPr>
      </w:pPr>
    </w:p>
    <w:p w14:paraId="10AB7597"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 xml:space="preserve">MIEJSCE I TERMIN SKŁADANIA </w:t>
      </w:r>
      <w:r w:rsidR="002A5C24" w:rsidRPr="00FB3E31">
        <w:rPr>
          <w:caps/>
          <w:sz w:val="22"/>
          <w:highlight w:val="lightGray"/>
        </w:rPr>
        <w:t xml:space="preserve">i otwarcia </w:t>
      </w:r>
      <w:r w:rsidRPr="00FB3E31">
        <w:rPr>
          <w:caps/>
          <w:sz w:val="22"/>
          <w:highlight w:val="lightGray"/>
        </w:rPr>
        <w:t>OFERT</w:t>
      </w:r>
    </w:p>
    <w:p w14:paraId="1CCAD988" w14:textId="77777777" w:rsidR="007B7170" w:rsidRPr="00FA3145" w:rsidRDefault="007B7170" w:rsidP="00FA3145">
      <w:pPr>
        <w:pStyle w:val="Nagwek3"/>
        <w:spacing w:line="276" w:lineRule="auto"/>
        <w:rPr>
          <w:caps/>
          <w:sz w:val="22"/>
        </w:rPr>
      </w:pPr>
    </w:p>
    <w:p w14:paraId="2D07E84F" w14:textId="72570DD1" w:rsidR="00AB4066" w:rsidRPr="00FA3145" w:rsidRDefault="00DF02EA" w:rsidP="00FB3E31">
      <w:pPr>
        <w:spacing w:line="276" w:lineRule="auto"/>
        <w:jc w:val="both"/>
        <w:rPr>
          <w:sz w:val="22"/>
        </w:rPr>
      </w:pPr>
      <w:r w:rsidRPr="00FA3145">
        <w:rPr>
          <w:sz w:val="22"/>
        </w:rPr>
        <w:t xml:space="preserve">Oferty należy składać w terminie do dnia </w:t>
      </w:r>
      <w:r w:rsidR="000F081C">
        <w:rPr>
          <w:b/>
          <w:sz w:val="22"/>
        </w:rPr>
        <w:t>04</w:t>
      </w:r>
      <w:r w:rsidR="002D3BBF">
        <w:rPr>
          <w:b/>
          <w:sz w:val="22"/>
        </w:rPr>
        <w:t>.0</w:t>
      </w:r>
      <w:r w:rsidR="000F081C">
        <w:rPr>
          <w:b/>
          <w:sz w:val="22"/>
        </w:rPr>
        <w:t>9</w:t>
      </w:r>
      <w:r w:rsidR="00735AC2">
        <w:rPr>
          <w:b/>
          <w:sz w:val="22"/>
        </w:rPr>
        <w:t>.2024</w:t>
      </w:r>
      <w:r w:rsidRPr="00FA3145">
        <w:rPr>
          <w:b/>
          <w:sz w:val="22"/>
        </w:rPr>
        <w:t xml:space="preserve"> r. do godz. 09:00 </w:t>
      </w:r>
      <w:r w:rsidRPr="004C4046">
        <w:rPr>
          <w:bCs/>
          <w:sz w:val="22"/>
        </w:rPr>
        <w:t>przy pomocy interaktywnego „Formularza ofertowego” udostępnionego przez Zamawiającego na Platformie e-Zamówienia i zamieszczonego w podglądzie postępowania w zakładce „Informacje podstawowe”</w:t>
      </w:r>
      <w:r>
        <w:rPr>
          <w:sz w:val="22"/>
          <w:szCs w:val="22"/>
        </w:rPr>
        <w:t>.</w:t>
      </w:r>
    </w:p>
    <w:p w14:paraId="2367F77E" w14:textId="77777777" w:rsidR="002E5B83" w:rsidRPr="00FA3145" w:rsidRDefault="002E5B83" w:rsidP="00FA3145">
      <w:pPr>
        <w:pStyle w:val="Tekstpodstawowy"/>
        <w:tabs>
          <w:tab w:val="clear" w:pos="142"/>
        </w:tabs>
        <w:spacing w:line="276" w:lineRule="auto"/>
        <w:rPr>
          <w:sz w:val="22"/>
        </w:rPr>
      </w:pPr>
    </w:p>
    <w:p w14:paraId="668E599D"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TERMIN ZWIĄZANIA OFERTĄ</w:t>
      </w:r>
    </w:p>
    <w:p w14:paraId="7E10C8C1" w14:textId="77777777" w:rsidR="007B7170" w:rsidRPr="00FA3145" w:rsidRDefault="007B7170" w:rsidP="00FA3145">
      <w:pPr>
        <w:pStyle w:val="Tekstpodstawowy"/>
        <w:spacing w:line="276" w:lineRule="auto"/>
        <w:rPr>
          <w:b/>
          <w:sz w:val="22"/>
        </w:rPr>
      </w:pPr>
    </w:p>
    <w:p w14:paraId="01A37BE5" w14:textId="571F9E7E" w:rsidR="00057C01" w:rsidRPr="00735AC2" w:rsidRDefault="00DF02EA" w:rsidP="00735AC2">
      <w:pPr>
        <w:spacing w:line="276" w:lineRule="auto"/>
        <w:jc w:val="both"/>
        <w:rPr>
          <w:b/>
          <w:sz w:val="22"/>
        </w:rPr>
      </w:pPr>
      <w:r w:rsidRPr="00FA3145">
        <w:rPr>
          <w:sz w:val="22"/>
        </w:rPr>
        <w:t xml:space="preserve">Wykonawcy pozostają związani złożoną przez siebie ofertą </w:t>
      </w:r>
      <w:r w:rsidRPr="00886056">
        <w:rPr>
          <w:sz w:val="22"/>
        </w:rPr>
        <w:t>od dnia upływu terminu składania ofert</w:t>
      </w:r>
      <w:r>
        <w:rPr>
          <w:sz w:val="22"/>
        </w:rPr>
        <w:t xml:space="preserve"> </w:t>
      </w:r>
      <w:r w:rsidRPr="00FA3145">
        <w:rPr>
          <w:sz w:val="22"/>
        </w:rPr>
        <w:t xml:space="preserve">do dnia </w:t>
      </w:r>
      <w:r w:rsidR="000F081C">
        <w:rPr>
          <w:b/>
          <w:sz w:val="22"/>
        </w:rPr>
        <w:t>03</w:t>
      </w:r>
      <w:r w:rsidR="002D3BBF">
        <w:rPr>
          <w:b/>
          <w:sz w:val="22"/>
        </w:rPr>
        <w:t>.</w:t>
      </w:r>
      <w:r w:rsidR="000F081C">
        <w:rPr>
          <w:b/>
          <w:sz w:val="22"/>
        </w:rPr>
        <w:t>10</w:t>
      </w:r>
      <w:r w:rsidR="00735AC2">
        <w:rPr>
          <w:b/>
          <w:sz w:val="22"/>
        </w:rPr>
        <w:t>.2024</w:t>
      </w:r>
      <w:r>
        <w:rPr>
          <w:b/>
          <w:sz w:val="22"/>
        </w:rPr>
        <w:t xml:space="preserve"> </w:t>
      </w:r>
      <w:r w:rsidRPr="00FA3145">
        <w:rPr>
          <w:b/>
          <w:sz w:val="22"/>
        </w:rPr>
        <w:t>r.</w:t>
      </w:r>
      <w:r>
        <w:rPr>
          <w:sz w:val="22"/>
        </w:rPr>
        <w:t xml:space="preserve">, </w:t>
      </w:r>
      <w:r w:rsidRPr="00886056">
        <w:rPr>
          <w:sz w:val="22"/>
        </w:rPr>
        <w:t>przy czym pierwszym dniem terminu związania ofertą jest dzień, w którym upływa termin składania ofert</w:t>
      </w:r>
      <w:r>
        <w:rPr>
          <w:sz w:val="22"/>
        </w:rPr>
        <w:t>.</w:t>
      </w:r>
    </w:p>
    <w:p w14:paraId="33121A6C" w14:textId="77777777" w:rsidR="00057C01" w:rsidRDefault="00057C01" w:rsidP="00FA3145">
      <w:pPr>
        <w:spacing w:line="276" w:lineRule="auto"/>
      </w:pPr>
    </w:p>
    <w:p w14:paraId="5046AD8D" w14:textId="77777777" w:rsidR="00B113F2" w:rsidRDefault="00B113F2" w:rsidP="00FA3145">
      <w:pPr>
        <w:spacing w:line="276" w:lineRule="auto"/>
      </w:pPr>
    </w:p>
    <w:p w14:paraId="485F23D1" w14:textId="77777777" w:rsidR="00B113F2" w:rsidRDefault="00B113F2" w:rsidP="00FA3145">
      <w:pPr>
        <w:spacing w:line="276" w:lineRule="auto"/>
      </w:pPr>
    </w:p>
    <w:p w14:paraId="015C7BD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lastRenderedPageBreak/>
        <w:t>TRYB OTWARCIA OFERT</w:t>
      </w:r>
    </w:p>
    <w:p w14:paraId="5406BF57" w14:textId="77777777" w:rsidR="007B7170" w:rsidRPr="00FA3145" w:rsidRDefault="007B7170" w:rsidP="00FA3145">
      <w:pPr>
        <w:spacing w:line="276" w:lineRule="auto"/>
        <w:rPr>
          <w:sz w:val="22"/>
        </w:rPr>
      </w:pPr>
    </w:p>
    <w:p w14:paraId="21E75236" w14:textId="7BBA21EA" w:rsidR="00EB0C98" w:rsidRPr="00FA3145" w:rsidRDefault="00DF02EA" w:rsidP="00FB3E31">
      <w:pPr>
        <w:numPr>
          <w:ilvl w:val="0"/>
          <w:numId w:val="2"/>
        </w:numPr>
        <w:tabs>
          <w:tab w:val="clear" w:pos="720"/>
          <w:tab w:val="num" w:pos="426"/>
        </w:tabs>
        <w:spacing w:line="276" w:lineRule="auto"/>
        <w:ind w:left="426" w:hanging="426"/>
        <w:jc w:val="both"/>
        <w:rPr>
          <w:sz w:val="22"/>
        </w:rPr>
      </w:pPr>
      <w:r w:rsidRPr="00FA3145">
        <w:rPr>
          <w:sz w:val="22"/>
        </w:rPr>
        <w:t xml:space="preserve">Otwarcie ofert nastąpi w dniu </w:t>
      </w:r>
      <w:r w:rsidR="000F081C">
        <w:rPr>
          <w:b/>
          <w:sz w:val="22"/>
        </w:rPr>
        <w:t>04.09</w:t>
      </w:r>
      <w:r w:rsidR="002D3BBF">
        <w:rPr>
          <w:b/>
          <w:sz w:val="22"/>
        </w:rPr>
        <w:t>.</w:t>
      </w:r>
      <w:r w:rsidR="00735AC2">
        <w:rPr>
          <w:b/>
          <w:sz w:val="22"/>
        </w:rPr>
        <w:t xml:space="preserve">2024 </w:t>
      </w:r>
      <w:r w:rsidRPr="00FA3145">
        <w:rPr>
          <w:b/>
          <w:sz w:val="22"/>
        </w:rPr>
        <w:t>r. o godz. 11.00</w:t>
      </w:r>
      <w:r>
        <w:rPr>
          <w:sz w:val="22"/>
        </w:rPr>
        <w:t xml:space="preserve">, </w:t>
      </w:r>
      <w:r w:rsidRPr="00FA3145">
        <w:rPr>
          <w:sz w:val="22"/>
        </w:rPr>
        <w:t xml:space="preserve">poprzez </w:t>
      </w:r>
      <w:r w:rsidRPr="002715DC">
        <w:rPr>
          <w:sz w:val="22"/>
        </w:rPr>
        <w:t xml:space="preserve">użycie mechanizmu do odszyfrowania ofert dostępnego </w:t>
      </w:r>
      <w:r>
        <w:rPr>
          <w:sz w:val="22"/>
        </w:rPr>
        <w:t>P</w:t>
      </w:r>
      <w:r w:rsidRPr="002715DC">
        <w:rPr>
          <w:sz w:val="22"/>
        </w:rPr>
        <w:t>latformie e</w:t>
      </w:r>
      <w:r>
        <w:rPr>
          <w:sz w:val="22"/>
        </w:rPr>
        <w:t>-Z</w:t>
      </w:r>
      <w:r w:rsidRPr="002715DC">
        <w:rPr>
          <w:sz w:val="22"/>
        </w:rPr>
        <w:t>amówienia</w:t>
      </w:r>
      <w:r w:rsidRPr="00FA3145">
        <w:rPr>
          <w:sz w:val="22"/>
        </w:rPr>
        <w:t>.</w:t>
      </w:r>
    </w:p>
    <w:p w14:paraId="4249AC3F"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FA3145">
        <w:rPr>
          <w:sz w:val="22"/>
        </w:rPr>
        <w:t xml:space="preserve">Zamawiający najpóźniej </w:t>
      </w:r>
      <w:r w:rsidR="00685217" w:rsidRPr="00FA3145">
        <w:rPr>
          <w:sz w:val="22"/>
        </w:rPr>
        <w:t xml:space="preserve">przed otwarciem ofert </w:t>
      </w:r>
      <w:r w:rsidRPr="00FA3145">
        <w:rPr>
          <w:sz w:val="22"/>
        </w:rPr>
        <w:t>udostępni na stronie internetowej prowadzonego postępowania informację o kwocie</w:t>
      </w:r>
      <w:r w:rsidR="00685217" w:rsidRPr="00FA3145">
        <w:rPr>
          <w:sz w:val="22"/>
        </w:rPr>
        <w:t xml:space="preserve"> jaką zamierza przeznaczyć na sfinansowanie zamówienia,</w:t>
      </w:r>
    </w:p>
    <w:p w14:paraId="1F61C36E"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049324F0"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2AF37F59" w14:textId="7032097B" w:rsidR="00AF7B2A" w:rsidRPr="00846CA7" w:rsidRDefault="00972E78" w:rsidP="00846CA7">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5A0A3807" w14:textId="77777777" w:rsidR="000F081C" w:rsidRPr="00FA3145" w:rsidRDefault="000F081C" w:rsidP="006B3898">
      <w:pPr>
        <w:pStyle w:val="Akapitzlist"/>
        <w:spacing w:line="276" w:lineRule="auto"/>
        <w:ind w:left="851"/>
        <w:jc w:val="both"/>
        <w:rPr>
          <w:sz w:val="22"/>
          <w:szCs w:val="22"/>
        </w:rPr>
      </w:pPr>
    </w:p>
    <w:p w14:paraId="16B75E5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13AA0752"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7CE7899C"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5997280C" w14:textId="77777777" w:rsidR="00FB3E31" w:rsidRPr="00FB3E31" w:rsidRDefault="00FB3E31" w:rsidP="006B711F">
      <w:pPr>
        <w:numPr>
          <w:ilvl w:val="0"/>
          <w:numId w:val="30"/>
        </w:numPr>
        <w:tabs>
          <w:tab w:val="left" w:pos="426"/>
        </w:tabs>
        <w:suppressAutoHyphens/>
        <w:spacing w:line="276" w:lineRule="auto"/>
        <w:ind w:left="426" w:hanging="426"/>
        <w:jc w:val="both"/>
        <w:rPr>
          <w:sz w:val="22"/>
          <w:szCs w:val="22"/>
        </w:rPr>
      </w:pPr>
      <w:r w:rsidRPr="00FB3E31">
        <w:rPr>
          <w:sz w:val="22"/>
          <w:szCs w:val="22"/>
        </w:rPr>
        <w:t xml:space="preserve">Oferty zostaną ocenione przez Zamawiającego w oparciu o kryteria: </w:t>
      </w:r>
    </w:p>
    <w:p w14:paraId="16E8304D" w14:textId="77777777" w:rsidR="00FB3E31" w:rsidRPr="00FB3E31" w:rsidRDefault="00FB3E31" w:rsidP="006B711F">
      <w:pPr>
        <w:numPr>
          <w:ilvl w:val="0"/>
          <w:numId w:val="27"/>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6491A893" w14:textId="77777777" w:rsidR="00FB3E31" w:rsidRPr="00FB3E31" w:rsidRDefault="00FB3E31" w:rsidP="006B711F">
      <w:pPr>
        <w:numPr>
          <w:ilvl w:val="0"/>
          <w:numId w:val="27"/>
        </w:numPr>
        <w:tabs>
          <w:tab w:val="left" w:pos="851"/>
        </w:tabs>
        <w:suppressAutoHyphens/>
        <w:spacing w:line="276" w:lineRule="auto"/>
        <w:ind w:left="851" w:hanging="426"/>
        <w:jc w:val="both"/>
        <w:rPr>
          <w:sz w:val="22"/>
          <w:szCs w:val="22"/>
        </w:rPr>
      </w:pPr>
      <w:r w:rsidRPr="00FB3E31">
        <w:rPr>
          <w:b/>
          <w:sz w:val="22"/>
          <w:szCs w:val="22"/>
        </w:rPr>
        <w:t>Okres gwarancji i rękojmi (G): waga kryterium – 40</w:t>
      </w:r>
      <w:r>
        <w:rPr>
          <w:b/>
          <w:sz w:val="22"/>
          <w:szCs w:val="22"/>
        </w:rPr>
        <w:t>,00</w:t>
      </w:r>
      <w:r w:rsidRPr="00FB3E31">
        <w:rPr>
          <w:b/>
          <w:sz w:val="22"/>
          <w:szCs w:val="22"/>
        </w:rPr>
        <w:t xml:space="preserve"> punktów</w:t>
      </w:r>
    </w:p>
    <w:p w14:paraId="42FD0EDB" w14:textId="77777777" w:rsidR="00FB3E31" w:rsidRPr="00FB3E31" w:rsidRDefault="00FB3E31" w:rsidP="006B711F">
      <w:pPr>
        <w:numPr>
          <w:ilvl w:val="0"/>
          <w:numId w:val="30"/>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012FC047" w14:textId="77777777" w:rsidR="00FB3E31" w:rsidRPr="00FB3E31" w:rsidRDefault="00FB3E31" w:rsidP="00FB3E31">
      <w:pPr>
        <w:spacing w:line="276" w:lineRule="auto"/>
        <w:ind w:left="426" w:hanging="426"/>
        <w:jc w:val="both"/>
        <w:rPr>
          <w:sz w:val="22"/>
          <w:szCs w:val="22"/>
        </w:rPr>
      </w:pPr>
      <w:r w:rsidRPr="00FB3E31">
        <w:rPr>
          <w:sz w:val="22"/>
          <w:szCs w:val="22"/>
        </w:rPr>
        <w:tab/>
        <w:t>Porównywaną ceną będzie cena brutto.</w:t>
      </w:r>
    </w:p>
    <w:p w14:paraId="1FF019AB" w14:textId="77777777" w:rsidR="00FB3E31" w:rsidRPr="00FB3E31" w:rsidRDefault="00FB3E31" w:rsidP="00FB3E31">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59157F9A" w14:textId="77777777" w:rsidR="00FB3E31" w:rsidRPr="00FB3E31" w:rsidRDefault="00FB3E31" w:rsidP="00FB3E31">
      <w:pPr>
        <w:tabs>
          <w:tab w:val="left" w:pos="1276"/>
        </w:tabs>
        <w:spacing w:line="276" w:lineRule="auto"/>
        <w:ind w:left="1276" w:hanging="425"/>
        <w:jc w:val="both"/>
        <w:rPr>
          <w:sz w:val="22"/>
          <w:szCs w:val="22"/>
        </w:rPr>
      </w:pPr>
    </w:p>
    <w:p w14:paraId="28CD0B0E" w14:textId="107BEC89"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4E60B9B6" wp14:editId="6FC1503C">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5D2DDA9F"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0DB5AE2C" w14:textId="77777777" w:rsidTr="00FB3E31">
        <w:tc>
          <w:tcPr>
            <w:tcW w:w="1417" w:type="dxa"/>
            <w:tcBorders>
              <w:top w:val="single" w:sz="4" w:space="0" w:color="000000"/>
              <w:left w:val="single" w:sz="4" w:space="0" w:color="000000"/>
              <w:bottom w:val="single" w:sz="4" w:space="0" w:color="000000"/>
            </w:tcBorders>
            <w:shd w:val="clear" w:color="auto" w:fill="auto"/>
          </w:tcPr>
          <w:p w14:paraId="4328EAF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13CBD4F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FCBC85B" w14:textId="77777777" w:rsidTr="00FB3E31">
        <w:tc>
          <w:tcPr>
            <w:tcW w:w="1417" w:type="dxa"/>
            <w:tcBorders>
              <w:top w:val="single" w:sz="4" w:space="0" w:color="000000"/>
              <w:left w:val="single" w:sz="4" w:space="0" w:color="000000"/>
              <w:bottom w:val="single" w:sz="4" w:space="0" w:color="000000"/>
            </w:tcBorders>
            <w:shd w:val="clear" w:color="auto" w:fill="auto"/>
          </w:tcPr>
          <w:p w14:paraId="0DE7886F" w14:textId="77777777" w:rsidR="00FB3E31" w:rsidRPr="00FB3E31" w:rsidRDefault="00FB3E31" w:rsidP="00FB3E31">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669B18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011BC58D" w14:textId="77777777" w:rsidTr="00FB3E31">
        <w:tc>
          <w:tcPr>
            <w:tcW w:w="1417" w:type="dxa"/>
            <w:tcBorders>
              <w:top w:val="single" w:sz="4" w:space="0" w:color="000000"/>
              <w:left w:val="single" w:sz="4" w:space="0" w:color="000000"/>
              <w:bottom w:val="single" w:sz="4" w:space="0" w:color="000000"/>
            </w:tcBorders>
            <w:shd w:val="clear" w:color="auto" w:fill="auto"/>
          </w:tcPr>
          <w:p w14:paraId="67D215C3"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199B75B"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295D5FFB" w14:textId="77777777" w:rsidTr="00FB3E31">
        <w:tc>
          <w:tcPr>
            <w:tcW w:w="1417" w:type="dxa"/>
            <w:tcBorders>
              <w:top w:val="single" w:sz="4" w:space="0" w:color="000000"/>
              <w:left w:val="single" w:sz="4" w:space="0" w:color="000000"/>
              <w:bottom w:val="single" w:sz="4" w:space="0" w:color="000000"/>
            </w:tcBorders>
            <w:shd w:val="clear" w:color="auto" w:fill="auto"/>
          </w:tcPr>
          <w:p w14:paraId="21765B23"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493136F"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7E37E976" w14:textId="77777777" w:rsidR="00FB3E31" w:rsidRPr="00FB3E31" w:rsidRDefault="00FB3E31" w:rsidP="00FB3E31">
      <w:pPr>
        <w:tabs>
          <w:tab w:val="left" w:pos="1276"/>
        </w:tabs>
        <w:spacing w:line="276" w:lineRule="auto"/>
        <w:ind w:left="1276" w:hanging="425"/>
        <w:rPr>
          <w:bCs/>
          <w:iCs/>
          <w:sz w:val="22"/>
          <w:szCs w:val="22"/>
        </w:rPr>
      </w:pPr>
    </w:p>
    <w:p w14:paraId="4204466F" w14:textId="77777777" w:rsidR="00FB3E31" w:rsidRPr="00FB3E31" w:rsidRDefault="00FB3E31" w:rsidP="006B711F">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390EDFD3" w14:textId="77777777" w:rsidR="00FB3E31" w:rsidRPr="00FB3E31" w:rsidRDefault="00FB3E31" w:rsidP="00FB3E31">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AAD70C8" w14:textId="77777777" w:rsidR="00FB3E31" w:rsidRPr="00FB3E31" w:rsidRDefault="00FB3E31" w:rsidP="00FB3E31">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3ACC54F1" w14:textId="77777777" w:rsidR="00FB3E31" w:rsidRPr="00FB3E31" w:rsidRDefault="00FB3E31" w:rsidP="00FB3E31">
      <w:pPr>
        <w:spacing w:line="276" w:lineRule="auto"/>
        <w:ind w:left="360"/>
        <w:jc w:val="both"/>
        <w:rPr>
          <w:b/>
          <w:sz w:val="22"/>
          <w:szCs w:val="22"/>
        </w:rPr>
      </w:pPr>
    </w:p>
    <w:p w14:paraId="4BE36270" w14:textId="77777777" w:rsidR="00FB3E31" w:rsidRPr="00FB3E31" w:rsidRDefault="00FB3E31" w:rsidP="00FB3E31">
      <w:pPr>
        <w:spacing w:line="276" w:lineRule="auto"/>
        <w:ind w:left="426" w:right="176"/>
        <w:jc w:val="both"/>
        <w:rPr>
          <w:sz w:val="22"/>
          <w:szCs w:val="22"/>
        </w:rPr>
      </w:pPr>
      <w:r w:rsidRPr="00FB3E31">
        <w:rPr>
          <w:b/>
          <w:sz w:val="22"/>
          <w:szCs w:val="22"/>
        </w:rPr>
        <w:t>Zamawiający przyzna punkty oceniając następująco:</w:t>
      </w:r>
    </w:p>
    <w:p w14:paraId="7290FB17" w14:textId="1C52A7E8" w:rsidR="00735AC2" w:rsidRPr="00735AC2"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w:t>
      </w:r>
      <w:r w:rsidR="00735AC2" w:rsidRPr="00FB3E31">
        <w:rPr>
          <w:b/>
          <w:sz w:val="22"/>
          <w:szCs w:val="22"/>
        </w:rPr>
        <w:t>za zaoferowanie okresu gwarancji i rękojmi 36 m-</w:t>
      </w:r>
      <w:proofErr w:type="spellStart"/>
      <w:r w:rsidR="00735AC2" w:rsidRPr="00FB3E31">
        <w:rPr>
          <w:b/>
          <w:sz w:val="22"/>
          <w:szCs w:val="22"/>
        </w:rPr>
        <w:t>cy</w:t>
      </w:r>
      <w:proofErr w:type="spellEnd"/>
      <w:r w:rsidR="00735AC2" w:rsidRPr="00FB3E31">
        <w:rPr>
          <w:b/>
          <w:sz w:val="22"/>
          <w:szCs w:val="22"/>
        </w:rPr>
        <w:t xml:space="preserve"> </w:t>
      </w:r>
      <w:r w:rsidR="00735AC2">
        <w:rPr>
          <w:b/>
          <w:sz w:val="22"/>
          <w:szCs w:val="22"/>
        </w:rPr>
        <w:t>–</w:t>
      </w:r>
      <w:r w:rsidR="00735AC2" w:rsidRPr="00FB3E31">
        <w:rPr>
          <w:b/>
          <w:sz w:val="22"/>
          <w:szCs w:val="22"/>
        </w:rPr>
        <w:t xml:space="preserve"> </w:t>
      </w:r>
      <w:r w:rsidR="00735AC2">
        <w:rPr>
          <w:b/>
          <w:sz w:val="22"/>
          <w:szCs w:val="22"/>
        </w:rPr>
        <w:t>0,00</w:t>
      </w:r>
      <w:r w:rsidR="00735AC2" w:rsidRPr="00FB3E31">
        <w:rPr>
          <w:b/>
          <w:sz w:val="22"/>
          <w:szCs w:val="22"/>
        </w:rPr>
        <w:t xml:space="preserve"> pkt,</w:t>
      </w:r>
    </w:p>
    <w:p w14:paraId="6D444810" w14:textId="1BBB385F" w:rsidR="00FB3E31" w:rsidRPr="00FB3E31" w:rsidRDefault="00735AC2" w:rsidP="006B711F">
      <w:pPr>
        <w:numPr>
          <w:ilvl w:val="0"/>
          <w:numId w:val="28"/>
        </w:numPr>
        <w:suppressAutoHyphens/>
        <w:spacing w:line="276" w:lineRule="auto"/>
        <w:ind w:right="176" w:hanging="294"/>
        <w:jc w:val="both"/>
        <w:rPr>
          <w:sz w:val="22"/>
          <w:szCs w:val="22"/>
        </w:rPr>
      </w:pPr>
      <w:r>
        <w:rPr>
          <w:b/>
          <w:sz w:val="22"/>
          <w:szCs w:val="22"/>
        </w:rPr>
        <w:t xml:space="preserve"> </w:t>
      </w:r>
      <w:r w:rsidR="00FB3E31" w:rsidRPr="00FB3E31">
        <w:rPr>
          <w:b/>
          <w:sz w:val="22"/>
          <w:szCs w:val="22"/>
        </w:rPr>
        <w:t xml:space="preserve">za zaoferowanie okresu gwarancji i rękojmi </w:t>
      </w:r>
      <w:r>
        <w:rPr>
          <w:b/>
          <w:sz w:val="22"/>
          <w:szCs w:val="22"/>
        </w:rPr>
        <w:t xml:space="preserve">od </w:t>
      </w:r>
      <w:r w:rsidR="00FB3E31" w:rsidRPr="00FB3E31">
        <w:rPr>
          <w:b/>
          <w:sz w:val="22"/>
          <w:szCs w:val="22"/>
        </w:rPr>
        <w:t>3</w:t>
      </w:r>
      <w:r>
        <w:rPr>
          <w:b/>
          <w:sz w:val="22"/>
          <w:szCs w:val="22"/>
        </w:rPr>
        <w:t>7</w:t>
      </w:r>
      <w:r w:rsidR="00FB3E31" w:rsidRPr="00FB3E31">
        <w:rPr>
          <w:b/>
          <w:sz w:val="22"/>
          <w:szCs w:val="22"/>
        </w:rPr>
        <w:t xml:space="preserve"> m-</w:t>
      </w:r>
      <w:proofErr w:type="spellStart"/>
      <w:r w:rsidR="00FB3E31" w:rsidRPr="00FB3E31">
        <w:rPr>
          <w:b/>
          <w:sz w:val="22"/>
          <w:szCs w:val="22"/>
        </w:rPr>
        <w:t>cy</w:t>
      </w:r>
      <w:proofErr w:type="spellEnd"/>
      <w:r>
        <w:rPr>
          <w:b/>
          <w:sz w:val="22"/>
          <w:szCs w:val="22"/>
        </w:rPr>
        <w:t xml:space="preserve"> do 47 m-</w:t>
      </w:r>
      <w:proofErr w:type="spellStart"/>
      <w:r>
        <w:rPr>
          <w:b/>
          <w:sz w:val="22"/>
          <w:szCs w:val="22"/>
        </w:rPr>
        <w:t>cy</w:t>
      </w:r>
      <w:proofErr w:type="spellEnd"/>
      <w:r w:rsidR="00FB3E31" w:rsidRPr="00FB3E31">
        <w:rPr>
          <w:b/>
          <w:sz w:val="22"/>
          <w:szCs w:val="22"/>
        </w:rPr>
        <w:t xml:space="preserve"> </w:t>
      </w:r>
      <w:r w:rsidR="00FB3E31">
        <w:rPr>
          <w:b/>
          <w:sz w:val="22"/>
          <w:szCs w:val="22"/>
        </w:rPr>
        <w:t>–</w:t>
      </w:r>
      <w:r w:rsidR="00FB3E31" w:rsidRPr="00FB3E31">
        <w:rPr>
          <w:b/>
          <w:sz w:val="22"/>
          <w:szCs w:val="22"/>
        </w:rPr>
        <w:t xml:space="preserve"> 10</w:t>
      </w:r>
      <w:r w:rsidR="00FB3E31">
        <w:rPr>
          <w:b/>
          <w:sz w:val="22"/>
          <w:szCs w:val="22"/>
        </w:rPr>
        <w:t>,00</w:t>
      </w:r>
      <w:r w:rsidR="00FB3E31" w:rsidRPr="00FB3E31">
        <w:rPr>
          <w:b/>
          <w:sz w:val="22"/>
          <w:szCs w:val="22"/>
        </w:rPr>
        <w:t xml:space="preserve"> pkt,</w:t>
      </w:r>
    </w:p>
    <w:p w14:paraId="6F8D84CC" w14:textId="257007B9" w:rsidR="00FB3E31" w:rsidRPr="00FB3E31"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w:t>
      </w:r>
      <w:r w:rsidR="00735AC2">
        <w:rPr>
          <w:b/>
          <w:sz w:val="22"/>
          <w:szCs w:val="22"/>
        </w:rPr>
        <w:t xml:space="preserve">od </w:t>
      </w:r>
      <w:r w:rsidRPr="00FB3E31">
        <w:rPr>
          <w:b/>
          <w:sz w:val="22"/>
          <w:szCs w:val="22"/>
        </w:rPr>
        <w:t>48 m-</w:t>
      </w:r>
      <w:proofErr w:type="spellStart"/>
      <w:r w:rsidRPr="00FB3E31">
        <w:rPr>
          <w:b/>
          <w:sz w:val="22"/>
          <w:szCs w:val="22"/>
        </w:rPr>
        <w:t>cy</w:t>
      </w:r>
      <w:proofErr w:type="spellEnd"/>
      <w:r w:rsidR="00735AC2">
        <w:rPr>
          <w:b/>
          <w:sz w:val="22"/>
          <w:szCs w:val="22"/>
        </w:rPr>
        <w:t xml:space="preserve"> do 59 m-</w:t>
      </w:r>
      <w:proofErr w:type="spellStart"/>
      <w:r w:rsidR="00735AC2">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25</w:t>
      </w:r>
      <w:r>
        <w:rPr>
          <w:b/>
          <w:sz w:val="22"/>
          <w:szCs w:val="22"/>
        </w:rPr>
        <w:t>,00</w:t>
      </w:r>
      <w:r w:rsidRPr="00FB3E31">
        <w:rPr>
          <w:b/>
          <w:sz w:val="22"/>
          <w:szCs w:val="22"/>
        </w:rPr>
        <w:t xml:space="preserve"> pkt, </w:t>
      </w:r>
    </w:p>
    <w:p w14:paraId="232C7109" w14:textId="7420A19B" w:rsidR="00FB3E31" w:rsidRPr="00FB3E31"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60 m-</w:t>
      </w:r>
      <w:proofErr w:type="spellStart"/>
      <w:r w:rsidRPr="00FB3E31">
        <w:rPr>
          <w:b/>
          <w:sz w:val="22"/>
          <w:szCs w:val="22"/>
        </w:rPr>
        <w:t>cy</w:t>
      </w:r>
      <w:proofErr w:type="spellEnd"/>
      <w:r w:rsidR="00735AC2">
        <w:rPr>
          <w:b/>
          <w:sz w:val="22"/>
          <w:szCs w:val="22"/>
        </w:rPr>
        <w:t xml:space="preserve"> i więcej</w:t>
      </w:r>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7AF92189" w14:textId="77777777" w:rsidR="00FB3E31" w:rsidRPr="00FB3E31" w:rsidRDefault="00FB3E31" w:rsidP="00FB3E31">
      <w:pPr>
        <w:spacing w:line="276" w:lineRule="auto"/>
        <w:ind w:left="720" w:right="176"/>
        <w:jc w:val="both"/>
        <w:rPr>
          <w:b/>
          <w:sz w:val="22"/>
          <w:szCs w:val="22"/>
        </w:rPr>
      </w:pPr>
    </w:p>
    <w:p w14:paraId="4288789C" w14:textId="6336A03E" w:rsidR="00FB3E31" w:rsidRPr="00FB3E31" w:rsidRDefault="00DF02EA" w:rsidP="00FB3E31">
      <w:pPr>
        <w:spacing w:line="276" w:lineRule="auto"/>
        <w:ind w:left="426" w:right="176"/>
        <w:jc w:val="both"/>
        <w:rPr>
          <w:sz w:val="22"/>
          <w:szCs w:val="22"/>
        </w:rPr>
      </w:pPr>
      <w:r w:rsidRPr="009102F1">
        <w:rPr>
          <w:sz w:val="22"/>
          <w:szCs w:val="22"/>
          <w:lang w:eastAsia="ar-SA"/>
        </w:rPr>
        <w:t xml:space="preserve">W przypadku niewskazania przez Wykonawcę </w:t>
      </w:r>
      <w:r>
        <w:rPr>
          <w:sz w:val="22"/>
          <w:szCs w:val="22"/>
          <w:lang w:eastAsia="ar-SA"/>
        </w:rPr>
        <w:t>ofertowanego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 xml:space="preserve">wtedy </w:t>
      </w:r>
      <w:r>
        <w:rPr>
          <w:sz w:val="22"/>
          <w:szCs w:val="22"/>
          <w:lang w:eastAsia="ar-SA"/>
        </w:rPr>
        <w:lastRenderedPageBreak/>
        <w:t>ofert Wykonawca w ramach tego kryterium otrzyma 0,00 punktów.</w:t>
      </w:r>
      <w:r w:rsidR="000B787A">
        <w:rPr>
          <w:sz w:val="22"/>
          <w:szCs w:val="22"/>
          <w:lang w:eastAsia="ar-SA"/>
        </w:rPr>
        <w:t xml:space="preserve"> W przypadku wskazania okresu gwarancji i rękojmi krótszego niż minimalny, Zamawiający odrzucie ofertę Wykonawcy jako niezgodną z warunkami zamówienia.</w:t>
      </w:r>
    </w:p>
    <w:p w14:paraId="0887CB9F" w14:textId="77777777" w:rsidR="00FB3E31" w:rsidRPr="00FB3E31" w:rsidRDefault="00FB3E31" w:rsidP="00FB3E31">
      <w:pPr>
        <w:spacing w:line="276" w:lineRule="auto"/>
        <w:jc w:val="both"/>
        <w:rPr>
          <w:b/>
          <w:sz w:val="22"/>
          <w:szCs w:val="22"/>
        </w:rPr>
      </w:pPr>
    </w:p>
    <w:p w14:paraId="5C9B4929"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4C527ECA"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13D6DD82" w14:textId="77777777" w:rsidR="00FB3E31" w:rsidRPr="00FB3E31" w:rsidRDefault="00FB3E31" w:rsidP="00FB3E31">
      <w:pPr>
        <w:overflowPunct w:val="0"/>
        <w:spacing w:line="276" w:lineRule="auto"/>
        <w:ind w:left="360"/>
        <w:jc w:val="both"/>
        <w:textAlignment w:val="baseline"/>
        <w:rPr>
          <w:sz w:val="22"/>
          <w:szCs w:val="22"/>
          <w:lang w:eastAsia="ar-SA"/>
        </w:rPr>
      </w:pPr>
    </w:p>
    <w:p w14:paraId="34FC7AB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54FC00E3"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03D1B69" w14:textId="77777777" w:rsidTr="00FB3E31">
        <w:tc>
          <w:tcPr>
            <w:tcW w:w="1080" w:type="dxa"/>
            <w:tcBorders>
              <w:top w:val="single" w:sz="4" w:space="0" w:color="000000"/>
              <w:left w:val="single" w:sz="4" w:space="0" w:color="000000"/>
              <w:bottom w:val="single" w:sz="4" w:space="0" w:color="000000"/>
            </w:tcBorders>
            <w:shd w:val="clear" w:color="auto" w:fill="auto"/>
          </w:tcPr>
          <w:p w14:paraId="62BAF8D4"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39E8BA3A"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04099019" w14:textId="77777777" w:rsidTr="00FB3E31">
        <w:tc>
          <w:tcPr>
            <w:tcW w:w="1080" w:type="dxa"/>
            <w:tcBorders>
              <w:top w:val="single" w:sz="4" w:space="0" w:color="000000"/>
              <w:left w:val="single" w:sz="4" w:space="0" w:color="000000"/>
              <w:bottom w:val="single" w:sz="4" w:space="0" w:color="000000"/>
            </w:tcBorders>
            <w:shd w:val="clear" w:color="auto" w:fill="auto"/>
          </w:tcPr>
          <w:p w14:paraId="33516AE7"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557EFF00"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7DE9D489" w14:textId="77777777" w:rsidR="00FB3E31" w:rsidRPr="00FB3E31" w:rsidRDefault="00FB3E31" w:rsidP="00FB3E31">
      <w:pPr>
        <w:spacing w:line="276" w:lineRule="auto"/>
        <w:jc w:val="both"/>
        <w:rPr>
          <w:sz w:val="22"/>
          <w:szCs w:val="22"/>
        </w:rPr>
      </w:pPr>
    </w:p>
    <w:p w14:paraId="0E8B9A96"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1CB62810"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32BB0CD"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8. </w:t>
      </w:r>
      <w:r w:rsidRPr="00FB3E31">
        <w:rPr>
          <w:sz w:val="22"/>
          <w:szCs w:val="22"/>
        </w:rPr>
        <w:tab/>
        <w:t>Jeżeli oferty otrzymały taką samą ocenę w kryterium o najwyższej wadze, zamawiający wybiera ofertę z najniższą ceną.</w:t>
      </w:r>
    </w:p>
    <w:p w14:paraId="0E2A6ACA"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7D1B32E3" w14:textId="77777777" w:rsidR="00DF02EA" w:rsidRDefault="00DF02EA" w:rsidP="00FB3E31">
      <w:pPr>
        <w:tabs>
          <w:tab w:val="left" w:pos="426"/>
        </w:tabs>
        <w:spacing w:line="276" w:lineRule="auto"/>
        <w:ind w:left="426" w:hanging="426"/>
        <w:jc w:val="both"/>
        <w:rPr>
          <w:sz w:val="22"/>
          <w:szCs w:val="22"/>
        </w:rPr>
      </w:pPr>
    </w:p>
    <w:p w14:paraId="5EBC0C04"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6F25E77E" w14:textId="77777777" w:rsidR="00456CB2" w:rsidRPr="00FA3145" w:rsidRDefault="00456CB2" w:rsidP="00FA3145">
      <w:pPr>
        <w:spacing w:line="276" w:lineRule="auto"/>
        <w:rPr>
          <w:i/>
        </w:rPr>
      </w:pPr>
    </w:p>
    <w:p w14:paraId="1C2EB826"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75B4885"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13F9F16F"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76AFDE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53E4AC6C"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06B77FFB"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8B5845E" w14:textId="77777777" w:rsidR="00E15D70" w:rsidRPr="00FA3145" w:rsidRDefault="00E15D70" w:rsidP="00FA3145">
      <w:pPr>
        <w:spacing w:line="276" w:lineRule="auto"/>
        <w:jc w:val="both"/>
        <w:rPr>
          <w:sz w:val="22"/>
        </w:rPr>
      </w:pPr>
    </w:p>
    <w:p w14:paraId="76A3EF39"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ISTOTNE WARUNKI PRZYSZŁEJ UMOWY</w:t>
      </w:r>
    </w:p>
    <w:p w14:paraId="0A1D5F30" w14:textId="77777777" w:rsidR="00456CB2" w:rsidRPr="00FA3145" w:rsidRDefault="00456CB2" w:rsidP="00FA3145">
      <w:pPr>
        <w:spacing w:line="276" w:lineRule="auto"/>
      </w:pPr>
    </w:p>
    <w:p w14:paraId="23D9631F" w14:textId="5640BEC3" w:rsidR="00456CB2" w:rsidRPr="00FA3145" w:rsidRDefault="00456CB2" w:rsidP="00FB3E31">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0B787A">
        <w:rPr>
          <w:b/>
          <w:sz w:val="22"/>
          <w:szCs w:val="22"/>
        </w:rPr>
        <w:t xml:space="preserve">3 </w:t>
      </w:r>
      <w:r w:rsidRPr="00FA3145">
        <w:rPr>
          <w:b/>
          <w:sz w:val="22"/>
          <w:szCs w:val="22"/>
        </w:rPr>
        <w:t>do</w:t>
      </w:r>
      <w:r w:rsidR="006475BF" w:rsidRPr="00FA3145">
        <w:rPr>
          <w:b/>
          <w:sz w:val="22"/>
          <w:szCs w:val="22"/>
        </w:rPr>
        <w:t xml:space="preserve"> SWZ</w:t>
      </w:r>
      <w:r w:rsidRPr="00FA3145">
        <w:rPr>
          <w:sz w:val="22"/>
        </w:rPr>
        <w:t>.</w:t>
      </w:r>
    </w:p>
    <w:p w14:paraId="2D650632" w14:textId="77777777" w:rsidR="00AB08B5" w:rsidRPr="00FA3145" w:rsidRDefault="00AB08B5" w:rsidP="00FA3145">
      <w:pPr>
        <w:spacing w:line="276" w:lineRule="auto"/>
        <w:jc w:val="both"/>
        <w:rPr>
          <w:sz w:val="22"/>
        </w:rPr>
      </w:pPr>
    </w:p>
    <w:p w14:paraId="17AB7320"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lastRenderedPageBreak/>
        <w:t>TRYB UDZIELANIA WYJAŚNIEŃ</w:t>
      </w:r>
    </w:p>
    <w:p w14:paraId="276C46A1" w14:textId="77777777" w:rsidR="00456CB2" w:rsidRPr="00FA3145" w:rsidRDefault="00456CB2" w:rsidP="00FA3145">
      <w:pPr>
        <w:pStyle w:val="Tekstpodstawowy"/>
        <w:spacing w:line="276" w:lineRule="auto"/>
        <w:rPr>
          <w:b/>
          <w:sz w:val="22"/>
        </w:rPr>
      </w:pPr>
    </w:p>
    <w:p w14:paraId="7FDE4435"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0CEBAE87"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48931B87"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4E93E382"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1A8BC76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7F6E41DD"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43E1AE00" w14:textId="77777777" w:rsidR="00E15D70" w:rsidRPr="00FA3145" w:rsidRDefault="00E15D70" w:rsidP="00FA3145">
      <w:pPr>
        <w:pStyle w:val="Tekstpodstawowy"/>
        <w:tabs>
          <w:tab w:val="clear" w:pos="142"/>
        </w:tabs>
        <w:spacing w:line="276" w:lineRule="auto"/>
        <w:rPr>
          <w:bCs/>
          <w:sz w:val="22"/>
        </w:rPr>
      </w:pPr>
    </w:p>
    <w:p w14:paraId="43DD1370"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POUCZENIE O ŚRODKACH ODWOŁAWCZYCH PRZYSŁUGUJĄCYCH WYKONAWCY W TOKU NINIEJSZEGO POSTĘPOWANIA O UDZIELENIE ZAMÓWIENIA</w:t>
      </w:r>
    </w:p>
    <w:p w14:paraId="133F7693" w14:textId="77777777" w:rsidR="00C93CA0" w:rsidRPr="00FA3145" w:rsidRDefault="00C93CA0" w:rsidP="00FA3145">
      <w:pPr>
        <w:tabs>
          <w:tab w:val="left" w:pos="360"/>
        </w:tabs>
        <w:spacing w:line="276" w:lineRule="auto"/>
        <w:jc w:val="both"/>
        <w:rPr>
          <w:sz w:val="22"/>
        </w:rPr>
      </w:pPr>
    </w:p>
    <w:p w14:paraId="04B49270"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1E628C89"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45B61FF0"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76F40E8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0BDF4BA9"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10663F6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3D9C18CE" w14:textId="5AC3DDFF"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437BAC" w:rsidRPr="00FA3145">
        <w:rPr>
          <w:sz w:val="22"/>
        </w:rPr>
        <w:t>elektronicznej</w:t>
      </w:r>
      <w:r w:rsidRPr="00FA3145">
        <w:rPr>
          <w:sz w:val="22"/>
        </w:rPr>
        <w:t xml:space="preserve"> albo w terminie 10 dni – jeżeli została przekazana w inny sposób;</w:t>
      </w:r>
    </w:p>
    <w:p w14:paraId="2870795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7DECDF84" w14:textId="77777777" w:rsidR="00C93CA0" w:rsidRPr="00FA3145" w:rsidRDefault="00C93CA0" w:rsidP="00FA3145">
      <w:pPr>
        <w:tabs>
          <w:tab w:val="left" w:pos="851"/>
        </w:tabs>
        <w:spacing w:line="276" w:lineRule="auto"/>
        <w:ind w:left="851" w:hanging="426"/>
        <w:jc w:val="both"/>
        <w:rPr>
          <w:sz w:val="22"/>
        </w:rPr>
      </w:pPr>
      <w:r w:rsidRPr="00FA3145">
        <w:rPr>
          <w:sz w:val="22"/>
        </w:rPr>
        <w:lastRenderedPageBreak/>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0347B907"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7191EE92"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43CA2D2F" w14:textId="00AD292F" w:rsidR="006121F1" w:rsidRDefault="00C93CA0" w:rsidP="00F43269">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55BD1E36" w14:textId="77777777" w:rsidR="00D568ED" w:rsidRDefault="00D568ED" w:rsidP="00F43269">
      <w:pPr>
        <w:tabs>
          <w:tab w:val="left" w:pos="426"/>
        </w:tabs>
        <w:spacing w:line="276" w:lineRule="auto"/>
        <w:ind w:left="426" w:hanging="426"/>
        <w:jc w:val="both"/>
        <w:rPr>
          <w:sz w:val="22"/>
        </w:rPr>
      </w:pPr>
    </w:p>
    <w:p w14:paraId="2C64536E"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1FE1675F" w14:textId="77777777" w:rsidR="00456CB2" w:rsidRPr="00FA3145" w:rsidRDefault="00456CB2" w:rsidP="00FA3145">
      <w:pPr>
        <w:pStyle w:val="Tekstpodstawowy"/>
        <w:spacing w:line="276" w:lineRule="auto"/>
        <w:rPr>
          <w:i/>
          <w:sz w:val="22"/>
          <w:szCs w:val="22"/>
        </w:rPr>
      </w:pPr>
    </w:p>
    <w:p w14:paraId="25477B22"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424B961A"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68CA399C" w14:textId="77777777" w:rsidR="00913722" w:rsidRPr="00FA3145"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76DA4B8B" w14:textId="77777777" w:rsidR="001F6934"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83257">
        <w:rPr>
          <w:sz w:val="22"/>
        </w:rPr>
        <w:t>;</w:t>
      </w:r>
    </w:p>
    <w:p w14:paraId="4121F856" w14:textId="06A3A258" w:rsidR="00BB1197" w:rsidRPr="00FA3145" w:rsidRDefault="00BB1197" w:rsidP="006B711F">
      <w:pPr>
        <w:numPr>
          <w:ilvl w:val="0"/>
          <w:numId w:val="12"/>
        </w:numPr>
        <w:tabs>
          <w:tab w:val="num" w:pos="851"/>
        </w:tabs>
        <w:spacing w:line="276" w:lineRule="auto"/>
        <w:ind w:left="851" w:hanging="425"/>
        <w:jc w:val="both"/>
        <w:rPr>
          <w:sz w:val="22"/>
        </w:rPr>
      </w:pPr>
      <w:r w:rsidRPr="00BB1197">
        <w:rPr>
          <w:sz w:val="22"/>
        </w:rPr>
        <w:t>dokument potwierdzający, że wykonawca jest ubezpieczony od odpowiedzialności cywilnej w zakresie prowadzonej działalności związanej z przedmiotem zamówienia na sumę gwarancyjną nie mniejszą niż wskazana w projekcie umowy;</w:t>
      </w:r>
      <w:r>
        <w:rPr>
          <w:sz w:val="22"/>
        </w:rPr>
        <w:t xml:space="preserve"> </w:t>
      </w:r>
    </w:p>
    <w:p w14:paraId="2F911C17"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w:t>
      </w:r>
      <w:proofErr w:type="spellStart"/>
      <w:r w:rsidR="00E83257">
        <w:rPr>
          <w:sz w:val="22"/>
          <w:szCs w:val="22"/>
        </w:rPr>
        <w:t>ppkt</w:t>
      </w:r>
      <w:proofErr w:type="spellEnd"/>
      <w:r w:rsidR="00E83257">
        <w:rPr>
          <w:sz w:val="22"/>
          <w:szCs w:val="22"/>
        </w:rPr>
        <w:t xml:space="preserve"> </w:t>
      </w:r>
      <w:r w:rsidR="00DA1A30" w:rsidRPr="00FA3145">
        <w:rPr>
          <w:sz w:val="22"/>
          <w:szCs w:val="22"/>
        </w:rPr>
        <w:t>2</w:t>
      </w:r>
      <w:r w:rsidR="00E83257">
        <w:rPr>
          <w:sz w:val="22"/>
          <w:szCs w:val="22"/>
        </w:rPr>
        <w:t xml:space="preserve">) lit. d) </w:t>
      </w:r>
      <w:proofErr w:type="spellStart"/>
      <w:r w:rsidR="00E83257">
        <w:rPr>
          <w:sz w:val="22"/>
          <w:szCs w:val="22"/>
        </w:rPr>
        <w:t>tiret</w:t>
      </w:r>
      <w:proofErr w:type="spellEnd"/>
      <w:r w:rsidR="00E83257">
        <w:rPr>
          <w:sz w:val="22"/>
          <w:szCs w:val="22"/>
        </w:rPr>
        <w:t xml:space="preserve"> drugie </w:t>
      </w:r>
      <w:r w:rsidRPr="00FA3145">
        <w:rPr>
          <w:sz w:val="22"/>
          <w:szCs w:val="22"/>
        </w:rPr>
        <w:t>SWZ.</w:t>
      </w:r>
    </w:p>
    <w:p w14:paraId="6CEF7D4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642B21B" w14:textId="210C23EA" w:rsidR="009A2F4E" w:rsidRPr="000B787A" w:rsidRDefault="00456CB2" w:rsidP="000B787A">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284F406A" w14:textId="77777777" w:rsidR="00024C4A" w:rsidRPr="00E83257" w:rsidRDefault="00024C4A" w:rsidP="00E83257">
      <w:pPr>
        <w:tabs>
          <w:tab w:val="left" w:pos="360"/>
        </w:tabs>
        <w:autoSpaceDE w:val="0"/>
        <w:autoSpaceDN w:val="0"/>
        <w:spacing w:line="276" w:lineRule="auto"/>
        <w:jc w:val="both"/>
        <w:rPr>
          <w:sz w:val="22"/>
        </w:rPr>
      </w:pPr>
    </w:p>
    <w:p w14:paraId="57B79664"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39115957" w14:textId="77777777" w:rsidR="00E83257" w:rsidRPr="00E83257" w:rsidRDefault="00E83257" w:rsidP="00E83257">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E83257" w:rsidRPr="00E83257" w14:paraId="1C915F44" w14:textId="77777777" w:rsidTr="001C1EBD">
        <w:tc>
          <w:tcPr>
            <w:tcW w:w="487" w:type="dxa"/>
            <w:tcBorders>
              <w:top w:val="single" w:sz="4" w:space="0" w:color="000000"/>
              <w:left w:val="single" w:sz="4" w:space="0" w:color="000000"/>
              <w:bottom w:val="single" w:sz="4" w:space="0" w:color="000000"/>
            </w:tcBorders>
            <w:shd w:val="clear" w:color="auto" w:fill="auto"/>
          </w:tcPr>
          <w:p w14:paraId="699D1E5E" w14:textId="77777777" w:rsidR="00E83257" w:rsidRPr="00E83257" w:rsidRDefault="00E83257" w:rsidP="00E83257">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shd w:val="clear" w:color="auto" w:fill="auto"/>
          </w:tcPr>
          <w:p w14:paraId="4BA2EC17" w14:textId="77777777" w:rsidR="00E83257" w:rsidRPr="00E83257" w:rsidRDefault="00E83257" w:rsidP="00E83257">
            <w:pPr>
              <w:suppressAutoHyphens/>
              <w:snapToGrid w:val="0"/>
              <w:spacing w:line="276" w:lineRule="auto"/>
              <w:jc w:val="center"/>
              <w:rPr>
                <w:sz w:val="22"/>
                <w:lang w:eastAsia="zh-CN"/>
              </w:rPr>
            </w:pPr>
            <w:r w:rsidRPr="00E83257">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4448166E" w14:textId="77777777" w:rsidR="00E83257" w:rsidRPr="00E83257" w:rsidRDefault="00E83257" w:rsidP="00E83257">
            <w:pPr>
              <w:keepNext/>
              <w:suppressAutoHyphens/>
              <w:snapToGrid w:val="0"/>
              <w:spacing w:line="276" w:lineRule="auto"/>
              <w:jc w:val="center"/>
              <w:outlineLvl w:val="2"/>
              <w:rPr>
                <w:b/>
                <w:bCs/>
                <w:sz w:val="22"/>
                <w:lang w:eastAsia="zh-CN"/>
              </w:rPr>
            </w:pPr>
            <w:bookmarkStart w:id="3" w:name="_Toc396132136"/>
            <w:bookmarkStart w:id="4" w:name="_Toc461544491"/>
            <w:r w:rsidRPr="00E83257">
              <w:rPr>
                <w:b/>
                <w:bCs/>
                <w:sz w:val="22"/>
                <w:lang w:eastAsia="zh-CN"/>
              </w:rPr>
              <w:t>Nazwa Załącznika</w:t>
            </w:r>
            <w:bookmarkEnd w:id="3"/>
            <w:bookmarkEnd w:id="4"/>
          </w:p>
        </w:tc>
      </w:tr>
      <w:tr w:rsidR="00E83257" w:rsidRPr="00E83257" w14:paraId="3A2E2F29" w14:textId="77777777" w:rsidTr="001C1EBD">
        <w:tc>
          <w:tcPr>
            <w:tcW w:w="487" w:type="dxa"/>
            <w:tcBorders>
              <w:top w:val="single" w:sz="4" w:space="0" w:color="000000"/>
              <w:left w:val="single" w:sz="4" w:space="0" w:color="000000"/>
              <w:bottom w:val="single" w:sz="4" w:space="0" w:color="000000"/>
            </w:tcBorders>
            <w:shd w:val="clear" w:color="auto" w:fill="auto"/>
          </w:tcPr>
          <w:p w14:paraId="50E7F258" w14:textId="77777777" w:rsidR="00E83257" w:rsidRPr="00E83257" w:rsidRDefault="00E83257"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6D4908C9" w14:textId="6D755B45" w:rsidR="00E83257" w:rsidRPr="00E83257" w:rsidRDefault="00E83257" w:rsidP="00E83257">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1</w:t>
            </w:r>
          </w:p>
          <w:p w14:paraId="25E2F9A9" w14:textId="77777777" w:rsidR="00E83257" w:rsidRPr="00E83257" w:rsidRDefault="00E83257" w:rsidP="00E83257">
            <w:pPr>
              <w:suppressAutoHyphens/>
              <w:snapToGrid w:val="0"/>
              <w:spacing w:line="276" w:lineRule="auto"/>
              <w:rPr>
                <w:color w:val="FF0000"/>
                <w:sz w:val="22"/>
                <w:lang w:eastAsia="zh-CN"/>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F909EF1" w14:textId="77777777" w:rsidR="00E83257" w:rsidRPr="00E83257" w:rsidRDefault="00E83257" w:rsidP="000B0D76">
            <w:pPr>
              <w:suppressAutoHyphens/>
              <w:snapToGrid w:val="0"/>
              <w:spacing w:line="276" w:lineRule="auto"/>
              <w:jc w:val="both"/>
              <w:textAlignment w:val="top"/>
              <w:rPr>
                <w:sz w:val="22"/>
                <w:lang w:eastAsia="zh-CN"/>
              </w:rPr>
            </w:pPr>
            <w:r w:rsidRPr="00E83257">
              <w:rPr>
                <w:sz w:val="22"/>
                <w:lang w:eastAsia="zh-CN"/>
              </w:rPr>
              <w:t xml:space="preserve">Wzór oświadczenia </w:t>
            </w:r>
            <w:r w:rsidR="000B0D76" w:rsidRPr="000B0D76">
              <w:rPr>
                <w:sz w:val="22"/>
                <w:lang w:eastAsia="zh-CN"/>
              </w:rPr>
              <w:t>wykonawcy o niepodleganiu wykluczenia z postępowania</w:t>
            </w:r>
          </w:p>
        </w:tc>
      </w:tr>
      <w:tr w:rsidR="00E83257" w:rsidRPr="00E83257" w14:paraId="0C9AB6AC" w14:textId="77777777" w:rsidTr="001C1EBD">
        <w:tc>
          <w:tcPr>
            <w:tcW w:w="487" w:type="dxa"/>
            <w:tcBorders>
              <w:top w:val="single" w:sz="4" w:space="0" w:color="000000"/>
              <w:left w:val="single" w:sz="4" w:space="0" w:color="000000"/>
              <w:bottom w:val="single" w:sz="4" w:space="0" w:color="000000"/>
            </w:tcBorders>
            <w:shd w:val="clear" w:color="auto" w:fill="auto"/>
          </w:tcPr>
          <w:p w14:paraId="18D406CC" w14:textId="77777777" w:rsidR="00E83257" w:rsidRPr="00E83257" w:rsidRDefault="00E83257"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19157DDA" w14:textId="62F4C0A4" w:rsidR="00E83257" w:rsidRPr="00E83257" w:rsidRDefault="00E83257" w:rsidP="00E83257">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2</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6889E172" w14:textId="77777777" w:rsidR="00E83257" w:rsidRPr="00E83257" w:rsidRDefault="00E83257" w:rsidP="00C1226D">
            <w:pPr>
              <w:suppressAutoHyphens/>
              <w:snapToGrid w:val="0"/>
              <w:spacing w:line="276" w:lineRule="auto"/>
              <w:jc w:val="both"/>
              <w:textAlignment w:val="top"/>
              <w:rPr>
                <w:sz w:val="22"/>
                <w:lang w:eastAsia="zh-CN"/>
              </w:rPr>
            </w:pPr>
            <w:r w:rsidRPr="00E83257">
              <w:rPr>
                <w:sz w:val="22"/>
                <w:lang w:eastAsia="zh-CN"/>
              </w:rPr>
              <w:t xml:space="preserve">Wzór oświadczenia </w:t>
            </w:r>
            <w:r w:rsidR="00C1226D">
              <w:rPr>
                <w:sz w:val="22"/>
                <w:lang w:eastAsia="zh-CN"/>
              </w:rPr>
              <w:t>w</w:t>
            </w:r>
            <w:r w:rsidRPr="00E83257">
              <w:rPr>
                <w:sz w:val="22"/>
                <w:lang w:eastAsia="zh-CN"/>
              </w:rPr>
              <w:t>ykonawcy dotyczącego spełniania warunków udziału w postępowaniu</w:t>
            </w:r>
          </w:p>
        </w:tc>
      </w:tr>
      <w:tr w:rsidR="00B57748" w:rsidRPr="00E83257" w14:paraId="56A3A3C5" w14:textId="77777777" w:rsidTr="001C1EBD">
        <w:tc>
          <w:tcPr>
            <w:tcW w:w="487" w:type="dxa"/>
            <w:tcBorders>
              <w:top w:val="single" w:sz="4" w:space="0" w:color="000000"/>
              <w:left w:val="single" w:sz="4" w:space="0" w:color="000000"/>
              <w:bottom w:val="single" w:sz="4" w:space="0" w:color="000000"/>
            </w:tcBorders>
            <w:shd w:val="clear" w:color="auto" w:fill="auto"/>
          </w:tcPr>
          <w:p w14:paraId="381A5EB3" w14:textId="77777777" w:rsidR="00B57748" w:rsidRPr="00E83257" w:rsidRDefault="00B57748"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66AFCFB8" w14:textId="7DCAD139" w:rsidR="00B57748" w:rsidRPr="00E83257" w:rsidRDefault="00B57748" w:rsidP="00E83257">
            <w:pPr>
              <w:suppressAutoHyphens/>
              <w:snapToGrid w:val="0"/>
              <w:spacing w:line="276" w:lineRule="auto"/>
              <w:rPr>
                <w:sz w:val="22"/>
                <w:lang w:eastAsia="zh-CN"/>
              </w:rPr>
            </w:pPr>
            <w:r>
              <w:rPr>
                <w:sz w:val="22"/>
                <w:lang w:eastAsia="zh-CN"/>
              </w:rPr>
              <w:t xml:space="preserve">Załącznik nr </w:t>
            </w:r>
            <w:r w:rsidR="000B787A">
              <w:rPr>
                <w:sz w:val="22"/>
                <w:lang w:eastAsia="zh-CN"/>
              </w:rPr>
              <w:t>3</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1C0A5C2" w14:textId="77777777" w:rsidR="00B57748" w:rsidRPr="00E83257" w:rsidRDefault="00B57748" w:rsidP="006B3898">
            <w:pPr>
              <w:suppressAutoHyphens/>
              <w:snapToGrid w:val="0"/>
              <w:spacing w:line="276" w:lineRule="auto"/>
              <w:jc w:val="both"/>
              <w:rPr>
                <w:sz w:val="22"/>
                <w:lang w:eastAsia="zh-CN"/>
              </w:rPr>
            </w:pPr>
            <w:r>
              <w:rPr>
                <w:sz w:val="22"/>
                <w:lang w:eastAsia="zh-CN"/>
              </w:rPr>
              <w:t>Projekt Umowy</w:t>
            </w:r>
          </w:p>
        </w:tc>
      </w:tr>
      <w:tr w:rsidR="00B57748" w:rsidRPr="00E83257" w14:paraId="10B275E0" w14:textId="77777777" w:rsidTr="001C1EBD">
        <w:tc>
          <w:tcPr>
            <w:tcW w:w="487" w:type="dxa"/>
            <w:tcBorders>
              <w:top w:val="single" w:sz="4" w:space="0" w:color="000000"/>
              <w:left w:val="single" w:sz="4" w:space="0" w:color="000000"/>
              <w:bottom w:val="single" w:sz="4" w:space="0" w:color="000000"/>
            </w:tcBorders>
            <w:shd w:val="clear" w:color="auto" w:fill="auto"/>
          </w:tcPr>
          <w:p w14:paraId="5ECEA16C" w14:textId="77777777" w:rsidR="00B57748" w:rsidRPr="00E83257" w:rsidRDefault="00B57748"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38138972" w14:textId="11DC507C" w:rsidR="00B57748" w:rsidRPr="00E83257" w:rsidRDefault="00B57748" w:rsidP="00E83257">
            <w:pPr>
              <w:suppressAutoHyphens/>
              <w:snapToGrid w:val="0"/>
              <w:spacing w:line="276" w:lineRule="auto"/>
              <w:rPr>
                <w:sz w:val="22"/>
                <w:lang w:eastAsia="zh-CN"/>
              </w:rPr>
            </w:pPr>
            <w:r>
              <w:rPr>
                <w:sz w:val="22"/>
                <w:lang w:eastAsia="zh-CN"/>
              </w:rPr>
              <w:t xml:space="preserve">Załącznik nr </w:t>
            </w:r>
            <w:r w:rsidR="000B787A">
              <w:rPr>
                <w:sz w:val="22"/>
                <w:lang w:eastAsia="zh-CN"/>
              </w:rPr>
              <w:t>4</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608CB2C1" w14:textId="02EB6D8A" w:rsidR="00B57748" w:rsidRPr="00E83257" w:rsidRDefault="009D3838" w:rsidP="006B3898">
            <w:pPr>
              <w:suppressAutoHyphens/>
              <w:snapToGrid w:val="0"/>
              <w:spacing w:line="276" w:lineRule="auto"/>
              <w:jc w:val="both"/>
              <w:rPr>
                <w:sz w:val="22"/>
                <w:lang w:eastAsia="zh-CN"/>
              </w:rPr>
            </w:pPr>
            <w:r w:rsidRPr="009D3838">
              <w:rPr>
                <w:sz w:val="22"/>
                <w:lang w:eastAsia="zh-CN"/>
              </w:rPr>
              <w:t xml:space="preserve">Opis Przedmiotu Zamówienia (OPZ) - w tym </w:t>
            </w:r>
            <w:r w:rsidR="00D568ED">
              <w:rPr>
                <w:sz w:val="22"/>
                <w:szCs w:val="22"/>
              </w:rPr>
              <w:t>Projekt Architektoniczno-Budowlany wraz z rysunkami</w:t>
            </w:r>
            <w:r w:rsidR="00D568ED" w:rsidRPr="00AC0835">
              <w:rPr>
                <w:sz w:val="22"/>
                <w:szCs w:val="22"/>
              </w:rPr>
              <w:t xml:space="preserve">, </w:t>
            </w:r>
            <w:r w:rsidR="00D568ED">
              <w:rPr>
                <w:sz w:val="22"/>
                <w:szCs w:val="22"/>
              </w:rPr>
              <w:t>Projekt Zagospodarowania Działki</w:t>
            </w:r>
            <w:r w:rsidR="00D568ED" w:rsidRPr="00AC0835">
              <w:rPr>
                <w:sz w:val="22"/>
                <w:szCs w:val="22"/>
              </w:rPr>
              <w:t>, Specyfikacja Techniczna Wykonania i Odbioru Robót oraz Przedmiar robót (pomocniczo)</w:t>
            </w:r>
          </w:p>
        </w:tc>
      </w:tr>
    </w:tbl>
    <w:p w14:paraId="69110E5B" w14:textId="77777777" w:rsidR="00731232" w:rsidRPr="00FA3145" w:rsidRDefault="00731232" w:rsidP="00B113F2">
      <w:pPr>
        <w:spacing w:line="276" w:lineRule="auto"/>
        <w:jc w:val="both"/>
        <w:rPr>
          <w:color w:val="FF0000"/>
          <w:sz w:val="22"/>
          <w:szCs w:val="22"/>
        </w:rPr>
      </w:pPr>
    </w:p>
    <w:sectPr w:rsidR="00731232" w:rsidRPr="00FA3145" w:rsidSect="00974CC8">
      <w:headerReference w:type="even" r:id="rId13"/>
      <w:headerReference w:type="default" r:id="rId14"/>
      <w:footerReference w:type="even" r:id="rId15"/>
      <w:footerReference w:type="default" r:id="rId16"/>
      <w:headerReference w:type="first" r:id="rId17"/>
      <w:footerReference w:type="first" r:id="rId18"/>
      <w:pgSz w:w="11906" w:h="16838" w:code="9"/>
      <w:pgMar w:top="1531" w:right="1418" w:bottom="1531" w:left="1418" w:header="2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C776A" w14:textId="77777777" w:rsidR="00056959" w:rsidRDefault="00056959">
      <w:r>
        <w:separator/>
      </w:r>
    </w:p>
  </w:endnote>
  <w:endnote w:type="continuationSeparator" w:id="0">
    <w:p w14:paraId="6A376BAF" w14:textId="77777777" w:rsidR="00056959" w:rsidRDefault="0005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E75A6" w14:textId="77777777" w:rsidR="00FB3E31" w:rsidRDefault="006E5AED">
    <w:pPr>
      <w:pStyle w:val="Stopka"/>
      <w:framePr w:wrap="around" w:vAnchor="text" w:hAnchor="margin" w:xAlign="center" w:y="1"/>
      <w:rPr>
        <w:rStyle w:val="Numerstrony"/>
      </w:rPr>
    </w:pPr>
    <w:r>
      <w:rPr>
        <w:rStyle w:val="Numerstrony"/>
      </w:rPr>
      <w:fldChar w:fldCharType="begin"/>
    </w:r>
    <w:r w:rsidR="00FB3E31">
      <w:rPr>
        <w:rStyle w:val="Numerstrony"/>
      </w:rPr>
      <w:instrText xml:space="preserve">PAGE  </w:instrText>
    </w:r>
    <w:r>
      <w:rPr>
        <w:rStyle w:val="Numerstrony"/>
      </w:rPr>
      <w:fldChar w:fldCharType="separate"/>
    </w:r>
    <w:r w:rsidR="00FB3E31">
      <w:rPr>
        <w:rStyle w:val="Numerstrony"/>
      </w:rPr>
      <w:t>10</w:t>
    </w:r>
    <w:r>
      <w:rPr>
        <w:rStyle w:val="Numerstrony"/>
      </w:rPr>
      <w:fldChar w:fldCharType="end"/>
    </w:r>
  </w:p>
  <w:p w14:paraId="6AB41082" w14:textId="77777777" w:rsidR="00FB3E31" w:rsidRDefault="00FB3E3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337811723"/>
      <w:docPartObj>
        <w:docPartGallery w:val="Page Numbers (Bottom of Page)"/>
        <w:docPartUnique/>
      </w:docPartObj>
    </w:sdtPr>
    <w:sdtContent>
      <w:p w14:paraId="6C1AF223" w14:textId="77777777" w:rsidR="00FB3E31" w:rsidRPr="0057106A" w:rsidRDefault="006E5AED">
        <w:pPr>
          <w:pStyle w:val="Stopka"/>
          <w:jc w:val="center"/>
          <w:rPr>
            <w:sz w:val="20"/>
          </w:rPr>
        </w:pPr>
        <w:r w:rsidRPr="0057106A">
          <w:rPr>
            <w:sz w:val="20"/>
          </w:rPr>
          <w:fldChar w:fldCharType="begin"/>
        </w:r>
        <w:r w:rsidR="00FB3E31" w:rsidRPr="0057106A">
          <w:rPr>
            <w:sz w:val="20"/>
          </w:rPr>
          <w:instrText>PAGE   \* MERGEFORMAT</w:instrText>
        </w:r>
        <w:r w:rsidRPr="0057106A">
          <w:rPr>
            <w:sz w:val="20"/>
          </w:rPr>
          <w:fldChar w:fldCharType="separate"/>
        </w:r>
        <w:r w:rsidR="00AB08B5">
          <w:rPr>
            <w:noProof/>
            <w:sz w:val="20"/>
          </w:rPr>
          <w:t>24</w:t>
        </w:r>
        <w:r w:rsidRPr="0057106A">
          <w:rPr>
            <w:sz w:val="20"/>
          </w:rPr>
          <w:fldChar w:fldCharType="end"/>
        </w:r>
      </w:p>
    </w:sdtContent>
  </w:sdt>
  <w:p w14:paraId="60C807F2" w14:textId="77777777" w:rsidR="00FB3E31" w:rsidRDefault="00FB3E3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42923" w14:textId="77777777" w:rsidR="00FB3E31" w:rsidRDefault="00FB3E31" w:rsidP="0057106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91E33" w14:textId="77777777" w:rsidR="00056959" w:rsidRDefault="00056959">
      <w:r>
        <w:separator/>
      </w:r>
    </w:p>
  </w:footnote>
  <w:footnote w:type="continuationSeparator" w:id="0">
    <w:p w14:paraId="7D45ADDA" w14:textId="77777777" w:rsidR="00056959" w:rsidRDefault="00056959">
      <w:r>
        <w:continuationSeparator/>
      </w:r>
    </w:p>
  </w:footnote>
  <w:footnote w:id="1">
    <w:p w14:paraId="2564DF52" w14:textId="77777777" w:rsidR="00FB3E31" w:rsidRDefault="00FB3E31"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29D81C11" w14:textId="77777777" w:rsidR="00FB3E31" w:rsidRDefault="00FB3E31"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C0D2B" w14:textId="77777777" w:rsidR="00FB3E31" w:rsidRDefault="006E5AED">
    <w:pPr>
      <w:pStyle w:val="Nagwek"/>
      <w:framePr w:wrap="around" w:vAnchor="text" w:hAnchor="margin" w:xAlign="center" w:y="1"/>
      <w:rPr>
        <w:rStyle w:val="Numerstrony"/>
      </w:rPr>
    </w:pPr>
    <w:r>
      <w:rPr>
        <w:rStyle w:val="Numerstrony"/>
      </w:rPr>
      <w:fldChar w:fldCharType="begin"/>
    </w:r>
    <w:r w:rsidR="00FB3E31">
      <w:rPr>
        <w:rStyle w:val="Numerstrony"/>
      </w:rPr>
      <w:instrText xml:space="preserve">PAGE  </w:instrText>
    </w:r>
    <w:r>
      <w:rPr>
        <w:rStyle w:val="Numerstrony"/>
      </w:rPr>
      <w:fldChar w:fldCharType="end"/>
    </w:r>
  </w:p>
  <w:p w14:paraId="411200F0" w14:textId="77777777" w:rsidR="00FB3E31" w:rsidRDefault="00FB3E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1BAAA" w14:textId="77777777" w:rsidR="00FB3E31" w:rsidRDefault="00FB3E31">
    <w:pPr>
      <w:pStyle w:val="Nagwek"/>
      <w:rPr>
        <w:noProof/>
      </w:rPr>
    </w:pPr>
    <w:r>
      <w:rPr>
        <w:noProof/>
      </w:rPr>
      <w:t xml:space="preserve">                                                              </w:t>
    </w:r>
  </w:p>
  <w:p w14:paraId="4942C860" w14:textId="77777777" w:rsidR="00FB3E31" w:rsidRDefault="00FB3E31">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81B50" w14:textId="00D572A3" w:rsidR="00CB53C5" w:rsidRDefault="00974CC8" w:rsidP="00974CC8">
    <w:pPr>
      <w:pStyle w:val="Nagwek"/>
      <w:jc w:val="center"/>
    </w:pPr>
    <w:r>
      <w:rPr>
        <w:noProof/>
      </w:rPr>
      <w:drawing>
        <wp:inline distT="0" distB="0" distL="0" distR="0" wp14:anchorId="179B9183" wp14:editId="3FBE31DA">
          <wp:extent cx="3793402" cy="1139694"/>
          <wp:effectExtent l="0" t="0" r="0" b="0"/>
          <wp:docPr id="12538716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71641" name="Obraz 1253871641"/>
                  <pic:cNvPicPr/>
                </pic:nvPicPr>
                <pic:blipFill>
                  <a:blip r:embed="rId1">
                    <a:extLst>
                      <a:ext uri="{28A0092B-C50C-407E-A947-70E740481C1C}">
                        <a14:useLocalDpi xmlns:a14="http://schemas.microsoft.com/office/drawing/2010/main" val="0"/>
                      </a:ext>
                    </a:extLst>
                  </a:blip>
                  <a:stretch>
                    <a:fillRect/>
                  </a:stretch>
                </pic:blipFill>
                <pic:spPr>
                  <a:xfrm>
                    <a:off x="0" y="0"/>
                    <a:ext cx="3928843" cy="11803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3"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5" w15:restartNumberingAfterBreak="0">
    <w:nsid w:val="19DD6481"/>
    <w:multiLevelType w:val="hybridMultilevel"/>
    <w:tmpl w:val="F5101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7" w15:restartNumberingAfterBreak="0">
    <w:nsid w:val="1BF40902"/>
    <w:multiLevelType w:val="hybridMultilevel"/>
    <w:tmpl w:val="2EF6FA2E"/>
    <w:lvl w:ilvl="0" w:tplc="CFFA2FDA">
      <w:start w:val="1"/>
      <w:numFmt w:val="lowerLetter"/>
      <w:lvlText w:val="%1)"/>
      <w:lvlJc w:val="left"/>
      <w:pPr>
        <w:ind w:left="2190" w:hanging="360"/>
      </w:pPr>
    </w:lvl>
    <w:lvl w:ilvl="1" w:tplc="04150019">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18"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1FF82D64"/>
    <w:multiLevelType w:val="hybridMultilevel"/>
    <w:tmpl w:val="32CC1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2"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3"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4"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7" w15:restartNumberingAfterBreak="0">
    <w:nsid w:val="4D087269"/>
    <w:multiLevelType w:val="hybridMultilevel"/>
    <w:tmpl w:val="E7E0FD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3" w15:restartNumberingAfterBreak="0">
    <w:nsid w:val="62594A93"/>
    <w:multiLevelType w:val="hybridMultilevel"/>
    <w:tmpl w:val="237A6E4E"/>
    <w:lvl w:ilvl="0" w:tplc="2D8A5584">
      <w:start w:val="1"/>
      <w:numFmt w:val="decimal"/>
      <w:lvlText w:val="%1."/>
      <w:lvlJc w:val="left"/>
      <w:pPr>
        <w:tabs>
          <w:tab w:val="num" w:pos="720"/>
        </w:tabs>
        <w:ind w:left="720" w:hanging="360"/>
      </w:pPr>
      <w:rPr>
        <w:rFonts w:ascii="Times New Roman" w:eastAsia="Times New Roman" w:hAnsi="Times New Roman" w:cs="Times New Roman" w:hint="default"/>
        <w:b w:val="0"/>
        <w:bCs w:val="0"/>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8014452"/>
    <w:multiLevelType w:val="hybridMultilevel"/>
    <w:tmpl w:val="7230033A"/>
    <w:lvl w:ilvl="0" w:tplc="1955F6D2">
      <w:start w:val="1"/>
      <w:numFmt w:val="bullet"/>
      <w:lvlText w:val=""/>
      <w:lvlJc w:val="left"/>
      <w:pPr>
        <w:ind w:left="2279" w:hanging="360"/>
      </w:pPr>
      <w:rPr>
        <w:rFonts w:ascii="Wingdings" w:hAnsi="Wingdings"/>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36"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8"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1817866">
    <w:abstractNumId w:val="20"/>
  </w:num>
  <w:num w:numId="2" w16cid:durableId="923147151">
    <w:abstractNumId w:val="28"/>
  </w:num>
  <w:num w:numId="3" w16cid:durableId="336926255">
    <w:abstractNumId w:val="30"/>
  </w:num>
  <w:num w:numId="4" w16cid:durableId="208034062">
    <w:abstractNumId w:val="34"/>
  </w:num>
  <w:num w:numId="5" w16cid:durableId="2095514194">
    <w:abstractNumId w:val="12"/>
  </w:num>
  <w:num w:numId="6" w16cid:durableId="1082020367">
    <w:abstractNumId w:val="38"/>
  </w:num>
  <w:num w:numId="7" w16cid:durableId="2055034646">
    <w:abstractNumId w:val="16"/>
  </w:num>
  <w:num w:numId="8" w16cid:durableId="2050572150">
    <w:abstractNumId w:val="33"/>
  </w:num>
  <w:num w:numId="9" w16cid:durableId="1016928545">
    <w:abstractNumId w:val="14"/>
  </w:num>
  <w:num w:numId="10" w16cid:durableId="1426223089">
    <w:abstractNumId w:val="18"/>
  </w:num>
  <w:num w:numId="11" w16cid:durableId="1771925341">
    <w:abstractNumId w:val="25"/>
  </w:num>
  <w:num w:numId="12" w16cid:durableId="1733969381">
    <w:abstractNumId w:val="31"/>
  </w:num>
  <w:num w:numId="13" w16cid:durableId="16924103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9363919">
    <w:abstractNumId w:val="22"/>
  </w:num>
  <w:num w:numId="15" w16cid:durableId="1991400536">
    <w:abstractNumId w:val="21"/>
  </w:num>
  <w:num w:numId="16" w16cid:durableId="1122454697">
    <w:abstractNumId w:val="37"/>
  </w:num>
  <w:num w:numId="17" w16cid:durableId="2018844245">
    <w:abstractNumId w:val="26"/>
  </w:num>
  <w:num w:numId="18" w16cid:durableId="379521048">
    <w:abstractNumId w:val="10"/>
  </w:num>
  <w:num w:numId="19" w16cid:durableId="2094037937">
    <w:abstractNumId w:val="29"/>
  </w:num>
  <w:num w:numId="20" w16cid:durableId="983892200">
    <w:abstractNumId w:val="11"/>
  </w:num>
  <w:num w:numId="21" w16cid:durableId="885027252">
    <w:abstractNumId w:val="40"/>
  </w:num>
  <w:num w:numId="22" w16cid:durableId="1555392178">
    <w:abstractNumId w:val="32"/>
  </w:num>
  <w:num w:numId="23" w16cid:durableId="2041658256">
    <w:abstractNumId w:val="17"/>
  </w:num>
  <w:num w:numId="24" w16cid:durableId="1772508931">
    <w:abstractNumId w:val="5"/>
  </w:num>
  <w:num w:numId="25" w16cid:durableId="711226903">
    <w:abstractNumId w:val="9"/>
  </w:num>
  <w:num w:numId="26" w16cid:durableId="440607747">
    <w:abstractNumId w:val="39"/>
  </w:num>
  <w:num w:numId="27" w16cid:durableId="733896713">
    <w:abstractNumId w:val="0"/>
  </w:num>
  <w:num w:numId="28" w16cid:durableId="1944876078">
    <w:abstractNumId w:val="2"/>
  </w:num>
  <w:num w:numId="29" w16cid:durableId="254175433">
    <w:abstractNumId w:val="4"/>
  </w:num>
  <w:num w:numId="30" w16cid:durableId="628366869">
    <w:abstractNumId w:val="7"/>
  </w:num>
  <w:num w:numId="31" w16cid:durableId="1327593753">
    <w:abstractNumId w:val="1"/>
  </w:num>
  <w:num w:numId="32" w16cid:durableId="1222447627">
    <w:abstractNumId w:val="6"/>
  </w:num>
  <w:num w:numId="33" w16cid:durableId="1900163580">
    <w:abstractNumId w:val="35"/>
  </w:num>
  <w:num w:numId="34" w16cid:durableId="762454918">
    <w:abstractNumId w:val="19"/>
  </w:num>
  <w:num w:numId="35" w16cid:durableId="110591425">
    <w:abstractNumId w:val="27"/>
  </w:num>
  <w:num w:numId="36" w16cid:durableId="1490635168">
    <w:abstractNumId w:val="23"/>
  </w:num>
  <w:num w:numId="37" w16cid:durableId="62611007">
    <w:abstractNumId w:val="8"/>
    <w:lvlOverride w:ilvl="0">
      <w:startOverride w:val="2"/>
    </w:lvlOverride>
    <w:lvlOverride w:ilvl="1"/>
    <w:lvlOverride w:ilvl="2"/>
    <w:lvlOverride w:ilvl="3"/>
    <w:lvlOverride w:ilvl="4"/>
    <w:lvlOverride w:ilvl="5"/>
    <w:lvlOverride w:ilvl="6"/>
    <w:lvlOverride w:ilvl="7"/>
    <w:lvlOverride w:ilvl="8"/>
  </w:num>
  <w:num w:numId="38" w16cid:durableId="567305551">
    <w:abstractNumId w:val="15"/>
  </w:num>
  <w:num w:numId="39" w16cid:durableId="1470131053">
    <w:abstractNumId w:val="13"/>
  </w:num>
  <w:num w:numId="40" w16cid:durableId="94594601">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4A"/>
    <w:rsid w:val="00024CCA"/>
    <w:rsid w:val="000252F1"/>
    <w:rsid w:val="000254FE"/>
    <w:rsid w:val="00025B25"/>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470"/>
    <w:rsid w:val="000568AC"/>
    <w:rsid w:val="00056909"/>
    <w:rsid w:val="00056959"/>
    <w:rsid w:val="00056CDB"/>
    <w:rsid w:val="000574B8"/>
    <w:rsid w:val="00057C01"/>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6F10"/>
    <w:rsid w:val="000772F1"/>
    <w:rsid w:val="00077B00"/>
    <w:rsid w:val="000800E8"/>
    <w:rsid w:val="00080C35"/>
    <w:rsid w:val="00080F3B"/>
    <w:rsid w:val="000812E2"/>
    <w:rsid w:val="0008154A"/>
    <w:rsid w:val="00081569"/>
    <w:rsid w:val="000818E1"/>
    <w:rsid w:val="00081ECB"/>
    <w:rsid w:val="00082327"/>
    <w:rsid w:val="00082551"/>
    <w:rsid w:val="00083080"/>
    <w:rsid w:val="000832F2"/>
    <w:rsid w:val="0008335E"/>
    <w:rsid w:val="0008372C"/>
    <w:rsid w:val="000837A1"/>
    <w:rsid w:val="00083EA9"/>
    <w:rsid w:val="00084315"/>
    <w:rsid w:val="00084346"/>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32DC"/>
    <w:rsid w:val="000B33C9"/>
    <w:rsid w:val="000B4CB2"/>
    <w:rsid w:val="000B4D15"/>
    <w:rsid w:val="000B5D0E"/>
    <w:rsid w:val="000B5EC5"/>
    <w:rsid w:val="000B60E9"/>
    <w:rsid w:val="000B61D7"/>
    <w:rsid w:val="000B6334"/>
    <w:rsid w:val="000B6784"/>
    <w:rsid w:val="000B6A0B"/>
    <w:rsid w:val="000B77D9"/>
    <w:rsid w:val="000B77DB"/>
    <w:rsid w:val="000B787A"/>
    <w:rsid w:val="000B7AEC"/>
    <w:rsid w:val="000B7E5D"/>
    <w:rsid w:val="000C04E7"/>
    <w:rsid w:val="000C056A"/>
    <w:rsid w:val="000C06C1"/>
    <w:rsid w:val="000C0AD4"/>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9BE"/>
    <w:rsid w:val="000F0117"/>
    <w:rsid w:val="000F081C"/>
    <w:rsid w:val="000F0D1A"/>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4FEB"/>
    <w:rsid w:val="00125660"/>
    <w:rsid w:val="0012578F"/>
    <w:rsid w:val="001263D5"/>
    <w:rsid w:val="0012647C"/>
    <w:rsid w:val="0012680F"/>
    <w:rsid w:val="001271C2"/>
    <w:rsid w:val="00127CD2"/>
    <w:rsid w:val="001300C2"/>
    <w:rsid w:val="001300D9"/>
    <w:rsid w:val="0013023A"/>
    <w:rsid w:val="001302B8"/>
    <w:rsid w:val="00130326"/>
    <w:rsid w:val="001304AD"/>
    <w:rsid w:val="001304FB"/>
    <w:rsid w:val="0013093B"/>
    <w:rsid w:val="00130D06"/>
    <w:rsid w:val="00130D48"/>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6B5"/>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6D0"/>
    <w:rsid w:val="001759EF"/>
    <w:rsid w:val="001761C6"/>
    <w:rsid w:val="0017671E"/>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B15"/>
    <w:rsid w:val="00184CBC"/>
    <w:rsid w:val="00184F54"/>
    <w:rsid w:val="001852B3"/>
    <w:rsid w:val="0018565A"/>
    <w:rsid w:val="001857C1"/>
    <w:rsid w:val="00185804"/>
    <w:rsid w:val="00185B1B"/>
    <w:rsid w:val="00185D4F"/>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80"/>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4D29"/>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B3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0734A"/>
    <w:rsid w:val="0021007F"/>
    <w:rsid w:val="00210816"/>
    <w:rsid w:val="00210C34"/>
    <w:rsid w:val="00210C5D"/>
    <w:rsid w:val="00210D49"/>
    <w:rsid w:val="00210FA2"/>
    <w:rsid w:val="00211566"/>
    <w:rsid w:val="00211B74"/>
    <w:rsid w:val="00212129"/>
    <w:rsid w:val="002121C5"/>
    <w:rsid w:val="002125E1"/>
    <w:rsid w:val="00212883"/>
    <w:rsid w:val="00213318"/>
    <w:rsid w:val="00213B81"/>
    <w:rsid w:val="0021450F"/>
    <w:rsid w:val="002146BF"/>
    <w:rsid w:val="0021470E"/>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5AA"/>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69B0"/>
    <w:rsid w:val="00267ECF"/>
    <w:rsid w:val="00270643"/>
    <w:rsid w:val="002719FB"/>
    <w:rsid w:val="00271D1E"/>
    <w:rsid w:val="00271F9F"/>
    <w:rsid w:val="0027265A"/>
    <w:rsid w:val="00274183"/>
    <w:rsid w:val="00274602"/>
    <w:rsid w:val="002746E1"/>
    <w:rsid w:val="002748A7"/>
    <w:rsid w:val="00274A47"/>
    <w:rsid w:val="00275028"/>
    <w:rsid w:val="002752E1"/>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550"/>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B7A"/>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3BBF"/>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4F98"/>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B99"/>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81D"/>
    <w:rsid w:val="00386E3F"/>
    <w:rsid w:val="00387BD7"/>
    <w:rsid w:val="0039018F"/>
    <w:rsid w:val="00390895"/>
    <w:rsid w:val="00390F4F"/>
    <w:rsid w:val="00391625"/>
    <w:rsid w:val="00391F66"/>
    <w:rsid w:val="003923AF"/>
    <w:rsid w:val="0039285A"/>
    <w:rsid w:val="00392BB6"/>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5FF7"/>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29"/>
    <w:rsid w:val="00407041"/>
    <w:rsid w:val="00407B5A"/>
    <w:rsid w:val="004100D0"/>
    <w:rsid w:val="004101C3"/>
    <w:rsid w:val="004108DD"/>
    <w:rsid w:val="004114A2"/>
    <w:rsid w:val="00411B42"/>
    <w:rsid w:val="00412FFE"/>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EEC"/>
    <w:rsid w:val="00436F63"/>
    <w:rsid w:val="00437BAC"/>
    <w:rsid w:val="00437FB8"/>
    <w:rsid w:val="004406F4"/>
    <w:rsid w:val="004409C3"/>
    <w:rsid w:val="00440B42"/>
    <w:rsid w:val="004411D5"/>
    <w:rsid w:val="00441796"/>
    <w:rsid w:val="00442224"/>
    <w:rsid w:val="00442F03"/>
    <w:rsid w:val="004433E4"/>
    <w:rsid w:val="004439C4"/>
    <w:rsid w:val="00443B88"/>
    <w:rsid w:val="00443C07"/>
    <w:rsid w:val="00443DAF"/>
    <w:rsid w:val="00443DD6"/>
    <w:rsid w:val="00444205"/>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A63"/>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20E"/>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1676"/>
    <w:rsid w:val="00491D48"/>
    <w:rsid w:val="00491D77"/>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8FB"/>
    <w:rsid w:val="004A6190"/>
    <w:rsid w:val="004A6192"/>
    <w:rsid w:val="004A67ED"/>
    <w:rsid w:val="004A6D3A"/>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B25"/>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28F"/>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BBE"/>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5226"/>
    <w:rsid w:val="0050578F"/>
    <w:rsid w:val="00505C65"/>
    <w:rsid w:val="00505F05"/>
    <w:rsid w:val="005064AB"/>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679"/>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365B"/>
    <w:rsid w:val="005838F5"/>
    <w:rsid w:val="00583A1C"/>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6FF9"/>
    <w:rsid w:val="00587157"/>
    <w:rsid w:val="00587287"/>
    <w:rsid w:val="00587863"/>
    <w:rsid w:val="00587EEE"/>
    <w:rsid w:val="00590297"/>
    <w:rsid w:val="0059046D"/>
    <w:rsid w:val="00590635"/>
    <w:rsid w:val="005909DD"/>
    <w:rsid w:val="00590DBF"/>
    <w:rsid w:val="005913E4"/>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5063"/>
    <w:rsid w:val="005A58F0"/>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1F1"/>
    <w:rsid w:val="0061259F"/>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0D74"/>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4DC0"/>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D29"/>
    <w:rsid w:val="00662E1F"/>
    <w:rsid w:val="00662FC8"/>
    <w:rsid w:val="00663383"/>
    <w:rsid w:val="00663384"/>
    <w:rsid w:val="006638FD"/>
    <w:rsid w:val="00664201"/>
    <w:rsid w:val="00664A46"/>
    <w:rsid w:val="00665105"/>
    <w:rsid w:val="0066545D"/>
    <w:rsid w:val="0066620D"/>
    <w:rsid w:val="0066633F"/>
    <w:rsid w:val="006671D0"/>
    <w:rsid w:val="00667446"/>
    <w:rsid w:val="0066796A"/>
    <w:rsid w:val="00667987"/>
    <w:rsid w:val="00667BB3"/>
    <w:rsid w:val="00670094"/>
    <w:rsid w:val="006700C1"/>
    <w:rsid w:val="006702B1"/>
    <w:rsid w:val="00670819"/>
    <w:rsid w:val="00670A41"/>
    <w:rsid w:val="006710C8"/>
    <w:rsid w:val="0067133C"/>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A7"/>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6025"/>
    <w:rsid w:val="006A65F2"/>
    <w:rsid w:val="006A69A3"/>
    <w:rsid w:val="006A6FE5"/>
    <w:rsid w:val="006A7012"/>
    <w:rsid w:val="006A7013"/>
    <w:rsid w:val="006A7557"/>
    <w:rsid w:val="006A784B"/>
    <w:rsid w:val="006A7AB6"/>
    <w:rsid w:val="006B0041"/>
    <w:rsid w:val="006B0252"/>
    <w:rsid w:val="006B1DB4"/>
    <w:rsid w:val="006B23AB"/>
    <w:rsid w:val="006B290E"/>
    <w:rsid w:val="006B2947"/>
    <w:rsid w:val="006B35E2"/>
    <w:rsid w:val="006B3617"/>
    <w:rsid w:val="006B3898"/>
    <w:rsid w:val="006B397D"/>
    <w:rsid w:val="006B3D30"/>
    <w:rsid w:val="006B402E"/>
    <w:rsid w:val="006B418C"/>
    <w:rsid w:val="006B4847"/>
    <w:rsid w:val="006B5239"/>
    <w:rsid w:val="006B5633"/>
    <w:rsid w:val="006B5C95"/>
    <w:rsid w:val="006B5D6B"/>
    <w:rsid w:val="006B66D2"/>
    <w:rsid w:val="006B6E26"/>
    <w:rsid w:val="006B711F"/>
    <w:rsid w:val="006B76DA"/>
    <w:rsid w:val="006C03DA"/>
    <w:rsid w:val="006C067A"/>
    <w:rsid w:val="006C06AF"/>
    <w:rsid w:val="006C0AB5"/>
    <w:rsid w:val="006C162E"/>
    <w:rsid w:val="006C18BD"/>
    <w:rsid w:val="006C1E40"/>
    <w:rsid w:val="006C2F18"/>
    <w:rsid w:val="006C365F"/>
    <w:rsid w:val="006C3C5A"/>
    <w:rsid w:val="006C3D42"/>
    <w:rsid w:val="006C4753"/>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AED"/>
    <w:rsid w:val="006E5C17"/>
    <w:rsid w:val="006E5DC9"/>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98A"/>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A2D"/>
    <w:rsid w:val="00705FE6"/>
    <w:rsid w:val="007061D1"/>
    <w:rsid w:val="007065B9"/>
    <w:rsid w:val="00706920"/>
    <w:rsid w:val="00706B32"/>
    <w:rsid w:val="00707079"/>
    <w:rsid w:val="0070730C"/>
    <w:rsid w:val="00707E37"/>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98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7FA"/>
    <w:rsid w:val="007318D9"/>
    <w:rsid w:val="0073352D"/>
    <w:rsid w:val="007338F1"/>
    <w:rsid w:val="00733C9C"/>
    <w:rsid w:val="00733E35"/>
    <w:rsid w:val="007345D0"/>
    <w:rsid w:val="00734E44"/>
    <w:rsid w:val="00734F52"/>
    <w:rsid w:val="007358CD"/>
    <w:rsid w:val="00735AC2"/>
    <w:rsid w:val="00735EFA"/>
    <w:rsid w:val="0073695E"/>
    <w:rsid w:val="007375D4"/>
    <w:rsid w:val="007376C8"/>
    <w:rsid w:val="007376E9"/>
    <w:rsid w:val="00737B0B"/>
    <w:rsid w:val="00737BC9"/>
    <w:rsid w:val="00737C27"/>
    <w:rsid w:val="00740816"/>
    <w:rsid w:val="00740C14"/>
    <w:rsid w:val="00741448"/>
    <w:rsid w:val="00741538"/>
    <w:rsid w:val="00741987"/>
    <w:rsid w:val="00741D46"/>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73A"/>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6F8"/>
    <w:rsid w:val="007B2C5B"/>
    <w:rsid w:val="007B2CD4"/>
    <w:rsid w:val="007B3251"/>
    <w:rsid w:val="007B33AC"/>
    <w:rsid w:val="007B42A2"/>
    <w:rsid w:val="007B43B3"/>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14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7A08"/>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448"/>
    <w:rsid w:val="00834927"/>
    <w:rsid w:val="00834BBE"/>
    <w:rsid w:val="00834DEF"/>
    <w:rsid w:val="00834FCE"/>
    <w:rsid w:val="00835347"/>
    <w:rsid w:val="008357F7"/>
    <w:rsid w:val="00835930"/>
    <w:rsid w:val="00836023"/>
    <w:rsid w:val="008373E5"/>
    <w:rsid w:val="00837981"/>
    <w:rsid w:val="00837B53"/>
    <w:rsid w:val="008401F2"/>
    <w:rsid w:val="00840265"/>
    <w:rsid w:val="0084033C"/>
    <w:rsid w:val="00840BDA"/>
    <w:rsid w:val="00840C0D"/>
    <w:rsid w:val="00840D7C"/>
    <w:rsid w:val="008412AA"/>
    <w:rsid w:val="00841496"/>
    <w:rsid w:val="0084153A"/>
    <w:rsid w:val="00841740"/>
    <w:rsid w:val="00841789"/>
    <w:rsid w:val="00841885"/>
    <w:rsid w:val="008419E6"/>
    <w:rsid w:val="00841FAA"/>
    <w:rsid w:val="0084206A"/>
    <w:rsid w:val="00843B11"/>
    <w:rsid w:val="00843D4D"/>
    <w:rsid w:val="00843DE1"/>
    <w:rsid w:val="00843F7F"/>
    <w:rsid w:val="008443E0"/>
    <w:rsid w:val="0084458D"/>
    <w:rsid w:val="0084467F"/>
    <w:rsid w:val="00844D05"/>
    <w:rsid w:val="00844EF2"/>
    <w:rsid w:val="00845427"/>
    <w:rsid w:val="0084586D"/>
    <w:rsid w:val="00845E6B"/>
    <w:rsid w:val="008469A4"/>
    <w:rsid w:val="00846CA7"/>
    <w:rsid w:val="0084744F"/>
    <w:rsid w:val="00847A30"/>
    <w:rsid w:val="00847BA7"/>
    <w:rsid w:val="00847C66"/>
    <w:rsid w:val="008514C4"/>
    <w:rsid w:val="00851670"/>
    <w:rsid w:val="00851DED"/>
    <w:rsid w:val="00852748"/>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73A"/>
    <w:rsid w:val="00887EA9"/>
    <w:rsid w:val="00890906"/>
    <w:rsid w:val="00890CD3"/>
    <w:rsid w:val="00890E6B"/>
    <w:rsid w:val="00890FD3"/>
    <w:rsid w:val="008913B7"/>
    <w:rsid w:val="00891678"/>
    <w:rsid w:val="0089185B"/>
    <w:rsid w:val="00892028"/>
    <w:rsid w:val="00892A32"/>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AA0"/>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134D"/>
    <w:rsid w:val="008C218A"/>
    <w:rsid w:val="008C2191"/>
    <w:rsid w:val="008C23A4"/>
    <w:rsid w:val="008C2945"/>
    <w:rsid w:val="008C2B45"/>
    <w:rsid w:val="008C351A"/>
    <w:rsid w:val="008C35DA"/>
    <w:rsid w:val="008C3AF4"/>
    <w:rsid w:val="008C3B6F"/>
    <w:rsid w:val="008C3F2A"/>
    <w:rsid w:val="008C4035"/>
    <w:rsid w:val="008C54EC"/>
    <w:rsid w:val="008C58D8"/>
    <w:rsid w:val="008C5CB6"/>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3AE"/>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F0F"/>
    <w:rsid w:val="00943F35"/>
    <w:rsid w:val="0094411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E78"/>
    <w:rsid w:val="009738D1"/>
    <w:rsid w:val="00973D22"/>
    <w:rsid w:val="00973FEC"/>
    <w:rsid w:val="00974CC8"/>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F95"/>
    <w:rsid w:val="00982C10"/>
    <w:rsid w:val="00982F88"/>
    <w:rsid w:val="0098320E"/>
    <w:rsid w:val="00983D81"/>
    <w:rsid w:val="009840C7"/>
    <w:rsid w:val="009840F3"/>
    <w:rsid w:val="00984459"/>
    <w:rsid w:val="009849E0"/>
    <w:rsid w:val="00985A1C"/>
    <w:rsid w:val="00985B09"/>
    <w:rsid w:val="00985EC5"/>
    <w:rsid w:val="0098609E"/>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4A3"/>
    <w:rsid w:val="009A1AE8"/>
    <w:rsid w:val="009A26D8"/>
    <w:rsid w:val="009A2F4E"/>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838"/>
    <w:rsid w:val="009D3A0D"/>
    <w:rsid w:val="009D3E55"/>
    <w:rsid w:val="009D4869"/>
    <w:rsid w:val="009D4A44"/>
    <w:rsid w:val="009D4DAC"/>
    <w:rsid w:val="009D50B8"/>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0D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611"/>
    <w:rsid w:val="00A06785"/>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5A"/>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17FC9"/>
    <w:rsid w:val="00A200A2"/>
    <w:rsid w:val="00A2014B"/>
    <w:rsid w:val="00A20A45"/>
    <w:rsid w:val="00A20D5A"/>
    <w:rsid w:val="00A20F54"/>
    <w:rsid w:val="00A21A11"/>
    <w:rsid w:val="00A21C17"/>
    <w:rsid w:val="00A22C64"/>
    <w:rsid w:val="00A23ABA"/>
    <w:rsid w:val="00A23D8A"/>
    <w:rsid w:val="00A2404B"/>
    <w:rsid w:val="00A249A0"/>
    <w:rsid w:val="00A24B09"/>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3BBE"/>
    <w:rsid w:val="00A34878"/>
    <w:rsid w:val="00A34A8B"/>
    <w:rsid w:val="00A34D84"/>
    <w:rsid w:val="00A3559C"/>
    <w:rsid w:val="00A35A6C"/>
    <w:rsid w:val="00A36B7A"/>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21"/>
    <w:rsid w:val="00A56649"/>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68"/>
    <w:rsid w:val="00A75312"/>
    <w:rsid w:val="00A755E9"/>
    <w:rsid w:val="00A75636"/>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B5"/>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0835"/>
    <w:rsid w:val="00AC16E4"/>
    <w:rsid w:val="00AC1902"/>
    <w:rsid w:val="00AC1D4B"/>
    <w:rsid w:val="00AC1F1E"/>
    <w:rsid w:val="00AC1FD5"/>
    <w:rsid w:val="00AC2503"/>
    <w:rsid w:val="00AC415E"/>
    <w:rsid w:val="00AC44A6"/>
    <w:rsid w:val="00AC48F0"/>
    <w:rsid w:val="00AC4A70"/>
    <w:rsid w:val="00AC4C36"/>
    <w:rsid w:val="00AC4F49"/>
    <w:rsid w:val="00AC4FC0"/>
    <w:rsid w:val="00AC5713"/>
    <w:rsid w:val="00AC572F"/>
    <w:rsid w:val="00AC5B7D"/>
    <w:rsid w:val="00AC65BD"/>
    <w:rsid w:val="00AC6A0B"/>
    <w:rsid w:val="00AC6C49"/>
    <w:rsid w:val="00AC6DB2"/>
    <w:rsid w:val="00AC703B"/>
    <w:rsid w:val="00AC7220"/>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8CB"/>
    <w:rsid w:val="00AD4BEC"/>
    <w:rsid w:val="00AD4E15"/>
    <w:rsid w:val="00AD5343"/>
    <w:rsid w:val="00AD5396"/>
    <w:rsid w:val="00AD5397"/>
    <w:rsid w:val="00AD58D5"/>
    <w:rsid w:val="00AD68A3"/>
    <w:rsid w:val="00AD6B94"/>
    <w:rsid w:val="00AD7586"/>
    <w:rsid w:val="00AD7883"/>
    <w:rsid w:val="00AD7A8C"/>
    <w:rsid w:val="00AD7B57"/>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B2A"/>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07820"/>
    <w:rsid w:val="00B10420"/>
    <w:rsid w:val="00B10462"/>
    <w:rsid w:val="00B10626"/>
    <w:rsid w:val="00B108FA"/>
    <w:rsid w:val="00B10A34"/>
    <w:rsid w:val="00B110AF"/>
    <w:rsid w:val="00B113F2"/>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49F"/>
    <w:rsid w:val="00B4261E"/>
    <w:rsid w:val="00B427E0"/>
    <w:rsid w:val="00B42993"/>
    <w:rsid w:val="00B42A31"/>
    <w:rsid w:val="00B42E6A"/>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F7"/>
    <w:rsid w:val="00B52C79"/>
    <w:rsid w:val="00B52FA5"/>
    <w:rsid w:val="00B53D22"/>
    <w:rsid w:val="00B53F33"/>
    <w:rsid w:val="00B54572"/>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48F"/>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197"/>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AC0"/>
    <w:rsid w:val="00BD2DF2"/>
    <w:rsid w:val="00BD2E47"/>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DC7"/>
    <w:rsid w:val="00C037AC"/>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4083"/>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1291"/>
    <w:rsid w:val="00C41C74"/>
    <w:rsid w:val="00C423D4"/>
    <w:rsid w:val="00C4250D"/>
    <w:rsid w:val="00C433CC"/>
    <w:rsid w:val="00C434D0"/>
    <w:rsid w:val="00C43D7A"/>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AD4"/>
    <w:rsid w:val="00C64D13"/>
    <w:rsid w:val="00C64EF2"/>
    <w:rsid w:val="00C653E9"/>
    <w:rsid w:val="00C65BBB"/>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C04"/>
    <w:rsid w:val="00C94D74"/>
    <w:rsid w:val="00C94F7E"/>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253"/>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291"/>
    <w:rsid w:val="00CB53C5"/>
    <w:rsid w:val="00CB59D6"/>
    <w:rsid w:val="00CB63D8"/>
    <w:rsid w:val="00CB67EE"/>
    <w:rsid w:val="00CB69E4"/>
    <w:rsid w:val="00CB7153"/>
    <w:rsid w:val="00CB7421"/>
    <w:rsid w:val="00CB750E"/>
    <w:rsid w:val="00CB774B"/>
    <w:rsid w:val="00CB7D7A"/>
    <w:rsid w:val="00CC00E9"/>
    <w:rsid w:val="00CC01EF"/>
    <w:rsid w:val="00CC0571"/>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5A30"/>
    <w:rsid w:val="00CF6184"/>
    <w:rsid w:val="00CF6296"/>
    <w:rsid w:val="00CF651F"/>
    <w:rsid w:val="00CF7000"/>
    <w:rsid w:val="00CF7547"/>
    <w:rsid w:val="00CF79BB"/>
    <w:rsid w:val="00D00C5D"/>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A57"/>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8ED"/>
    <w:rsid w:val="00D56ED0"/>
    <w:rsid w:val="00D57218"/>
    <w:rsid w:val="00D57254"/>
    <w:rsid w:val="00D5763E"/>
    <w:rsid w:val="00D5769C"/>
    <w:rsid w:val="00D57E5A"/>
    <w:rsid w:val="00D57F64"/>
    <w:rsid w:val="00D6071C"/>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0D7A"/>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3F7"/>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06E4"/>
    <w:rsid w:val="00DC1107"/>
    <w:rsid w:val="00DC2AF6"/>
    <w:rsid w:val="00DC2BD8"/>
    <w:rsid w:val="00DC2D4C"/>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D30"/>
    <w:rsid w:val="00DD5E7E"/>
    <w:rsid w:val="00DD60DE"/>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717"/>
    <w:rsid w:val="00DE4871"/>
    <w:rsid w:val="00DE5B33"/>
    <w:rsid w:val="00DE630C"/>
    <w:rsid w:val="00DE6423"/>
    <w:rsid w:val="00DE646E"/>
    <w:rsid w:val="00DE661C"/>
    <w:rsid w:val="00DE6FE4"/>
    <w:rsid w:val="00DE76E9"/>
    <w:rsid w:val="00DF024D"/>
    <w:rsid w:val="00DF02EA"/>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903"/>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60CD4"/>
    <w:rsid w:val="00E60DC3"/>
    <w:rsid w:val="00E613DE"/>
    <w:rsid w:val="00E61D93"/>
    <w:rsid w:val="00E6266B"/>
    <w:rsid w:val="00E6276E"/>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AE"/>
    <w:rsid w:val="00E81D36"/>
    <w:rsid w:val="00E82395"/>
    <w:rsid w:val="00E8273E"/>
    <w:rsid w:val="00E82A2A"/>
    <w:rsid w:val="00E82AAA"/>
    <w:rsid w:val="00E82B2F"/>
    <w:rsid w:val="00E83257"/>
    <w:rsid w:val="00E832FE"/>
    <w:rsid w:val="00E838A8"/>
    <w:rsid w:val="00E83A34"/>
    <w:rsid w:val="00E83A36"/>
    <w:rsid w:val="00E83E64"/>
    <w:rsid w:val="00E8426D"/>
    <w:rsid w:val="00E8430D"/>
    <w:rsid w:val="00E84373"/>
    <w:rsid w:val="00E844C9"/>
    <w:rsid w:val="00E84850"/>
    <w:rsid w:val="00E84B04"/>
    <w:rsid w:val="00E84E49"/>
    <w:rsid w:val="00E8517D"/>
    <w:rsid w:val="00E858AB"/>
    <w:rsid w:val="00E85C64"/>
    <w:rsid w:val="00E85FC9"/>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3BCC"/>
    <w:rsid w:val="00EC410E"/>
    <w:rsid w:val="00EC4377"/>
    <w:rsid w:val="00EC43DF"/>
    <w:rsid w:val="00EC466F"/>
    <w:rsid w:val="00EC477D"/>
    <w:rsid w:val="00EC4C32"/>
    <w:rsid w:val="00EC52E8"/>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847"/>
    <w:rsid w:val="00EE1A31"/>
    <w:rsid w:val="00EE1B03"/>
    <w:rsid w:val="00EE1C16"/>
    <w:rsid w:val="00EE3826"/>
    <w:rsid w:val="00EE3AD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8C6"/>
    <w:rsid w:val="00EF4CD3"/>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269"/>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EB1"/>
    <w:rsid w:val="00F56800"/>
    <w:rsid w:val="00F573CB"/>
    <w:rsid w:val="00F574D5"/>
    <w:rsid w:val="00F57812"/>
    <w:rsid w:val="00F57CCA"/>
    <w:rsid w:val="00F57FA0"/>
    <w:rsid w:val="00F6082D"/>
    <w:rsid w:val="00F60A55"/>
    <w:rsid w:val="00F60DDD"/>
    <w:rsid w:val="00F60FAC"/>
    <w:rsid w:val="00F61186"/>
    <w:rsid w:val="00F61204"/>
    <w:rsid w:val="00F61D51"/>
    <w:rsid w:val="00F61D9F"/>
    <w:rsid w:val="00F620D8"/>
    <w:rsid w:val="00F6227D"/>
    <w:rsid w:val="00F62851"/>
    <w:rsid w:val="00F62EBA"/>
    <w:rsid w:val="00F62FD0"/>
    <w:rsid w:val="00F637F0"/>
    <w:rsid w:val="00F63869"/>
    <w:rsid w:val="00F641CA"/>
    <w:rsid w:val="00F65444"/>
    <w:rsid w:val="00F65C28"/>
    <w:rsid w:val="00F66240"/>
    <w:rsid w:val="00F67308"/>
    <w:rsid w:val="00F678CD"/>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AEE"/>
    <w:rsid w:val="00F81BBF"/>
    <w:rsid w:val="00F81CAC"/>
    <w:rsid w:val="00F81D83"/>
    <w:rsid w:val="00F82860"/>
    <w:rsid w:val="00F82E6E"/>
    <w:rsid w:val="00F8398F"/>
    <w:rsid w:val="00F83A87"/>
    <w:rsid w:val="00F847D1"/>
    <w:rsid w:val="00F84993"/>
    <w:rsid w:val="00F85CD1"/>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3E9828"/>
  <w15:docId w15:val="{62007E02-B064-464F-95DA-308798DA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6">
    <w:name w:val="heading 6"/>
    <w:basedOn w:val="Normalny"/>
    <w:next w:val="Normalny"/>
    <w:link w:val="Nagwek6Znak"/>
    <w:uiPriority w:val="9"/>
    <w:semiHidden/>
    <w:unhideWhenUsed/>
    <w:qFormat/>
    <w:rsid w:val="00392BB6"/>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character" w:styleId="Nierozpoznanawzmianka">
    <w:name w:val="Unresolved Mention"/>
    <w:basedOn w:val="Domylnaczcionkaakapitu"/>
    <w:uiPriority w:val="99"/>
    <w:semiHidden/>
    <w:unhideWhenUsed/>
    <w:rsid w:val="002C2B7A"/>
    <w:rPr>
      <w:color w:val="605E5C"/>
      <w:shd w:val="clear" w:color="auto" w:fill="E1DFDD"/>
    </w:rPr>
  </w:style>
  <w:style w:type="character" w:customStyle="1" w:styleId="Nagwek6Znak">
    <w:name w:val="Nagłówek 6 Znak"/>
    <w:basedOn w:val="Domylnaczcionkaakapitu"/>
    <w:link w:val="Nagwek6"/>
    <w:uiPriority w:val="9"/>
    <w:semiHidden/>
    <w:rsid w:val="00392B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490092605">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5BB7B-5150-4C73-A709-9A0A8856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23</Pages>
  <Words>9042</Words>
  <Characters>54257</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63173</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Radca Prawny</cp:lastModifiedBy>
  <cp:revision>73</cp:revision>
  <cp:lastPrinted>2021-04-20T08:46:00Z</cp:lastPrinted>
  <dcterms:created xsi:type="dcterms:W3CDTF">2022-04-28T10:12:00Z</dcterms:created>
  <dcterms:modified xsi:type="dcterms:W3CDTF">2024-08-20T13:10:00Z</dcterms:modified>
</cp:coreProperties>
</file>