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236"/>
        <w:tblW w:w="0" w:type="auto"/>
        <w:tblLook w:val="00A0" w:firstRow="1" w:lastRow="0" w:firstColumn="1" w:lastColumn="0" w:noHBand="0" w:noVBand="0"/>
      </w:tblPr>
      <w:tblGrid>
        <w:gridCol w:w="4747"/>
      </w:tblGrid>
      <w:tr w:rsidR="009A6023" w:rsidRPr="009C6375" w14:paraId="075E119B" w14:textId="77777777" w:rsidTr="00865089">
        <w:tc>
          <w:tcPr>
            <w:tcW w:w="4747" w:type="dxa"/>
            <w:vAlign w:val="center"/>
          </w:tcPr>
          <w:p w14:paraId="594D590C" w14:textId="77777777" w:rsidR="009A6023" w:rsidRPr="009C6375" w:rsidRDefault="009A6023" w:rsidP="00865089">
            <w:pPr>
              <w:tabs>
                <w:tab w:val="center" w:pos="4536"/>
                <w:tab w:val="right" w:pos="9072"/>
              </w:tabs>
              <w:spacing w:after="200" w:line="276" w:lineRule="auto"/>
              <w:jc w:val="both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</w:tr>
    </w:tbl>
    <w:p w14:paraId="3ED61E88" w14:textId="77777777" w:rsidR="009A6023" w:rsidRPr="009C6375" w:rsidRDefault="009A6023" w:rsidP="00EC0DBE">
      <w:pPr>
        <w:rPr>
          <w:rFonts w:ascii="Calibri" w:hAnsi="Calibri" w:cs="Arial"/>
          <w:sz w:val="18"/>
          <w:szCs w:val="18"/>
        </w:rPr>
      </w:pPr>
    </w:p>
    <w:p w14:paraId="375E1C3A" w14:textId="77777777" w:rsidR="009A6023" w:rsidRPr="009C6375" w:rsidRDefault="009A6023" w:rsidP="00EC0DBE">
      <w:pPr>
        <w:rPr>
          <w:rFonts w:ascii="Calibri" w:hAnsi="Calibri" w:cs="Arial"/>
          <w:sz w:val="18"/>
          <w:szCs w:val="18"/>
        </w:rPr>
      </w:pPr>
    </w:p>
    <w:p w14:paraId="306DA83A" w14:textId="77777777" w:rsidR="009A6023" w:rsidRPr="009C6375" w:rsidRDefault="009A6023" w:rsidP="00EC0DBE">
      <w:pPr>
        <w:rPr>
          <w:rFonts w:ascii="Calibri" w:hAnsi="Calibri" w:cs="Arial"/>
          <w:sz w:val="18"/>
          <w:szCs w:val="18"/>
        </w:rPr>
      </w:pPr>
    </w:p>
    <w:p w14:paraId="28588026" w14:textId="423E1500" w:rsidR="009A6023" w:rsidRPr="009C6375" w:rsidRDefault="009A6023" w:rsidP="007A464B">
      <w:pPr>
        <w:pStyle w:val="Tekstpodstawowy"/>
        <w:jc w:val="right"/>
        <w:rPr>
          <w:rFonts w:ascii="Calibri" w:hAnsi="Calibri"/>
          <w:sz w:val="18"/>
          <w:szCs w:val="18"/>
        </w:rPr>
      </w:pPr>
      <w:r w:rsidRPr="009C6375">
        <w:rPr>
          <w:rFonts w:ascii="Calibri" w:hAnsi="Calibri"/>
          <w:sz w:val="18"/>
          <w:szCs w:val="18"/>
        </w:rPr>
        <w:t>Załącznik nr 1</w:t>
      </w:r>
    </w:p>
    <w:p w14:paraId="30F45EFE" w14:textId="77777777" w:rsidR="009A6023" w:rsidRPr="009C6375" w:rsidRDefault="009A6023" w:rsidP="003B7D6D">
      <w:pPr>
        <w:widowControl w:val="0"/>
        <w:spacing w:after="240"/>
        <w:jc w:val="center"/>
        <w:rPr>
          <w:rFonts w:ascii="Calibri" w:hAnsi="Calibri" w:cs="Arial"/>
          <w:b/>
          <w:bCs/>
          <w:sz w:val="18"/>
          <w:szCs w:val="18"/>
        </w:rPr>
      </w:pPr>
      <w:r w:rsidRPr="009C6375">
        <w:rPr>
          <w:rFonts w:ascii="Calibri" w:hAnsi="Calibri" w:cs="Arial"/>
          <w:b/>
          <w:bCs/>
          <w:sz w:val="18"/>
          <w:szCs w:val="18"/>
        </w:rPr>
        <w:t>FORMULARZ OFERTY</w:t>
      </w:r>
    </w:p>
    <w:p w14:paraId="0E911B4E" w14:textId="77777777" w:rsidR="002800D9" w:rsidRDefault="009A6023" w:rsidP="002800D9">
      <w:pPr>
        <w:spacing w:line="360" w:lineRule="atLeast"/>
        <w:jc w:val="both"/>
        <w:rPr>
          <w:rFonts w:ascii="Calibri" w:hAnsi="Calibri" w:cs="Calibri"/>
          <w:bCs/>
          <w:sz w:val="18"/>
          <w:szCs w:val="18"/>
        </w:rPr>
      </w:pPr>
      <w:r w:rsidRPr="002C0F59">
        <w:rPr>
          <w:rFonts w:ascii="Calibri" w:hAnsi="Calibri" w:cs="Calibri"/>
          <w:bCs/>
          <w:sz w:val="18"/>
          <w:szCs w:val="18"/>
        </w:rPr>
        <w:t xml:space="preserve">Wyrażamy chęć uczestnictwa w postępowaniu o udzielenie zamówienia publicznego prowadzonym w trybie podstawowym bez negocjacji zorganizowanym </w:t>
      </w:r>
      <w:r w:rsidRPr="002C0F59">
        <w:rPr>
          <w:rFonts w:ascii="Calibri" w:hAnsi="Calibri" w:cs="Calibri"/>
          <w:sz w:val="18"/>
          <w:szCs w:val="18"/>
        </w:rPr>
        <w:t>przez Gminę Kamieniec Ząbkowicki</w:t>
      </w:r>
      <w:r w:rsidRPr="002C0F59">
        <w:rPr>
          <w:rFonts w:ascii="Calibri" w:hAnsi="Calibri" w:cs="Calibri"/>
          <w:bCs/>
          <w:sz w:val="18"/>
          <w:szCs w:val="18"/>
        </w:rPr>
        <w:t>, na zadanie</w:t>
      </w:r>
      <w:r>
        <w:rPr>
          <w:rFonts w:ascii="Calibri" w:hAnsi="Calibri" w:cs="Calibri"/>
          <w:bCs/>
          <w:sz w:val="18"/>
          <w:szCs w:val="18"/>
        </w:rPr>
        <w:t xml:space="preserve">: </w:t>
      </w:r>
    </w:p>
    <w:p w14:paraId="32544959" w14:textId="43E1A38A" w:rsidR="002800D9" w:rsidRDefault="00416486" w:rsidP="002800D9">
      <w:pPr>
        <w:spacing w:line="360" w:lineRule="atLeast"/>
        <w:jc w:val="both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 xml:space="preserve">„Przebudowa drogi gminnej ul. Ogrodowej w Kamieńcu Ząbkowickim” </w:t>
      </w:r>
      <w:r>
        <w:rPr>
          <w:rFonts w:ascii="Calibri" w:hAnsi="Calibri" w:cs="Calibri"/>
          <w:sz w:val="18"/>
          <w:szCs w:val="18"/>
        </w:rPr>
        <w:t>w ramach Rządowego Funduszu Rozwoju Dróg</w:t>
      </w:r>
    </w:p>
    <w:p w14:paraId="51C03CCE" w14:textId="77777777" w:rsidR="009A6023" w:rsidRDefault="009A6023" w:rsidP="0032202C">
      <w:pPr>
        <w:spacing w:line="240" w:lineRule="atLeast"/>
        <w:jc w:val="both"/>
        <w:rPr>
          <w:rFonts w:ascii="Calibri" w:hAnsi="Calibri" w:cs="Calibri"/>
          <w:b/>
          <w:sz w:val="18"/>
          <w:szCs w:val="18"/>
        </w:rPr>
      </w:pPr>
    </w:p>
    <w:p w14:paraId="34FF7FB4" w14:textId="77777777" w:rsidR="009A6023" w:rsidRDefault="009A6023" w:rsidP="00A130F6">
      <w:pPr>
        <w:jc w:val="both"/>
        <w:rPr>
          <w:rFonts w:ascii="Calibri" w:hAnsi="Calibri" w:cs="Calibri"/>
          <w:bCs/>
          <w:color w:val="000000"/>
          <w:spacing w:val="4"/>
          <w:sz w:val="20"/>
          <w:szCs w:val="20"/>
        </w:rPr>
      </w:pPr>
    </w:p>
    <w:p w14:paraId="48D2E106" w14:textId="77777777" w:rsidR="009A6023" w:rsidRPr="009C6375" w:rsidRDefault="009A6023" w:rsidP="00E024C6">
      <w:pPr>
        <w:widowControl w:val="0"/>
        <w:jc w:val="both"/>
        <w:rPr>
          <w:rFonts w:ascii="Calibri" w:hAnsi="Calibri" w:cs="Arial"/>
          <w:b/>
          <w:bCs/>
          <w:sz w:val="18"/>
          <w:szCs w:val="18"/>
        </w:rPr>
      </w:pPr>
      <w:r w:rsidRPr="009C6375">
        <w:rPr>
          <w:rFonts w:ascii="Calibri" w:hAnsi="Calibri" w:cs="Arial"/>
          <w:b/>
          <w:bCs/>
          <w:sz w:val="18"/>
          <w:szCs w:val="18"/>
        </w:rPr>
        <w:t>1.</w:t>
      </w:r>
      <w:r w:rsidRPr="009C6375">
        <w:rPr>
          <w:rFonts w:ascii="Calibri" w:hAnsi="Calibri" w:cs="Arial"/>
          <w:b/>
          <w:bCs/>
          <w:sz w:val="18"/>
          <w:szCs w:val="18"/>
        </w:rPr>
        <w:tab/>
        <w:t>DANE WYKONAWCY</w:t>
      </w:r>
      <w:r w:rsidRPr="009C6375">
        <w:rPr>
          <w:rStyle w:val="Odwoanieprzypisudolnego"/>
          <w:rFonts w:ascii="Calibri" w:hAnsi="Calibri" w:cs="Arial"/>
          <w:b/>
          <w:bCs/>
          <w:sz w:val="18"/>
          <w:szCs w:val="18"/>
        </w:rPr>
        <w:footnoteReference w:id="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24"/>
        <w:gridCol w:w="6478"/>
      </w:tblGrid>
      <w:tr w:rsidR="009A6023" w:rsidRPr="009C6375" w14:paraId="0EB2FC71" w14:textId="77777777" w:rsidTr="0043388E">
        <w:trPr>
          <w:trHeight w:val="586"/>
        </w:trPr>
        <w:tc>
          <w:tcPr>
            <w:tcW w:w="1480" w:type="pct"/>
            <w:vAlign w:val="center"/>
          </w:tcPr>
          <w:p w14:paraId="5D0F8BB4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386F6124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  <w:p w14:paraId="23EE795F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03666C03" w14:textId="77777777" w:rsidTr="0043388E">
        <w:trPr>
          <w:trHeight w:val="340"/>
        </w:trPr>
        <w:tc>
          <w:tcPr>
            <w:tcW w:w="1480" w:type="pct"/>
            <w:vAlign w:val="center"/>
          </w:tcPr>
          <w:p w14:paraId="038B471B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NIP</w:t>
            </w:r>
          </w:p>
        </w:tc>
        <w:tc>
          <w:tcPr>
            <w:tcW w:w="3520" w:type="pct"/>
            <w:vAlign w:val="center"/>
          </w:tcPr>
          <w:p w14:paraId="1133984D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0528E54D" w14:textId="77777777" w:rsidTr="0043388E">
        <w:trPr>
          <w:trHeight w:val="340"/>
        </w:trPr>
        <w:tc>
          <w:tcPr>
            <w:tcW w:w="1480" w:type="pct"/>
            <w:vAlign w:val="center"/>
          </w:tcPr>
          <w:p w14:paraId="0B4A5EBF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REGON</w:t>
            </w:r>
          </w:p>
        </w:tc>
        <w:tc>
          <w:tcPr>
            <w:tcW w:w="3520" w:type="pct"/>
            <w:vAlign w:val="center"/>
          </w:tcPr>
          <w:p w14:paraId="3F218CF2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264C3643" w14:textId="77777777" w:rsidTr="0043388E">
        <w:trPr>
          <w:trHeight w:val="340"/>
        </w:trPr>
        <w:tc>
          <w:tcPr>
            <w:tcW w:w="5000" w:type="pct"/>
            <w:gridSpan w:val="2"/>
            <w:vAlign w:val="center"/>
          </w:tcPr>
          <w:p w14:paraId="0CF17618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/>
                <w:bCs/>
                <w:sz w:val="18"/>
                <w:szCs w:val="18"/>
              </w:rPr>
              <w:t>Adres</w:t>
            </w:r>
          </w:p>
        </w:tc>
      </w:tr>
      <w:tr w:rsidR="009A6023" w:rsidRPr="009C6375" w14:paraId="48D58F39" w14:textId="77777777" w:rsidTr="0043388E">
        <w:trPr>
          <w:trHeight w:val="340"/>
        </w:trPr>
        <w:tc>
          <w:tcPr>
            <w:tcW w:w="1480" w:type="pct"/>
            <w:vAlign w:val="center"/>
          </w:tcPr>
          <w:p w14:paraId="54CA5D03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ulica</w:t>
            </w:r>
          </w:p>
        </w:tc>
        <w:tc>
          <w:tcPr>
            <w:tcW w:w="3520" w:type="pct"/>
            <w:vAlign w:val="center"/>
          </w:tcPr>
          <w:p w14:paraId="725F3087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65D909E2" w14:textId="77777777" w:rsidTr="0043388E">
        <w:trPr>
          <w:trHeight w:val="340"/>
        </w:trPr>
        <w:tc>
          <w:tcPr>
            <w:tcW w:w="1480" w:type="pct"/>
            <w:vAlign w:val="center"/>
          </w:tcPr>
          <w:p w14:paraId="43E45200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nr domu</w:t>
            </w:r>
          </w:p>
        </w:tc>
        <w:tc>
          <w:tcPr>
            <w:tcW w:w="3520" w:type="pct"/>
            <w:vAlign w:val="center"/>
          </w:tcPr>
          <w:p w14:paraId="292AB11A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07A47A8B" w14:textId="77777777" w:rsidTr="0043388E">
        <w:trPr>
          <w:trHeight w:val="340"/>
        </w:trPr>
        <w:tc>
          <w:tcPr>
            <w:tcW w:w="1480" w:type="pct"/>
            <w:vAlign w:val="center"/>
          </w:tcPr>
          <w:p w14:paraId="525D2254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kod</w:t>
            </w:r>
          </w:p>
        </w:tc>
        <w:tc>
          <w:tcPr>
            <w:tcW w:w="3520" w:type="pct"/>
            <w:vAlign w:val="center"/>
          </w:tcPr>
          <w:p w14:paraId="59FADAB0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2355866F" w14:textId="77777777" w:rsidTr="0043388E">
        <w:trPr>
          <w:trHeight w:val="340"/>
        </w:trPr>
        <w:tc>
          <w:tcPr>
            <w:tcW w:w="1480" w:type="pct"/>
            <w:vAlign w:val="center"/>
          </w:tcPr>
          <w:p w14:paraId="4BFDC97D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62279394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4BCE1D1B" w14:textId="77777777" w:rsidTr="0043388E">
        <w:trPr>
          <w:trHeight w:val="340"/>
        </w:trPr>
        <w:tc>
          <w:tcPr>
            <w:tcW w:w="1480" w:type="pct"/>
            <w:vAlign w:val="center"/>
          </w:tcPr>
          <w:p w14:paraId="231318DB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powiat</w:t>
            </w:r>
          </w:p>
        </w:tc>
        <w:tc>
          <w:tcPr>
            <w:tcW w:w="3520" w:type="pct"/>
            <w:vAlign w:val="center"/>
          </w:tcPr>
          <w:p w14:paraId="2EAD5CCE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6756767F" w14:textId="77777777" w:rsidTr="0043388E">
        <w:trPr>
          <w:trHeight w:val="340"/>
        </w:trPr>
        <w:tc>
          <w:tcPr>
            <w:tcW w:w="1480" w:type="pct"/>
            <w:vAlign w:val="center"/>
          </w:tcPr>
          <w:p w14:paraId="3D3F7F95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480E4AC0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38608F9D" w14:textId="77777777" w:rsidTr="0043388E">
        <w:trPr>
          <w:trHeight w:val="340"/>
        </w:trPr>
        <w:tc>
          <w:tcPr>
            <w:tcW w:w="5000" w:type="pct"/>
            <w:gridSpan w:val="2"/>
            <w:vAlign w:val="center"/>
          </w:tcPr>
          <w:p w14:paraId="7B0CE2AA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/>
                <w:bCs/>
                <w:sz w:val="18"/>
                <w:szCs w:val="18"/>
              </w:rPr>
              <w:t>Adres do korespondencji</w:t>
            </w:r>
          </w:p>
        </w:tc>
      </w:tr>
      <w:tr w:rsidR="009A6023" w:rsidRPr="009C6375" w14:paraId="0E668D8A" w14:textId="77777777" w:rsidTr="0043388E">
        <w:trPr>
          <w:trHeight w:val="340"/>
        </w:trPr>
        <w:tc>
          <w:tcPr>
            <w:tcW w:w="1480" w:type="pct"/>
            <w:vAlign w:val="center"/>
          </w:tcPr>
          <w:p w14:paraId="6B725D9D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ulica</w:t>
            </w:r>
          </w:p>
        </w:tc>
        <w:tc>
          <w:tcPr>
            <w:tcW w:w="3520" w:type="pct"/>
            <w:vAlign w:val="center"/>
          </w:tcPr>
          <w:p w14:paraId="1D7E393D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71FA1537" w14:textId="77777777" w:rsidTr="0043388E">
        <w:trPr>
          <w:trHeight w:val="340"/>
        </w:trPr>
        <w:tc>
          <w:tcPr>
            <w:tcW w:w="1480" w:type="pct"/>
            <w:vAlign w:val="center"/>
          </w:tcPr>
          <w:p w14:paraId="0F509957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nr domu</w:t>
            </w:r>
          </w:p>
        </w:tc>
        <w:tc>
          <w:tcPr>
            <w:tcW w:w="3520" w:type="pct"/>
            <w:vAlign w:val="center"/>
          </w:tcPr>
          <w:p w14:paraId="2217468B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1FC615E4" w14:textId="77777777" w:rsidTr="0043388E">
        <w:trPr>
          <w:trHeight w:val="340"/>
        </w:trPr>
        <w:tc>
          <w:tcPr>
            <w:tcW w:w="1480" w:type="pct"/>
            <w:vAlign w:val="center"/>
          </w:tcPr>
          <w:p w14:paraId="220CCD34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kod</w:t>
            </w:r>
          </w:p>
        </w:tc>
        <w:tc>
          <w:tcPr>
            <w:tcW w:w="3520" w:type="pct"/>
            <w:vAlign w:val="center"/>
          </w:tcPr>
          <w:p w14:paraId="6028FEDC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1EE13558" w14:textId="77777777" w:rsidTr="0043388E">
        <w:trPr>
          <w:trHeight w:val="340"/>
        </w:trPr>
        <w:tc>
          <w:tcPr>
            <w:tcW w:w="1480" w:type="pct"/>
            <w:vAlign w:val="center"/>
          </w:tcPr>
          <w:p w14:paraId="0D4288C0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4C84D4B6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70C2066D" w14:textId="77777777" w:rsidTr="0043388E">
        <w:trPr>
          <w:trHeight w:val="340"/>
        </w:trPr>
        <w:tc>
          <w:tcPr>
            <w:tcW w:w="1480" w:type="pct"/>
            <w:vAlign w:val="center"/>
          </w:tcPr>
          <w:p w14:paraId="40C821AC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powiat</w:t>
            </w:r>
          </w:p>
        </w:tc>
        <w:tc>
          <w:tcPr>
            <w:tcW w:w="3520" w:type="pct"/>
            <w:vAlign w:val="center"/>
          </w:tcPr>
          <w:p w14:paraId="58C09FDF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12209EE1" w14:textId="77777777" w:rsidTr="0043388E">
        <w:trPr>
          <w:trHeight w:val="340"/>
        </w:trPr>
        <w:tc>
          <w:tcPr>
            <w:tcW w:w="1480" w:type="pct"/>
            <w:vAlign w:val="center"/>
          </w:tcPr>
          <w:p w14:paraId="5E7D6A53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0C64CD32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057F80F9" w14:textId="77777777" w:rsidTr="0043388E">
        <w:trPr>
          <w:trHeight w:val="340"/>
        </w:trPr>
        <w:tc>
          <w:tcPr>
            <w:tcW w:w="1480" w:type="pct"/>
            <w:vAlign w:val="center"/>
          </w:tcPr>
          <w:p w14:paraId="087BDB8F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tel.</w:t>
            </w:r>
          </w:p>
        </w:tc>
        <w:tc>
          <w:tcPr>
            <w:tcW w:w="3520" w:type="pct"/>
            <w:vAlign w:val="center"/>
          </w:tcPr>
          <w:p w14:paraId="12A2AACF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57231A03" w14:textId="77777777" w:rsidTr="0043388E">
        <w:trPr>
          <w:trHeight w:val="340"/>
        </w:trPr>
        <w:tc>
          <w:tcPr>
            <w:tcW w:w="1480" w:type="pct"/>
            <w:vAlign w:val="center"/>
          </w:tcPr>
          <w:p w14:paraId="078385A9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fax</w:t>
            </w:r>
          </w:p>
        </w:tc>
        <w:tc>
          <w:tcPr>
            <w:tcW w:w="3520" w:type="pct"/>
            <w:vAlign w:val="center"/>
          </w:tcPr>
          <w:p w14:paraId="5BAB5685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43A2A044" w14:textId="77777777" w:rsidTr="0043388E">
        <w:trPr>
          <w:trHeight w:val="340"/>
        </w:trPr>
        <w:tc>
          <w:tcPr>
            <w:tcW w:w="1480" w:type="pct"/>
            <w:vAlign w:val="center"/>
          </w:tcPr>
          <w:p w14:paraId="78A9BBEE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e-mail</w:t>
            </w:r>
          </w:p>
        </w:tc>
        <w:tc>
          <w:tcPr>
            <w:tcW w:w="3520" w:type="pct"/>
            <w:vAlign w:val="center"/>
          </w:tcPr>
          <w:p w14:paraId="229B874F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</w:tbl>
    <w:p w14:paraId="50EB1DE1" w14:textId="366D4B7E" w:rsidR="009A6023" w:rsidRPr="009C6375" w:rsidRDefault="009A6023" w:rsidP="00E60E99">
      <w:pPr>
        <w:widowControl w:val="0"/>
        <w:spacing w:before="120"/>
        <w:jc w:val="both"/>
        <w:rPr>
          <w:rFonts w:ascii="Calibri" w:hAnsi="Calibri" w:cs="Arial"/>
          <w:b/>
          <w:bCs/>
          <w:sz w:val="18"/>
          <w:szCs w:val="18"/>
        </w:rPr>
      </w:pPr>
      <w:r w:rsidRPr="009C6375">
        <w:rPr>
          <w:rFonts w:ascii="Calibri" w:hAnsi="Calibri" w:cs="Arial"/>
          <w:b/>
          <w:bCs/>
          <w:sz w:val="18"/>
          <w:szCs w:val="18"/>
        </w:rPr>
        <w:t>Osoba wyznaczona przez Wykonawcę do kontaktów z Zamawiającym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3"/>
        <w:gridCol w:w="6469"/>
      </w:tblGrid>
      <w:tr w:rsidR="009A6023" w:rsidRPr="009C6375" w14:paraId="0B31B60D" w14:textId="77777777" w:rsidTr="0043388E">
        <w:trPr>
          <w:trHeight w:val="340"/>
        </w:trPr>
        <w:tc>
          <w:tcPr>
            <w:tcW w:w="1485" w:type="pct"/>
            <w:vAlign w:val="center"/>
          </w:tcPr>
          <w:p w14:paraId="66E61E06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251AAB7E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42DF45B7" w14:textId="77777777" w:rsidTr="0043388E">
        <w:trPr>
          <w:trHeight w:val="340"/>
        </w:trPr>
        <w:tc>
          <w:tcPr>
            <w:tcW w:w="1485" w:type="pct"/>
            <w:vAlign w:val="center"/>
          </w:tcPr>
          <w:p w14:paraId="0D21C9D2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tel.</w:t>
            </w:r>
          </w:p>
        </w:tc>
        <w:tc>
          <w:tcPr>
            <w:tcW w:w="3515" w:type="pct"/>
            <w:vAlign w:val="center"/>
          </w:tcPr>
          <w:p w14:paraId="6448407F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5553A634" w14:textId="77777777" w:rsidTr="0043388E">
        <w:trPr>
          <w:trHeight w:val="340"/>
        </w:trPr>
        <w:tc>
          <w:tcPr>
            <w:tcW w:w="1485" w:type="pct"/>
            <w:vAlign w:val="center"/>
          </w:tcPr>
          <w:p w14:paraId="0A8267CF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fax</w:t>
            </w:r>
          </w:p>
        </w:tc>
        <w:tc>
          <w:tcPr>
            <w:tcW w:w="3515" w:type="pct"/>
            <w:vAlign w:val="center"/>
          </w:tcPr>
          <w:p w14:paraId="47D51A02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33C48356" w14:textId="77777777" w:rsidTr="0043388E">
        <w:trPr>
          <w:trHeight w:val="340"/>
        </w:trPr>
        <w:tc>
          <w:tcPr>
            <w:tcW w:w="1485" w:type="pct"/>
            <w:vAlign w:val="center"/>
          </w:tcPr>
          <w:p w14:paraId="051BECD0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C6375">
              <w:rPr>
                <w:rFonts w:ascii="Calibri" w:hAnsi="Calibri" w:cs="Arial"/>
                <w:bCs/>
                <w:sz w:val="18"/>
                <w:szCs w:val="18"/>
              </w:rPr>
              <w:t>e-mail</w:t>
            </w:r>
          </w:p>
        </w:tc>
        <w:tc>
          <w:tcPr>
            <w:tcW w:w="3515" w:type="pct"/>
            <w:vAlign w:val="center"/>
          </w:tcPr>
          <w:p w14:paraId="1B58ABD3" w14:textId="77777777" w:rsidR="009A6023" w:rsidRPr="009C6375" w:rsidRDefault="009A6023" w:rsidP="009277E1">
            <w:pPr>
              <w:widowControl w:val="0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</w:tbl>
    <w:p w14:paraId="10B73D72" w14:textId="77777777" w:rsidR="002800D9" w:rsidRDefault="002800D9" w:rsidP="002800D9">
      <w:pPr>
        <w:widowControl w:val="0"/>
        <w:tabs>
          <w:tab w:val="left" w:pos="284"/>
        </w:tabs>
        <w:spacing w:before="240"/>
        <w:jc w:val="both"/>
        <w:rPr>
          <w:rFonts w:ascii="Calibri" w:hAnsi="Calibri" w:cs="Arial"/>
          <w:b/>
          <w:bCs/>
          <w:iCs/>
          <w:sz w:val="18"/>
          <w:szCs w:val="18"/>
        </w:rPr>
      </w:pPr>
    </w:p>
    <w:p w14:paraId="715CF1A7" w14:textId="77777777" w:rsidR="00326A49" w:rsidRDefault="00326A49" w:rsidP="002800D9">
      <w:pPr>
        <w:widowControl w:val="0"/>
        <w:tabs>
          <w:tab w:val="left" w:pos="284"/>
        </w:tabs>
        <w:spacing w:before="240"/>
        <w:jc w:val="both"/>
        <w:rPr>
          <w:rFonts w:ascii="Calibri" w:hAnsi="Calibri" w:cs="Arial"/>
          <w:b/>
          <w:bCs/>
          <w:iCs/>
          <w:sz w:val="18"/>
          <w:szCs w:val="18"/>
        </w:rPr>
      </w:pPr>
    </w:p>
    <w:p w14:paraId="14EF513D" w14:textId="0412817B" w:rsidR="009A6023" w:rsidRPr="009C6375" w:rsidRDefault="009A6023" w:rsidP="002800D9">
      <w:pPr>
        <w:widowControl w:val="0"/>
        <w:numPr>
          <w:ilvl w:val="0"/>
          <w:numId w:val="52"/>
        </w:numPr>
        <w:tabs>
          <w:tab w:val="left" w:pos="284"/>
        </w:tabs>
        <w:spacing w:before="240"/>
        <w:ind w:left="0" w:firstLine="0"/>
        <w:jc w:val="both"/>
        <w:rPr>
          <w:rFonts w:ascii="Calibri" w:hAnsi="Calibri" w:cs="Arial"/>
          <w:b/>
          <w:bCs/>
          <w:iCs/>
          <w:sz w:val="18"/>
          <w:szCs w:val="18"/>
        </w:rPr>
      </w:pPr>
      <w:r w:rsidRPr="009C6375">
        <w:rPr>
          <w:rFonts w:ascii="Calibri" w:hAnsi="Calibri" w:cs="Arial"/>
          <w:b/>
          <w:bCs/>
          <w:iCs/>
          <w:sz w:val="18"/>
          <w:szCs w:val="18"/>
        </w:rPr>
        <w:t>OFERUJEMY WYKONANIE ZAMÓWIENIA OBJĘTEGO PRZETARGIEM:</w:t>
      </w:r>
    </w:p>
    <w:p w14:paraId="3C0C4037" w14:textId="77777777" w:rsidR="009A6023" w:rsidRPr="009C6375" w:rsidRDefault="009A6023" w:rsidP="006E6387">
      <w:pPr>
        <w:pStyle w:val="Tekstpodstawowy3"/>
        <w:numPr>
          <w:ilvl w:val="0"/>
          <w:numId w:val="39"/>
        </w:numPr>
        <w:tabs>
          <w:tab w:val="left" w:pos="284"/>
          <w:tab w:val="center" w:pos="851"/>
        </w:tabs>
        <w:spacing w:before="240"/>
        <w:ind w:left="284" w:hanging="284"/>
        <w:rPr>
          <w:rFonts w:ascii="Calibri" w:hAnsi="Calibri" w:cs="Tahoma"/>
          <w:b/>
          <w:bCs/>
          <w:i w:val="0"/>
          <w:sz w:val="18"/>
          <w:szCs w:val="18"/>
        </w:rPr>
      </w:pPr>
      <w:r w:rsidRPr="009C6375">
        <w:rPr>
          <w:rFonts w:ascii="Calibri" w:hAnsi="Calibri" w:cs="Tahoma"/>
          <w:b/>
          <w:bCs/>
          <w:i w:val="0"/>
          <w:sz w:val="18"/>
          <w:szCs w:val="18"/>
        </w:rPr>
        <w:t>CENA :</w:t>
      </w:r>
    </w:p>
    <w:p w14:paraId="3D085A84" w14:textId="77777777" w:rsidR="009A6023" w:rsidRPr="009C6375" w:rsidRDefault="009A6023" w:rsidP="005551A5">
      <w:pPr>
        <w:pStyle w:val="Tekstpodstawowy3"/>
        <w:widowControl w:val="0"/>
        <w:tabs>
          <w:tab w:val="left" w:pos="284"/>
          <w:tab w:val="center" w:pos="851"/>
          <w:tab w:val="left" w:pos="1276"/>
        </w:tabs>
        <w:rPr>
          <w:rFonts w:ascii="Calibri" w:hAnsi="Calibri" w:cs="Tahoma"/>
          <w:b/>
          <w:bCs/>
          <w:i w:val="0"/>
          <w:sz w:val="18"/>
          <w:szCs w:val="18"/>
        </w:rPr>
      </w:pPr>
      <w:r w:rsidRPr="009C6375">
        <w:rPr>
          <w:rFonts w:ascii="Calibri" w:hAnsi="Calibri" w:cs="Tahoma"/>
          <w:b/>
          <w:i w:val="0"/>
          <w:sz w:val="18"/>
          <w:szCs w:val="18"/>
        </w:rPr>
        <w:t>NETTO</w:t>
      </w:r>
      <w:r w:rsidRPr="009C6375">
        <w:rPr>
          <w:rFonts w:ascii="Calibri" w:hAnsi="Calibri" w:cs="Tahoma"/>
          <w:b/>
          <w:bCs/>
          <w:i w:val="0"/>
          <w:sz w:val="18"/>
          <w:szCs w:val="18"/>
        </w:rPr>
        <w:t>:</w:t>
      </w:r>
      <w:r w:rsidRPr="009C6375">
        <w:rPr>
          <w:rFonts w:ascii="Calibri" w:hAnsi="Calibri" w:cs="Tahoma"/>
          <w:b/>
          <w:bCs/>
          <w:i w:val="0"/>
          <w:sz w:val="18"/>
          <w:szCs w:val="18"/>
        </w:rPr>
        <w:tab/>
      </w:r>
      <w:r w:rsidRPr="009C6375">
        <w:rPr>
          <w:rFonts w:ascii="Calibri" w:hAnsi="Calibri" w:cs="Tahoma"/>
          <w:b/>
          <w:bCs/>
          <w:i w:val="0"/>
          <w:sz w:val="18"/>
          <w:szCs w:val="18"/>
        </w:rPr>
        <w:tab/>
        <w:t>.............................. ZŁ</w:t>
      </w:r>
    </w:p>
    <w:p w14:paraId="0485604F" w14:textId="77777777" w:rsidR="009A6023" w:rsidRPr="009C6375" w:rsidRDefault="009A6023" w:rsidP="005551A5">
      <w:pPr>
        <w:pStyle w:val="Tekstpodstawowy3"/>
        <w:widowControl w:val="0"/>
        <w:tabs>
          <w:tab w:val="left" w:pos="284"/>
          <w:tab w:val="center" w:pos="851"/>
          <w:tab w:val="left" w:pos="1276"/>
        </w:tabs>
        <w:rPr>
          <w:rFonts w:ascii="Calibri" w:hAnsi="Calibri" w:cs="Tahoma"/>
          <w:b/>
          <w:bCs/>
          <w:i w:val="0"/>
          <w:sz w:val="18"/>
          <w:szCs w:val="18"/>
        </w:rPr>
      </w:pPr>
      <w:r w:rsidRPr="009C6375">
        <w:rPr>
          <w:rFonts w:ascii="Calibri" w:hAnsi="Calibri" w:cs="Tahoma"/>
          <w:b/>
          <w:bCs/>
          <w:i w:val="0"/>
          <w:sz w:val="18"/>
          <w:szCs w:val="18"/>
        </w:rPr>
        <w:t xml:space="preserve">PODATEK </w:t>
      </w:r>
      <w:r w:rsidRPr="009C6375">
        <w:rPr>
          <w:rFonts w:ascii="Calibri" w:hAnsi="Calibri" w:cs="Tahoma"/>
          <w:b/>
          <w:i w:val="0"/>
          <w:sz w:val="18"/>
          <w:szCs w:val="18"/>
        </w:rPr>
        <w:t>VAT:</w:t>
      </w:r>
      <w:r w:rsidRPr="009C6375">
        <w:rPr>
          <w:rFonts w:ascii="Calibri" w:hAnsi="Calibri" w:cs="Tahoma"/>
          <w:b/>
          <w:i w:val="0"/>
          <w:sz w:val="18"/>
          <w:szCs w:val="18"/>
        </w:rPr>
        <w:tab/>
      </w:r>
      <w:r w:rsidRPr="009C6375">
        <w:rPr>
          <w:rFonts w:ascii="Calibri" w:hAnsi="Calibri" w:cs="Tahoma"/>
          <w:b/>
          <w:bCs/>
          <w:i w:val="0"/>
          <w:sz w:val="18"/>
          <w:szCs w:val="18"/>
        </w:rPr>
        <w:t>.............................. ZŁ</w:t>
      </w:r>
    </w:p>
    <w:p w14:paraId="0BCC6ED3" w14:textId="77777777" w:rsidR="009A6023" w:rsidRPr="009C6375" w:rsidRDefault="009A6023" w:rsidP="005551A5">
      <w:pPr>
        <w:pStyle w:val="Tekstpodstawowy3"/>
        <w:widowControl w:val="0"/>
        <w:tabs>
          <w:tab w:val="left" w:pos="284"/>
          <w:tab w:val="center" w:pos="851"/>
          <w:tab w:val="left" w:pos="1276"/>
        </w:tabs>
        <w:rPr>
          <w:rFonts w:ascii="Calibri" w:hAnsi="Calibri" w:cs="Tahoma"/>
          <w:b/>
          <w:bCs/>
          <w:i w:val="0"/>
          <w:sz w:val="18"/>
          <w:szCs w:val="18"/>
        </w:rPr>
      </w:pPr>
      <w:r w:rsidRPr="009C6375">
        <w:rPr>
          <w:rFonts w:ascii="Calibri" w:hAnsi="Calibri" w:cs="Tahoma"/>
          <w:b/>
          <w:i w:val="0"/>
          <w:sz w:val="18"/>
          <w:szCs w:val="18"/>
        </w:rPr>
        <w:t>BRUTTO</w:t>
      </w:r>
      <w:r w:rsidRPr="009C6375">
        <w:rPr>
          <w:rFonts w:ascii="Calibri" w:hAnsi="Calibri" w:cs="Tahoma"/>
          <w:b/>
          <w:bCs/>
          <w:i w:val="0"/>
          <w:sz w:val="18"/>
          <w:szCs w:val="18"/>
        </w:rPr>
        <w:t>:</w:t>
      </w:r>
      <w:r w:rsidRPr="009C6375">
        <w:rPr>
          <w:rFonts w:ascii="Calibri" w:hAnsi="Calibri" w:cs="Tahoma"/>
          <w:b/>
          <w:bCs/>
          <w:i w:val="0"/>
          <w:sz w:val="18"/>
          <w:szCs w:val="18"/>
        </w:rPr>
        <w:tab/>
      </w:r>
      <w:r w:rsidRPr="009C6375">
        <w:rPr>
          <w:rFonts w:ascii="Calibri" w:hAnsi="Calibri" w:cs="Tahoma"/>
          <w:b/>
          <w:bCs/>
          <w:i w:val="0"/>
          <w:sz w:val="18"/>
          <w:szCs w:val="18"/>
        </w:rPr>
        <w:tab/>
        <w:t>.............................. ZŁ</w:t>
      </w:r>
    </w:p>
    <w:p w14:paraId="3CC44A00" w14:textId="77777777" w:rsidR="009A6023" w:rsidRPr="009C6375" w:rsidRDefault="009A6023" w:rsidP="005551A5">
      <w:pPr>
        <w:pStyle w:val="Tekstpodstawowy3"/>
        <w:widowControl w:val="0"/>
        <w:tabs>
          <w:tab w:val="left" w:pos="284"/>
          <w:tab w:val="center" w:pos="851"/>
        </w:tabs>
        <w:rPr>
          <w:rFonts w:ascii="Calibri" w:hAnsi="Calibri" w:cs="Tahoma"/>
          <w:bCs/>
          <w:sz w:val="18"/>
          <w:szCs w:val="18"/>
        </w:rPr>
      </w:pPr>
      <w:r w:rsidRPr="009C6375">
        <w:rPr>
          <w:rFonts w:ascii="Calibri" w:hAnsi="Calibri" w:cs="Tahoma"/>
          <w:bCs/>
          <w:sz w:val="18"/>
          <w:szCs w:val="18"/>
        </w:rPr>
        <w:t>(słownie brutto: ................................................................................................................................)</w:t>
      </w:r>
    </w:p>
    <w:p w14:paraId="5157C86D" w14:textId="77777777" w:rsidR="009A6023" w:rsidRDefault="009A6023" w:rsidP="005551A5">
      <w:pPr>
        <w:pStyle w:val="Tekstpodstawowy"/>
        <w:tabs>
          <w:tab w:val="center" w:pos="851"/>
        </w:tabs>
        <w:spacing w:before="120"/>
        <w:rPr>
          <w:rFonts w:ascii="Calibri" w:hAnsi="Calibri"/>
          <w:sz w:val="18"/>
          <w:szCs w:val="18"/>
        </w:rPr>
      </w:pPr>
      <w:r w:rsidRPr="009C6375">
        <w:rPr>
          <w:rFonts w:ascii="Calibri" w:hAnsi="Calibri"/>
          <w:sz w:val="18"/>
          <w:szCs w:val="18"/>
        </w:rPr>
        <w:t>Powyższe wartości zawierają wszystkie koszty związane z realizacją zamówienia.</w:t>
      </w:r>
    </w:p>
    <w:p w14:paraId="2FB0E30D" w14:textId="77777777" w:rsidR="009A6023" w:rsidRDefault="009A6023" w:rsidP="005551A5">
      <w:pPr>
        <w:pStyle w:val="Tekstpodstawowy"/>
        <w:tabs>
          <w:tab w:val="center" w:pos="851"/>
        </w:tabs>
        <w:spacing w:before="120"/>
        <w:rPr>
          <w:rFonts w:ascii="Calibri" w:hAnsi="Calibri" w:cs="Calibri"/>
          <w:b/>
          <w:sz w:val="18"/>
          <w:szCs w:val="18"/>
        </w:rPr>
      </w:pPr>
      <w:r w:rsidRPr="00221E6E">
        <w:rPr>
          <w:rFonts w:ascii="Calibri" w:hAnsi="Calibri"/>
          <w:b/>
          <w:sz w:val="18"/>
          <w:szCs w:val="18"/>
        </w:rPr>
        <w:t>B</w:t>
      </w:r>
      <w:r w:rsidRPr="006D756D">
        <w:rPr>
          <w:rFonts w:ascii="Calibri" w:hAnsi="Calibri"/>
          <w:b/>
          <w:sz w:val="18"/>
          <w:szCs w:val="18"/>
        </w:rPr>
        <w:t>) OKRES GWARANCJI NA WYKONANE ROBOTY</w:t>
      </w:r>
      <w:r w:rsidRPr="006D756D">
        <w:rPr>
          <w:rFonts w:ascii="Calibri" w:hAnsi="Calibri" w:cs="Calibri"/>
          <w:b/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960"/>
        <w:gridCol w:w="1800"/>
      </w:tblGrid>
      <w:tr w:rsidR="009A6023" w14:paraId="16542A31" w14:textId="77777777" w:rsidTr="00C14E15">
        <w:tc>
          <w:tcPr>
            <w:tcW w:w="468" w:type="dxa"/>
          </w:tcPr>
          <w:p w14:paraId="07ED80DE" w14:textId="77777777" w:rsidR="009A6023" w:rsidRPr="003B706C" w:rsidRDefault="009A6023" w:rsidP="00B50A93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B706C">
              <w:rPr>
                <w:rFonts w:ascii="Calibri" w:hAnsi="Calibri" w:cs="Calibri"/>
                <w:sz w:val="18"/>
                <w:szCs w:val="18"/>
              </w:rPr>
              <w:t>Lp.</w:t>
            </w:r>
          </w:p>
        </w:tc>
        <w:tc>
          <w:tcPr>
            <w:tcW w:w="3960" w:type="dxa"/>
          </w:tcPr>
          <w:p w14:paraId="3D758038" w14:textId="77777777" w:rsidR="009A6023" w:rsidRPr="003B706C" w:rsidRDefault="009A6023" w:rsidP="00B50A93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B706C">
              <w:rPr>
                <w:rFonts w:ascii="Calibri" w:hAnsi="Calibri" w:cs="Calibri"/>
                <w:sz w:val="18"/>
                <w:szCs w:val="18"/>
              </w:rPr>
              <w:t>Okres udzielanej gwarancji</w:t>
            </w:r>
          </w:p>
        </w:tc>
        <w:tc>
          <w:tcPr>
            <w:tcW w:w="1800" w:type="dxa"/>
          </w:tcPr>
          <w:p w14:paraId="5FC4A754" w14:textId="77777777" w:rsidR="009A6023" w:rsidRPr="003B706C" w:rsidRDefault="009A6023" w:rsidP="008A47BA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Zaznaczyć oferowany zakres znakiem X</w:t>
            </w:r>
          </w:p>
        </w:tc>
      </w:tr>
      <w:tr w:rsidR="009A6023" w14:paraId="7346D433" w14:textId="77777777" w:rsidTr="00C14E15">
        <w:tc>
          <w:tcPr>
            <w:tcW w:w="468" w:type="dxa"/>
          </w:tcPr>
          <w:p w14:paraId="35E36A20" w14:textId="77777777" w:rsidR="009A6023" w:rsidRPr="003B706C" w:rsidRDefault="009A6023" w:rsidP="00B50A93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B706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3960" w:type="dxa"/>
          </w:tcPr>
          <w:p w14:paraId="706B1CAC" w14:textId="77777777" w:rsidR="009A6023" w:rsidRPr="003B706C" w:rsidRDefault="009A6023" w:rsidP="00B50A93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Minimum 36</w:t>
            </w:r>
            <w:r w:rsidRPr="003B706C">
              <w:rPr>
                <w:rFonts w:ascii="Calibri" w:hAnsi="Calibri" w:cs="Calibri"/>
                <w:sz w:val="18"/>
                <w:szCs w:val="18"/>
              </w:rPr>
              <w:t xml:space="preserve"> miesięcy </w:t>
            </w:r>
          </w:p>
        </w:tc>
        <w:tc>
          <w:tcPr>
            <w:tcW w:w="1800" w:type="dxa"/>
          </w:tcPr>
          <w:p w14:paraId="5837E486" w14:textId="77777777" w:rsidR="009A6023" w:rsidRPr="003B706C" w:rsidRDefault="009A6023" w:rsidP="00B50A93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A6023" w14:paraId="3952DF17" w14:textId="77777777" w:rsidTr="00C14E15">
        <w:tc>
          <w:tcPr>
            <w:tcW w:w="468" w:type="dxa"/>
          </w:tcPr>
          <w:p w14:paraId="7F479B77" w14:textId="77777777" w:rsidR="009A6023" w:rsidRPr="003B706C" w:rsidRDefault="009A6023" w:rsidP="00B50A93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960" w:type="dxa"/>
          </w:tcPr>
          <w:p w14:paraId="792416A5" w14:textId="77777777" w:rsidR="009A6023" w:rsidRPr="003B706C" w:rsidRDefault="009A6023" w:rsidP="00B50A93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Minimum 42 miesiące</w:t>
            </w:r>
          </w:p>
        </w:tc>
        <w:tc>
          <w:tcPr>
            <w:tcW w:w="1800" w:type="dxa"/>
          </w:tcPr>
          <w:p w14:paraId="78859FDD" w14:textId="77777777" w:rsidR="009A6023" w:rsidRPr="003B706C" w:rsidRDefault="009A6023" w:rsidP="00B50A93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A6023" w14:paraId="1B091539" w14:textId="77777777" w:rsidTr="00C14E15">
        <w:tc>
          <w:tcPr>
            <w:tcW w:w="468" w:type="dxa"/>
          </w:tcPr>
          <w:p w14:paraId="3B454E4C" w14:textId="77777777" w:rsidR="009A6023" w:rsidRPr="003B706C" w:rsidRDefault="009A6023" w:rsidP="00B50A93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960" w:type="dxa"/>
          </w:tcPr>
          <w:p w14:paraId="6CD98463" w14:textId="77777777" w:rsidR="009A6023" w:rsidRPr="003B706C" w:rsidRDefault="009A6023" w:rsidP="00B50A93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Minimum 48</w:t>
            </w:r>
            <w:r w:rsidRPr="003B706C">
              <w:rPr>
                <w:rFonts w:ascii="Calibri" w:hAnsi="Calibri" w:cs="Calibri"/>
                <w:sz w:val="18"/>
                <w:szCs w:val="18"/>
              </w:rPr>
              <w:t xml:space="preserve"> miesi</w:t>
            </w:r>
            <w:r>
              <w:rPr>
                <w:rFonts w:ascii="Calibri" w:hAnsi="Calibri" w:cs="Calibri"/>
                <w:sz w:val="18"/>
                <w:szCs w:val="18"/>
              </w:rPr>
              <w:t>ęcy</w:t>
            </w:r>
          </w:p>
        </w:tc>
        <w:tc>
          <w:tcPr>
            <w:tcW w:w="1800" w:type="dxa"/>
          </w:tcPr>
          <w:p w14:paraId="6FB8AE71" w14:textId="77777777" w:rsidR="009A6023" w:rsidRPr="003B706C" w:rsidRDefault="009A6023" w:rsidP="00B50A93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A6023" w14:paraId="3A412701" w14:textId="77777777" w:rsidTr="00C14E15">
        <w:tc>
          <w:tcPr>
            <w:tcW w:w="468" w:type="dxa"/>
            <w:vAlign w:val="center"/>
          </w:tcPr>
          <w:p w14:paraId="467FDC09" w14:textId="77777777" w:rsidR="009A6023" w:rsidRPr="002C6BA8" w:rsidRDefault="009A6023" w:rsidP="00B50A93">
            <w:pPr>
              <w:widowControl w:val="0"/>
              <w:tabs>
                <w:tab w:val="left" w:pos="1843"/>
              </w:tabs>
              <w:suppressAutoHyphens/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3960" w:type="dxa"/>
          </w:tcPr>
          <w:p w14:paraId="3229252E" w14:textId="77777777" w:rsidR="009A6023" w:rsidRPr="003B706C" w:rsidRDefault="009A6023" w:rsidP="00B50A93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Minimum 54 miesiące</w:t>
            </w:r>
          </w:p>
        </w:tc>
        <w:tc>
          <w:tcPr>
            <w:tcW w:w="1800" w:type="dxa"/>
          </w:tcPr>
          <w:p w14:paraId="6F841C5E" w14:textId="77777777" w:rsidR="009A6023" w:rsidRPr="002C6BA8" w:rsidRDefault="009A6023" w:rsidP="00B50A93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A6023" w14:paraId="6CD8FEA3" w14:textId="77777777" w:rsidTr="00C14E15">
        <w:tc>
          <w:tcPr>
            <w:tcW w:w="468" w:type="dxa"/>
            <w:vAlign w:val="center"/>
          </w:tcPr>
          <w:p w14:paraId="708217B8" w14:textId="77777777" w:rsidR="009A6023" w:rsidRPr="002C6BA8" w:rsidRDefault="009A6023" w:rsidP="00B50A93">
            <w:pPr>
              <w:widowControl w:val="0"/>
              <w:tabs>
                <w:tab w:val="left" w:pos="1843"/>
              </w:tabs>
              <w:suppressAutoHyphens/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3960" w:type="dxa"/>
          </w:tcPr>
          <w:p w14:paraId="49D4DD30" w14:textId="77777777" w:rsidR="009A6023" w:rsidRPr="003B706C" w:rsidRDefault="009A6023" w:rsidP="00B50A93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Minimum 60</w:t>
            </w:r>
            <w:r w:rsidRPr="003B706C">
              <w:rPr>
                <w:rFonts w:ascii="Calibri" w:hAnsi="Calibri" w:cs="Calibri"/>
                <w:sz w:val="18"/>
                <w:szCs w:val="18"/>
              </w:rPr>
              <w:t xml:space="preserve"> miesi</w:t>
            </w:r>
            <w:r>
              <w:rPr>
                <w:rFonts w:ascii="Calibri" w:hAnsi="Calibri" w:cs="Calibri"/>
                <w:sz w:val="18"/>
                <w:szCs w:val="18"/>
              </w:rPr>
              <w:t>ęcy</w:t>
            </w:r>
          </w:p>
        </w:tc>
        <w:tc>
          <w:tcPr>
            <w:tcW w:w="1800" w:type="dxa"/>
          </w:tcPr>
          <w:p w14:paraId="06365149" w14:textId="77777777" w:rsidR="009A6023" w:rsidRPr="002C6BA8" w:rsidRDefault="009A6023" w:rsidP="00B50A93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DACD0F4" w14:textId="6CF752D0" w:rsidR="009A6023" w:rsidRPr="00326A49" w:rsidRDefault="009A6023" w:rsidP="00326A49">
      <w:pPr>
        <w:pStyle w:val="Akapitzlist"/>
        <w:numPr>
          <w:ilvl w:val="0"/>
          <w:numId w:val="52"/>
        </w:numPr>
        <w:tabs>
          <w:tab w:val="left" w:pos="284"/>
        </w:tabs>
        <w:spacing w:before="120"/>
        <w:ind w:left="0" w:firstLine="357"/>
        <w:jc w:val="both"/>
        <w:rPr>
          <w:rFonts w:ascii="Calibri" w:hAnsi="Calibri" w:cs="Arial"/>
          <w:b/>
          <w:bCs/>
          <w:sz w:val="18"/>
          <w:szCs w:val="18"/>
        </w:rPr>
      </w:pPr>
      <w:r w:rsidRPr="00326A49">
        <w:rPr>
          <w:rFonts w:ascii="Calibri" w:hAnsi="Calibri" w:cs="Arial"/>
          <w:b/>
          <w:bCs/>
          <w:sz w:val="18"/>
          <w:szCs w:val="18"/>
        </w:rPr>
        <w:t xml:space="preserve">OŚWIADCZAMY, ŻE: </w:t>
      </w:r>
    </w:p>
    <w:p w14:paraId="59D8E6C6" w14:textId="77777777" w:rsidR="009A6023" w:rsidRPr="009C6375" w:rsidRDefault="009A6023" w:rsidP="0021287B">
      <w:pPr>
        <w:tabs>
          <w:tab w:val="left" w:pos="284"/>
        </w:tabs>
        <w:spacing w:before="120"/>
        <w:ind w:left="567" w:hanging="283"/>
        <w:jc w:val="both"/>
        <w:rPr>
          <w:rFonts w:ascii="Calibri" w:hAnsi="Calibri" w:cs="Arial"/>
          <w:b/>
          <w:bCs/>
          <w:sz w:val="18"/>
          <w:szCs w:val="18"/>
        </w:rPr>
      </w:pPr>
      <w:r>
        <w:rPr>
          <w:rFonts w:ascii="Calibri" w:hAnsi="Calibri" w:cs="Arial"/>
          <w:b/>
          <w:bCs/>
          <w:sz w:val="18"/>
          <w:szCs w:val="18"/>
        </w:rPr>
        <w:t>-</w:t>
      </w:r>
      <w:r>
        <w:rPr>
          <w:rFonts w:ascii="Calibri" w:hAnsi="Calibri" w:cs="Arial"/>
          <w:b/>
          <w:bCs/>
          <w:sz w:val="18"/>
          <w:szCs w:val="18"/>
        </w:rPr>
        <w:tab/>
        <w:t>ODBYLIŚ</w:t>
      </w:r>
      <w:r w:rsidRPr="009C6375">
        <w:rPr>
          <w:rFonts w:ascii="Calibri" w:hAnsi="Calibri" w:cs="Arial"/>
          <w:b/>
          <w:bCs/>
          <w:sz w:val="18"/>
          <w:szCs w:val="18"/>
        </w:rPr>
        <w:t xml:space="preserve">MY WIZJĘ LOKALNĄ I ZAPOZNALIŚMY SIĘ Z WSZYSTKIMI INFORMACJAMI KONIECZNYMI DO PRZYGOTOWANIA OFERTY*; </w:t>
      </w:r>
    </w:p>
    <w:p w14:paraId="711A145E" w14:textId="77777777" w:rsidR="009A6023" w:rsidRPr="009C6375" w:rsidRDefault="009A6023" w:rsidP="0021287B">
      <w:pPr>
        <w:tabs>
          <w:tab w:val="left" w:pos="284"/>
        </w:tabs>
        <w:spacing w:before="120"/>
        <w:ind w:left="567" w:hanging="283"/>
        <w:jc w:val="both"/>
        <w:rPr>
          <w:rFonts w:ascii="Calibri" w:hAnsi="Calibri" w:cs="Arial"/>
          <w:b/>
          <w:bCs/>
          <w:sz w:val="18"/>
          <w:szCs w:val="18"/>
        </w:rPr>
      </w:pPr>
      <w:r w:rsidRPr="009C6375">
        <w:rPr>
          <w:rFonts w:ascii="Calibri" w:hAnsi="Calibri" w:cs="Arial"/>
          <w:b/>
          <w:bCs/>
          <w:sz w:val="18"/>
          <w:szCs w:val="18"/>
        </w:rPr>
        <w:t>-</w:t>
      </w:r>
      <w:r w:rsidRPr="009C6375">
        <w:rPr>
          <w:rFonts w:ascii="Calibri" w:hAnsi="Calibri" w:cs="Arial"/>
          <w:b/>
          <w:bCs/>
          <w:sz w:val="18"/>
          <w:szCs w:val="18"/>
        </w:rPr>
        <w:tab/>
        <w:t xml:space="preserve">NIE ODBYLIŚMY WIZJI LOKALNEJ*. </w:t>
      </w:r>
    </w:p>
    <w:p w14:paraId="108C3D35" w14:textId="77777777" w:rsidR="009A6023" w:rsidRPr="009C6375" w:rsidRDefault="009A6023" w:rsidP="00326A49">
      <w:pPr>
        <w:numPr>
          <w:ilvl w:val="0"/>
          <w:numId w:val="52"/>
        </w:numPr>
        <w:tabs>
          <w:tab w:val="left" w:pos="284"/>
        </w:tabs>
        <w:spacing w:before="120"/>
        <w:jc w:val="both"/>
        <w:rPr>
          <w:rFonts w:ascii="Calibri" w:hAnsi="Calibri" w:cs="Arial"/>
          <w:sz w:val="18"/>
          <w:szCs w:val="18"/>
        </w:rPr>
      </w:pPr>
      <w:r w:rsidRPr="009C6375">
        <w:rPr>
          <w:rFonts w:ascii="Calibri" w:hAnsi="Calibri" w:cs="Arial"/>
          <w:b/>
          <w:bCs/>
          <w:sz w:val="18"/>
          <w:szCs w:val="18"/>
        </w:rPr>
        <w:t>OŚWIADCZAMY,</w:t>
      </w:r>
      <w:r w:rsidRPr="009C6375">
        <w:rPr>
          <w:rFonts w:ascii="Calibri" w:hAnsi="Calibri" w:cs="Arial"/>
          <w:sz w:val="18"/>
          <w:szCs w:val="18"/>
        </w:rPr>
        <w:t xml:space="preserve"> że zapoznaliśmy się ze Specyfikacją Warunków Zamówienia, istotnymi postanowieniami do umowy oraz wyjaśnieniami i zmianami SWZ przekazanymi przez Zamawiającego i uznajemy się za związanych określonymi w nich postanowieniami i zasadami postępowania.</w:t>
      </w:r>
    </w:p>
    <w:p w14:paraId="6F14D2D2" w14:textId="77777777" w:rsidR="009A6023" w:rsidRPr="009C6375" w:rsidRDefault="009A6023" w:rsidP="00326A49">
      <w:pPr>
        <w:numPr>
          <w:ilvl w:val="0"/>
          <w:numId w:val="52"/>
        </w:numPr>
        <w:tabs>
          <w:tab w:val="left" w:pos="426"/>
        </w:tabs>
        <w:spacing w:before="120"/>
        <w:jc w:val="both"/>
        <w:rPr>
          <w:rFonts w:ascii="Calibri" w:hAnsi="Calibri" w:cs="Arial"/>
          <w:sz w:val="18"/>
          <w:szCs w:val="18"/>
        </w:rPr>
      </w:pPr>
      <w:r w:rsidRPr="009C6375">
        <w:rPr>
          <w:rFonts w:ascii="Calibri" w:hAnsi="Calibri" w:cs="Arial"/>
          <w:b/>
          <w:sz w:val="18"/>
          <w:szCs w:val="18"/>
        </w:rPr>
        <w:t>OŚWIADCZAMY</w:t>
      </w:r>
      <w:r w:rsidRPr="009C6375">
        <w:rPr>
          <w:rFonts w:ascii="Calibri" w:hAnsi="Calibri" w:cs="Arial"/>
          <w:sz w:val="18"/>
          <w:szCs w:val="18"/>
        </w:rPr>
        <w:t>, że wypełniliśmy obowiązki informacyjne przewidziane w art. 13 lub art. 14 RODO</w:t>
      </w:r>
      <w:r w:rsidRPr="009C6375">
        <w:rPr>
          <w:rStyle w:val="Odwoanieprzypisudolnego"/>
          <w:rFonts w:ascii="Calibri" w:hAnsi="Calibri" w:cs="Arial"/>
          <w:sz w:val="18"/>
          <w:szCs w:val="18"/>
        </w:rPr>
        <w:footnoteReference w:id="2"/>
      </w:r>
      <w:r w:rsidRPr="009C6375">
        <w:rPr>
          <w:rFonts w:ascii="Calibri" w:hAnsi="Calibri" w:cs="Arial"/>
          <w:sz w:val="18"/>
          <w:szCs w:val="18"/>
        </w:rPr>
        <w:t xml:space="preserve"> wobec osób fizycznych, od których dane osobowe bezpośrednio lub pośrednio pozyskaliśmy w celu ubiegania się o udzielenie zamówienia publicznego w niniejszym postępowaniu</w:t>
      </w:r>
      <w:r w:rsidRPr="009C6375">
        <w:rPr>
          <w:rStyle w:val="Odwoanieprzypisudolnego"/>
          <w:rFonts w:ascii="Calibri" w:hAnsi="Calibri" w:cs="Arial"/>
          <w:sz w:val="18"/>
          <w:szCs w:val="18"/>
        </w:rPr>
        <w:footnoteReference w:id="3"/>
      </w:r>
      <w:r w:rsidRPr="009C6375">
        <w:rPr>
          <w:rFonts w:ascii="Calibri" w:hAnsi="Calibri" w:cs="Arial"/>
          <w:sz w:val="18"/>
          <w:szCs w:val="18"/>
        </w:rPr>
        <w:t>.</w:t>
      </w:r>
    </w:p>
    <w:p w14:paraId="0CE8C7D1" w14:textId="77777777" w:rsidR="009A6023" w:rsidRPr="009C6375" w:rsidRDefault="009A6023" w:rsidP="00326A49">
      <w:pPr>
        <w:numPr>
          <w:ilvl w:val="0"/>
          <w:numId w:val="52"/>
        </w:numPr>
        <w:tabs>
          <w:tab w:val="left" w:pos="284"/>
        </w:tabs>
        <w:spacing w:before="120"/>
        <w:jc w:val="both"/>
        <w:rPr>
          <w:rFonts w:ascii="Calibri" w:hAnsi="Calibri" w:cs="Arial"/>
          <w:sz w:val="18"/>
          <w:szCs w:val="18"/>
        </w:rPr>
      </w:pPr>
      <w:r w:rsidRPr="009C6375">
        <w:rPr>
          <w:rFonts w:ascii="Calibri" w:hAnsi="Calibri" w:cs="Arial"/>
          <w:b/>
          <w:sz w:val="18"/>
          <w:szCs w:val="18"/>
        </w:rPr>
        <w:t>INFORMUJEMY</w:t>
      </w:r>
      <w:r w:rsidRPr="009C6375">
        <w:rPr>
          <w:rFonts w:ascii="Calibri" w:hAnsi="Calibri" w:cs="Arial"/>
          <w:sz w:val="18"/>
          <w:szCs w:val="18"/>
        </w:rPr>
        <w:t>, że</w:t>
      </w:r>
      <w:r w:rsidRPr="009C6375">
        <w:rPr>
          <w:rStyle w:val="Odwoanieprzypisudolnego"/>
          <w:rFonts w:ascii="Calibri" w:hAnsi="Calibri" w:cs="Arial"/>
          <w:sz w:val="18"/>
          <w:szCs w:val="18"/>
        </w:rPr>
        <w:footnoteReference w:id="4"/>
      </w:r>
      <w:r w:rsidRPr="009C6375">
        <w:rPr>
          <w:rFonts w:ascii="Calibri" w:hAnsi="Calibri" w:cs="Arial"/>
          <w:sz w:val="18"/>
          <w:szCs w:val="18"/>
        </w:rPr>
        <w:t>:</w:t>
      </w:r>
    </w:p>
    <w:p w14:paraId="59464469" w14:textId="77777777" w:rsidR="009A6023" w:rsidRPr="009C6375" w:rsidRDefault="009A6023" w:rsidP="00D65A96">
      <w:pPr>
        <w:numPr>
          <w:ilvl w:val="0"/>
          <w:numId w:val="2"/>
        </w:numPr>
        <w:tabs>
          <w:tab w:val="left" w:pos="284"/>
        </w:tabs>
        <w:suppressAutoHyphens/>
        <w:spacing w:before="120"/>
        <w:ind w:left="0" w:right="23" w:firstLine="0"/>
        <w:jc w:val="both"/>
        <w:rPr>
          <w:rFonts w:ascii="Calibri" w:hAnsi="Calibri" w:cs="Arial"/>
          <w:sz w:val="18"/>
          <w:szCs w:val="18"/>
          <w:lang w:eastAsia="en-US"/>
        </w:rPr>
      </w:pPr>
      <w:r w:rsidRPr="009C6375">
        <w:rPr>
          <w:rFonts w:ascii="Calibri" w:hAnsi="Calibri" w:cs="Arial"/>
          <w:sz w:val="18"/>
          <w:szCs w:val="18"/>
        </w:rPr>
        <w:t xml:space="preserve">wybór oferty </w:t>
      </w:r>
      <w:r w:rsidRPr="009C6375">
        <w:rPr>
          <w:rFonts w:ascii="Calibri" w:hAnsi="Calibri" w:cs="Arial"/>
          <w:b/>
          <w:bCs/>
          <w:sz w:val="18"/>
          <w:szCs w:val="18"/>
        </w:rPr>
        <w:t xml:space="preserve">nie będzie </w:t>
      </w:r>
      <w:r w:rsidRPr="009C6375">
        <w:rPr>
          <w:rFonts w:ascii="Calibri" w:hAnsi="Calibri" w:cs="Arial"/>
          <w:sz w:val="18"/>
          <w:szCs w:val="18"/>
        </w:rPr>
        <w:t>prowadzić do powstania u Zamawiającego obowiązku podatkowego*</w:t>
      </w:r>
      <w:r w:rsidRPr="009C6375">
        <w:rPr>
          <w:rFonts w:ascii="Calibri" w:hAnsi="Calibri" w:cs="Arial"/>
          <w:bCs/>
          <w:sz w:val="18"/>
          <w:szCs w:val="18"/>
        </w:rPr>
        <w:t>.</w:t>
      </w:r>
    </w:p>
    <w:p w14:paraId="77BB65C7" w14:textId="77777777" w:rsidR="009A6023" w:rsidRPr="009C6375" w:rsidRDefault="009A6023" w:rsidP="00D65A96">
      <w:pPr>
        <w:numPr>
          <w:ilvl w:val="0"/>
          <w:numId w:val="2"/>
        </w:numPr>
        <w:tabs>
          <w:tab w:val="left" w:pos="284"/>
        </w:tabs>
        <w:suppressAutoHyphens/>
        <w:spacing w:before="120"/>
        <w:ind w:left="0" w:right="23" w:firstLine="0"/>
        <w:jc w:val="both"/>
        <w:rPr>
          <w:rFonts w:ascii="Calibri" w:hAnsi="Calibri" w:cs="Arial"/>
          <w:b/>
          <w:bCs/>
          <w:sz w:val="18"/>
          <w:szCs w:val="18"/>
        </w:rPr>
      </w:pPr>
      <w:r w:rsidRPr="009C6375">
        <w:rPr>
          <w:rFonts w:ascii="Calibri" w:hAnsi="Calibri" w:cs="Arial"/>
          <w:sz w:val="18"/>
          <w:szCs w:val="18"/>
        </w:rPr>
        <w:lastRenderedPageBreak/>
        <w:t xml:space="preserve">wybór oferty </w:t>
      </w:r>
      <w:r w:rsidRPr="009C6375">
        <w:rPr>
          <w:rFonts w:ascii="Calibri" w:hAnsi="Calibri" w:cs="Arial"/>
          <w:b/>
          <w:bCs/>
          <w:sz w:val="18"/>
          <w:szCs w:val="18"/>
        </w:rPr>
        <w:t>będzie</w:t>
      </w:r>
      <w:r w:rsidRPr="009C6375">
        <w:rPr>
          <w:rFonts w:ascii="Calibri" w:hAnsi="Calibri" w:cs="Arial"/>
          <w:sz w:val="18"/>
          <w:szCs w:val="18"/>
        </w:rPr>
        <w:t xml:space="preserve"> prowadzić do powstania u Zamawiającego obowiązku podatkowego w odniesieniu do następujących </w:t>
      </w:r>
      <w:r w:rsidRPr="009C6375">
        <w:rPr>
          <w:rFonts w:ascii="Calibri" w:hAnsi="Calibri" w:cs="Arial"/>
          <w:iCs/>
          <w:sz w:val="18"/>
          <w:szCs w:val="18"/>
        </w:rPr>
        <w:t xml:space="preserve">towarów/ </w:t>
      </w:r>
      <w:r>
        <w:rPr>
          <w:rFonts w:ascii="Calibri" w:hAnsi="Calibri" w:cs="Arial"/>
          <w:iCs/>
          <w:sz w:val="18"/>
          <w:szCs w:val="18"/>
        </w:rPr>
        <w:t>robót</w:t>
      </w:r>
      <w:r w:rsidRPr="009C6375">
        <w:rPr>
          <w:rFonts w:ascii="Calibri" w:hAnsi="Calibri" w:cs="Arial"/>
          <w:iCs/>
          <w:sz w:val="18"/>
          <w:szCs w:val="18"/>
        </w:rPr>
        <w:t xml:space="preserve"> (w zależności od przedmiotu zamówienia)</w:t>
      </w:r>
      <w:r w:rsidRPr="009C6375">
        <w:rPr>
          <w:rFonts w:ascii="Calibri" w:hAnsi="Calibri" w:cs="Arial"/>
          <w:sz w:val="18"/>
          <w:szCs w:val="18"/>
        </w:rPr>
        <w:t>: …………………………………………………………………*.</w:t>
      </w:r>
    </w:p>
    <w:p w14:paraId="6B3C8A3D" w14:textId="77777777" w:rsidR="009A6023" w:rsidRDefault="009A6023" w:rsidP="00D65A96">
      <w:pPr>
        <w:tabs>
          <w:tab w:val="left" w:pos="426"/>
        </w:tabs>
        <w:suppressAutoHyphens/>
        <w:spacing w:before="120"/>
        <w:ind w:right="23"/>
        <w:jc w:val="both"/>
        <w:rPr>
          <w:rFonts w:ascii="Calibri" w:hAnsi="Calibri" w:cs="Arial"/>
          <w:bCs/>
          <w:sz w:val="18"/>
          <w:szCs w:val="18"/>
        </w:rPr>
      </w:pPr>
      <w:r w:rsidRPr="009C6375">
        <w:rPr>
          <w:rFonts w:ascii="Calibri" w:hAnsi="Calibri" w:cs="Arial"/>
          <w:sz w:val="18"/>
          <w:szCs w:val="18"/>
        </w:rPr>
        <w:t xml:space="preserve">Wartość </w:t>
      </w:r>
      <w:r w:rsidRPr="009C6375">
        <w:rPr>
          <w:rFonts w:ascii="Calibri" w:hAnsi="Calibri" w:cs="Arial"/>
          <w:iCs/>
          <w:sz w:val="18"/>
          <w:szCs w:val="18"/>
        </w:rPr>
        <w:t xml:space="preserve">towaru/ </w:t>
      </w:r>
      <w:r>
        <w:rPr>
          <w:rFonts w:ascii="Calibri" w:hAnsi="Calibri" w:cs="Arial"/>
          <w:iCs/>
          <w:sz w:val="18"/>
          <w:szCs w:val="18"/>
        </w:rPr>
        <w:t>robót</w:t>
      </w:r>
      <w:r w:rsidRPr="009C6375">
        <w:rPr>
          <w:rFonts w:ascii="Calibri" w:hAnsi="Calibri" w:cs="Arial"/>
          <w:sz w:val="18"/>
          <w:szCs w:val="18"/>
        </w:rPr>
        <w:t xml:space="preserve"> </w:t>
      </w:r>
      <w:r w:rsidRPr="009C6375">
        <w:rPr>
          <w:rFonts w:ascii="Calibri" w:hAnsi="Calibri" w:cs="Arial"/>
          <w:iCs/>
          <w:sz w:val="18"/>
          <w:szCs w:val="18"/>
        </w:rPr>
        <w:t>(w zależności od przedmiotu zamówienia)</w:t>
      </w:r>
      <w:r w:rsidRPr="009C6375">
        <w:rPr>
          <w:rFonts w:ascii="Calibri" w:hAnsi="Calibri" w:cs="Arial"/>
          <w:sz w:val="18"/>
          <w:szCs w:val="18"/>
        </w:rPr>
        <w:t xml:space="preserve"> powodująca obowiązek podatkowy u Zamawiającego to ………………….. zł netto*</w:t>
      </w:r>
      <w:r w:rsidRPr="009C6375">
        <w:rPr>
          <w:rFonts w:ascii="Calibri" w:hAnsi="Calibri" w:cs="Arial"/>
          <w:bCs/>
          <w:sz w:val="18"/>
          <w:szCs w:val="18"/>
        </w:rPr>
        <w:t>.</w:t>
      </w:r>
    </w:p>
    <w:p w14:paraId="0C90253F" w14:textId="77777777" w:rsidR="009A6023" w:rsidRPr="009C6375" w:rsidRDefault="009A6023" w:rsidP="00326A49">
      <w:pPr>
        <w:numPr>
          <w:ilvl w:val="0"/>
          <w:numId w:val="52"/>
        </w:numPr>
        <w:tabs>
          <w:tab w:val="left" w:pos="284"/>
          <w:tab w:val="left" w:pos="426"/>
        </w:tabs>
        <w:suppressAutoHyphens/>
        <w:spacing w:before="120"/>
        <w:ind w:right="23"/>
        <w:jc w:val="both"/>
        <w:rPr>
          <w:rFonts w:ascii="Calibri" w:hAnsi="Calibri" w:cs="Arial"/>
          <w:b/>
          <w:bCs/>
          <w:sz w:val="18"/>
          <w:szCs w:val="18"/>
        </w:rPr>
      </w:pPr>
      <w:r w:rsidRPr="009C6375">
        <w:rPr>
          <w:rFonts w:ascii="Calibri" w:hAnsi="Calibri" w:cs="Arial"/>
          <w:b/>
          <w:bCs/>
          <w:sz w:val="18"/>
          <w:szCs w:val="18"/>
        </w:rPr>
        <w:t>ZAMIERZAMY</w:t>
      </w:r>
      <w:r w:rsidRPr="009C6375">
        <w:rPr>
          <w:rFonts w:ascii="Calibri" w:hAnsi="Calibri" w:cs="Arial"/>
          <w:sz w:val="18"/>
          <w:szCs w:val="18"/>
        </w:rPr>
        <w:t xml:space="preserve"> powierzyć podwykonawcom wykonanie następujących części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"/>
        <w:gridCol w:w="4341"/>
        <w:gridCol w:w="4401"/>
      </w:tblGrid>
      <w:tr w:rsidR="009A6023" w:rsidRPr="009C6375" w14:paraId="68E0B7D3" w14:textId="77777777" w:rsidTr="005B1818">
        <w:tc>
          <w:tcPr>
            <w:tcW w:w="249" w:type="pct"/>
            <w:vAlign w:val="center"/>
          </w:tcPr>
          <w:p w14:paraId="10F1A8B2" w14:textId="77777777" w:rsidR="009A6023" w:rsidRPr="005B1818" w:rsidRDefault="009A6023" w:rsidP="005B1818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5B1818">
              <w:rPr>
                <w:rFonts w:ascii="Calibri" w:hAnsi="Calibri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59" w:type="pct"/>
            <w:vAlign w:val="center"/>
          </w:tcPr>
          <w:p w14:paraId="21E18118" w14:textId="77777777" w:rsidR="009A6023" w:rsidRPr="005B1818" w:rsidRDefault="009A6023" w:rsidP="005B1818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5B1818">
              <w:rPr>
                <w:rFonts w:ascii="Calibri" w:hAnsi="Calibri" w:cs="Arial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2392" w:type="pct"/>
            <w:vAlign w:val="center"/>
          </w:tcPr>
          <w:p w14:paraId="632233AF" w14:textId="77777777" w:rsidR="009A6023" w:rsidRPr="005B1818" w:rsidRDefault="009A6023" w:rsidP="005B1818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5B1818">
              <w:rPr>
                <w:rFonts w:ascii="Calibri" w:hAnsi="Calibri" w:cs="Arial"/>
                <w:b/>
                <w:bCs/>
                <w:sz w:val="18"/>
                <w:szCs w:val="18"/>
              </w:rPr>
              <w:t>Nazwa podwykonawcy</w:t>
            </w:r>
          </w:p>
          <w:p w14:paraId="3225A2BB" w14:textId="77777777" w:rsidR="009A6023" w:rsidRPr="005B1818" w:rsidRDefault="009A6023" w:rsidP="005B1818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Calibri" w:hAnsi="Calibri" w:cs="Arial"/>
                <w:bCs/>
                <w:sz w:val="18"/>
                <w:szCs w:val="18"/>
              </w:rPr>
            </w:pPr>
            <w:r w:rsidRPr="005B1818">
              <w:rPr>
                <w:rFonts w:ascii="Calibri" w:hAnsi="Calibri" w:cs="Arial"/>
                <w:bCs/>
                <w:sz w:val="18"/>
                <w:szCs w:val="18"/>
              </w:rPr>
              <w:t>(o ile jest to wiadome podać firmy Podwykonawców)</w:t>
            </w:r>
          </w:p>
        </w:tc>
      </w:tr>
      <w:tr w:rsidR="009A6023" w:rsidRPr="009C6375" w14:paraId="29F4C3C1" w14:textId="77777777" w:rsidTr="005B1818">
        <w:tc>
          <w:tcPr>
            <w:tcW w:w="249" w:type="pct"/>
          </w:tcPr>
          <w:p w14:paraId="0FF8F5F8" w14:textId="77777777" w:rsidR="009A6023" w:rsidRPr="005B1818" w:rsidRDefault="009A6023" w:rsidP="005B1818">
            <w:pPr>
              <w:tabs>
                <w:tab w:val="left" w:pos="426"/>
              </w:tabs>
              <w:suppressAutoHyphens/>
              <w:ind w:right="23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2359" w:type="pct"/>
            <w:vAlign w:val="center"/>
          </w:tcPr>
          <w:p w14:paraId="5D00D62D" w14:textId="77777777" w:rsidR="009A6023" w:rsidRPr="005B1818" w:rsidRDefault="009A6023" w:rsidP="005B1818">
            <w:pPr>
              <w:tabs>
                <w:tab w:val="left" w:pos="426"/>
              </w:tabs>
              <w:suppressAutoHyphens/>
              <w:ind w:right="23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2392" w:type="pct"/>
          </w:tcPr>
          <w:p w14:paraId="04256733" w14:textId="77777777" w:rsidR="009A6023" w:rsidRPr="005B1818" w:rsidRDefault="009A6023" w:rsidP="005B1818">
            <w:pPr>
              <w:tabs>
                <w:tab w:val="left" w:pos="426"/>
              </w:tabs>
              <w:suppressAutoHyphens/>
              <w:ind w:right="23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9A6023" w:rsidRPr="009C6375" w14:paraId="16855335" w14:textId="77777777" w:rsidTr="005B1818">
        <w:tc>
          <w:tcPr>
            <w:tcW w:w="249" w:type="pct"/>
          </w:tcPr>
          <w:p w14:paraId="2E068DBE" w14:textId="77777777" w:rsidR="009A6023" w:rsidRPr="005B1818" w:rsidRDefault="009A6023" w:rsidP="005B1818">
            <w:pPr>
              <w:tabs>
                <w:tab w:val="left" w:pos="426"/>
              </w:tabs>
              <w:suppressAutoHyphens/>
              <w:ind w:right="23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2359" w:type="pct"/>
            <w:vAlign w:val="center"/>
          </w:tcPr>
          <w:p w14:paraId="4C788891" w14:textId="77777777" w:rsidR="009A6023" w:rsidRPr="005B1818" w:rsidRDefault="009A6023" w:rsidP="005B1818">
            <w:pPr>
              <w:tabs>
                <w:tab w:val="left" w:pos="426"/>
              </w:tabs>
              <w:suppressAutoHyphens/>
              <w:ind w:right="23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2392" w:type="pct"/>
          </w:tcPr>
          <w:p w14:paraId="471BF4A6" w14:textId="77777777" w:rsidR="009A6023" w:rsidRPr="005B1818" w:rsidRDefault="009A6023" w:rsidP="005B1818">
            <w:pPr>
              <w:tabs>
                <w:tab w:val="left" w:pos="426"/>
              </w:tabs>
              <w:suppressAutoHyphens/>
              <w:ind w:right="23"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</w:tbl>
    <w:p w14:paraId="13D5D5FF" w14:textId="77777777" w:rsidR="009A6023" w:rsidRPr="009C6375" w:rsidRDefault="009A6023" w:rsidP="00326A49">
      <w:pPr>
        <w:numPr>
          <w:ilvl w:val="0"/>
          <w:numId w:val="52"/>
        </w:numPr>
        <w:tabs>
          <w:tab w:val="left" w:pos="284"/>
          <w:tab w:val="left" w:pos="426"/>
        </w:tabs>
        <w:spacing w:before="120"/>
        <w:jc w:val="both"/>
        <w:rPr>
          <w:rFonts w:ascii="Calibri" w:eastAsia="Arial Unicode MS" w:hAnsi="Calibri" w:cs="Arial"/>
          <w:kern w:val="28"/>
          <w:sz w:val="18"/>
          <w:szCs w:val="18"/>
        </w:rPr>
      </w:pPr>
      <w:r w:rsidRPr="009C6375">
        <w:rPr>
          <w:rFonts w:ascii="Calibri" w:eastAsia="Arial Unicode MS" w:hAnsi="Calibri" w:cs="Arial"/>
          <w:b/>
          <w:bCs/>
          <w:sz w:val="18"/>
          <w:szCs w:val="18"/>
        </w:rPr>
        <w:t>OŚWIADCZAMY</w:t>
      </w:r>
      <w:r w:rsidRPr="009C6375">
        <w:rPr>
          <w:rFonts w:ascii="Calibri" w:eastAsia="Arial Unicode MS" w:hAnsi="Calibri" w:cs="Arial"/>
          <w:bCs/>
          <w:sz w:val="18"/>
          <w:szCs w:val="18"/>
        </w:rPr>
        <w:t>, że informacje i dokumenty stanowiące tajemnicę przedsiębiorstwa</w:t>
      </w:r>
      <w:r w:rsidRPr="009C6375">
        <w:rPr>
          <w:rFonts w:ascii="Calibri" w:eastAsia="Arial Unicode MS" w:hAnsi="Calibri" w:cs="Arial"/>
          <w:b/>
          <w:bCs/>
          <w:sz w:val="18"/>
          <w:szCs w:val="18"/>
        </w:rPr>
        <w:t xml:space="preserve"> </w:t>
      </w:r>
      <w:r w:rsidRPr="009C6375">
        <w:rPr>
          <w:rFonts w:ascii="Calibri" w:eastAsia="Arial Unicode MS" w:hAnsi="Calibri" w:cs="Arial"/>
          <w:bCs/>
          <w:sz w:val="18"/>
          <w:szCs w:val="18"/>
        </w:rPr>
        <w:t xml:space="preserve">w rozumieniu przepisów ustawy o zwalczaniu nieuczciwej konkurencji </w:t>
      </w:r>
      <w:r w:rsidRPr="009C6375">
        <w:rPr>
          <w:rFonts w:ascii="Calibri" w:eastAsia="Arial Unicode MS" w:hAnsi="Calibri" w:cs="Arial"/>
          <w:sz w:val="18"/>
          <w:szCs w:val="18"/>
        </w:rPr>
        <w:t>zawarte są na stronach ………………………. .</w:t>
      </w:r>
    </w:p>
    <w:p w14:paraId="0D7F64E4" w14:textId="77777777" w:rsidR="009A6023" w:rsidRPr="009C6375" w:rsidRDefault="009A6023" w:rsidP="00326A49">
      <w:pPr>
        <w:widowControl w:val="0"/>
        <w:numPr>
          <w:ilvl w:val="0"/>
          <w:numId w:val="52"/>
        </w:numPr>
        <w:tabs>
          <w:tab w:val="left" w:pos="284"/>
          <w:tab w:val="left" w:pos="426"/>
        </w:tabs>
        <w:spacing w:before="120" w:line="276" w:lineRule="auto"/>
        <w:jc w:val="both"/>
        <w:rPr>
          <w:rFonts w:ascii="Calibri" w:eastAsia="Arial Unicode MS" w:hAnsi="Calibri" w:cs="Arial"/>
          <w:sz w:val="18"/>
          <w:szCs w:val="18"/>
          <w:lang w:eastAsia="en-US"/>
        </w:rPr>
      </w:pPr>
      <w:r w:rsidRPr="009C6375">
        <w:rPr>
          <w:rFonts w:ascii="Calibri" w:eastAsia="Arial Unicode MS" w:hAnsi="Calibri" w:cs="Arial"/>
          <w:b/>
          <w:sz w:val="18"/>
          <w:szCs w:val="18"/>
          <w:lang w:eastAsia="en-US"/>
        </w:rPr>
        <w:t>INFORMUJEMY</w:t>
      </w:r>
      <w:r w:rsidRPr="009C6375">
        <w:rPr>
          <w:rFonts w:ascii="Calibri" w:eastAsia="Arial Unicode MS" w:hAnsi="Calibri" w:cs="Arial"/>
          <w:sz w:val="18"/>
          <w:szCs w:val="18"/>
          <w:lang w:eastAsia="en-US"/>
        </w:rPr>
        <w:t>, że zgodnie z przepisami ustawy z dnia 6 marca 2018 r. Prawo przedsiębiorców, jesteśmy:</w:t>
      </w:r>
    </w:p>
    <w:p w14:paraId="6B4E3CB7" w14:textId="77777777" w:rsidR="009A6023" w:rsidRDefault="009A6023" w:rsidP="00D65A96">
      <w:pPr>
        <w:widowControl w:val="0"/>
        <w:tabs>
          <w:tab w:val="left" w:pos="426"/>
        </w:tabs>
        <w:spacing w:before="120" w:line="276" w:lineRule="auto"/>
        <w:rPr>
          <w:rFonts w:ascii="Calibri" w:eastAsia="Arial Unicode MS" w:hAnsi="Calibri" w:cs="Arial"/>
          <w:bCs/>
          <w:sz w:val="18"/>
          <w:szCs w:val="18"/>
          <w:lang w:eastAsia="en-US"/>
        </w:rPr>
      </w:pPr>
      <w:r>
        <w:rPr>
          <w:rFonts w:ascii="Calibri" w:eastAsia="Arial Unicode MS" w:hAnsi="Calibri" w:cs="Arial"/>
          <w:bCs/>
          <w:sz w:val="18"/>
          <w:szCs w:val="18"/>
          <w:lang w:eastAsia="en-US"/>
        </w:rPr>
        <w:t>- mikroprzedsię</w:t>
      </w:r>
      <w:r w:rsidRPr="009C6375">
        <w:rPr>
          <w:rFonts w:ascii="Calibri" w:eastAsia="Arial Unicode MS" w:hAnsi="Calibri" w:cs="Arial"/>
          <w:bCs/>
          <w:sz w:val="18"/>
          <w:szCs w:val="18"/>
          <w:lang w:eastAsia="en-US"/>
        </w:rPr>
        <w:t>biorstwem / małym przedsiębiorstwem / średnim przedsiębiorstwem / dużym przedsiębiorstwem*.</w:t>
      </w:r>
    </w:p>
    <w:p w14:paraId="337C3A08" w14:textId="77777777" w:rsidR="009A6023" w:rsidRDefault="009A6023" w:rsidP="008A47BA">
      <w:pPr>
        <w:autoSpaceDN w:val="0"/>
        <w:adjustRightInd w:val="0"/>
        <w:rPr>
          <w:rFonts w:ascii="Calibri" w:eastAsia="Arial Unicode MS" w:hAnsi="Calibri" w:cs="Arial"/>
          <w:bCs/>
          <w:sz w:val="18"/>
          <w:szCs w:val="18"/>
          <w:lang w:eastAsia="en-US"/>
        </w:rPr>
      </w:pPr>
      <w:r>
        <w:rPr>
          <w:rFonts w:ascii="Calibri" w:eastAsia="Arial Unicode MS" w:hAnsi="Calibri" w:cs="Arial"/>
          <w:bCs/>
          <w:sz w:val="18"/>
          <w:szCs w:val="18"/>
          <w:lang w:eastAsia="en-US"/>
        </w:rPr>
        <w:t xml:space="preserve">* </w:t>
      </w:r>
    </w:p>
    <w:p w14:paraId="3FCB20FE" w14:textId="77777777" w:rsidR="009A6023" w:rsidRDefault="009A6023" w:rsidP="008A47BA">
      <w:pPr>
        <w:autoSpaceDN w:val="0"/>
        <w:adjustRightInd w:val="0"/>
        <w:ind w:left="567" w:hanging="567"/>
        <w:rPr>
          <w:rFonts w:ascii="Calibri" w:hAnsi="Calibri" w:cs="Calibri"/>
          <w:i/>
          <w:iCs/>
          <w:sz w:val="18"/>
          <w:szCs w:val="18"/>
        </w:rPr>
      </w:pPr>
      <w:r w:rsidRPr="008A47BA">
        <w:rPr>
          <w:rFonts w:ascii="Calibri" w:hAnsi="Calibri" w:cs="Calibri"/>
          <w:i/>
          <w:iCs/>
          <w:sz w:val="18"/>
          <w:szCs w:val="18"/>
        </w:rPr>
        <w:t xml:space="preserve">- Mikroprzedsiębiorstwo to przedsiębiorstwo zatrudniające mniej niż 10 pracowników, którego roczny obrót oraz/lub </w:t>
      </w:r>
      <w:r>
        <w:rPr>
          <w:rFonts w:ascii="Calibri" w:hAnsi="Calibri" w:cs="Calibri"/>
          <w:i/>
          <w:iCs/>
          <w:sz w:val="18"/>
          <w:szCs w:val="18"/>
        </w:rPr>
        <w:t>całkowity</w:t>
      </w:r>
    </w:p>
    <w:p w14:paraId="6EBD932D" w14:textId="77777777" w:rsidR="009A6023" w:rsidRDefault="009A6023" w:rsidP="008A47BA">
      <w:pPr>
        <w:autoSpaceDN w:val="0"/>
        <w:adjustRightInd w:val="0"/>
        <w:ind w:left="567" w:hanging="567"/>
        <w:rPr>
          <w:rFonts w:ascii="Calibri" w:hAnsi="Calibri" w:cs="Calibri"/>
          <w:i/>
          <w:iCs/>
          <w:sz w:val="18"/>
          <w:szCs w:val="18"/>
        </w:rPr>
      </w:pPr>
      <w:r w:rsidRPr="008A47BA">
        <w:rPr>
          <w:rFonts w:ascii="Calibri" w:hAnsi="Calibri" w:cs="Calibri"/>
          <w:i/>
          <w:iCs/>
          <w:sz w:val="18"/>
          <w:szCs w:val="18"/>
        </w:rPr>
        <w:t>bilans roczny nie przekracza 2 milionów euro.</w:t>
      </w:r>
    </w:p>
    <w:p w14:paraId="79C41C8E" w14:textId="77777777" w:rsidR="009A6023" w:rsidRDefault="009A6023" w:rsidP="008A47BA">
      <w:pPr>
        <w:autoSpaceDN w:val="0"/>
        <w:adjustRightInd w:val="0"/>
        <w:ind w:left="567" w:hanging="567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 xml:space="preserve">- </w:t>
      </w:r>
      <w:r w:rsidRPr="008A47BA">
        <w:rPr>
          <w:rFonts w:ascii="Calibri" w:hAnsi="Calibri" w:cs="Calibri"/>
          <w:i/>
          <w:iCs/>
          <w:sz w:val="18"/>
          <w:szCs w:val="18"/>
        </w:rPr>
        <w:t xml:space="preserve">Małe przedsiębiorstwo to przedsiębiorstwo zatrudniające mniej niż 50 pracowników, którego </w:t>
      </w:r>
      <w:r>
        <w:rPr>
          <w:rFonts w:ascii="Calibri" w:hAnsi="Calibri" w:cs="Calibri"/>
          <w:i/>
          <w:iCs/>
          <w:sz w:val="18"/>
          <w:szCs w:val="18"/>
        </w:rPr>
        <w:t>roczny obrót oraz/lub całkowity</w:t>
      </w:r>
    </w:p>
    <w:p w14:paraId="7388737C" w14:textId="77777777" w:rsidR="009A6023" w:rsidRDefault="009A6023" w:rsidP="008A47BA">
      <w:pPr>
        <w:autoSpaceDN w:val="0"/>
        <w:adjustRightInd w:val="0"/>
        <w:ind w:left="567" w:hanging="567"/>
        <w:rPr>
          <w:rFonts w:ascii="Calibri" w:hAnsi="Calibri" w:cs="Calibri"/>
          <w:i/>
          <w:iCs/>
          <w:sz w:val="18"/>
          <w:szCs w:val="18"/>
        </w:rPr>
      </w:pPr>
      <w:r w:rsidRPr="008A47BA">
        <w:rPr>
          <w:rFonts w:ascii="Calibri" w:hAnsi="Calibri" w:cs="Calibri"/>
          <w:i/>
          <w:iCs/>
          <w:sz w:val="18"/>
          <w:szCs w:val="18"/>
        </w:rPr>
        <w:t>bilans roczny nie przekracza 10 milionów euro.</w:t>
      </w:r>
    </w:p>
    <w:p w14:paraId="54C35EA5" w14:textId="77777777" w:rsidR="009A6023" w:rsidRDefault="009A6023" w:rsidP="008A47BA">
      <w:pPr>
        <w:autoSpaceDN w:val="0"/>
        <w:adjustRightInd w:val="0"/>
        <w:ind w:left="567" w:hanging="567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 xml:space="preserve">- </w:t>
      </w:r>
      <w:r w:rsidRPr="008A47BA">
        <w:rPr>
          <w:rFonts w:ascii="Calibri" w:hAnsi="Calibri" w:cs="Calibri"/>
          <w:i/>
          <w:iCs/>
          <w:sz w:val="18"/>
          <w:szCs w:val="18"/>
        </w:rPr>
        <w:t>Średnie przedsiębiorstwo to przedsiębiorstwo zatrudniające mniej niż 250 pracowników, któr</w:t>
      </w:r>
      <w:r>
        <w:rPr>
          <w:rFonts w:ascii="Calibri" w:hAnsi="Calibri" w:cs="Calibri"/>
          <w:i/>
          <w:iCs/>
          <w:sz w:val="18"/>
          <w:szCs w:val="18"/>
        </w:rPr>
        <w:t>ego roczny obrót nie przekracza</w:t>
      </w:r>
    </w:p>
    <w:p w14:paraId="6612D0DB" w14:textId="77777777" w:rsidR="009A6023" w:rsidRPr="008A47BA" w:rsidRDefault="009A6023" w:rsidP="008A47BA">
      <w:pPr>
        <w:autoSpaceDN w:val="0"/>
        <w:adjustRightInd w:val="0"/>
        <w:ind w:left="567" w:hanging="567"/>
        <w:rPr>
          <w:rFonts w:ascii="Calibri" w:eastAsia="Arial Unicode MS" w:hAnsi="Calibri" w:cs="Calibri"/>
          <w:bCs/>
          <w:sz w:val="18"/>
          <w:szCs w:val="18"/>
          <w:lang w:eastAsia="en-US"/>
        </w:rPr>
      </w:pPr>
      <w:r w:rsidRPr="008A47BA">
        <w:rPr>
          <w:rFonts w:ascii="Calibri" w:hAnsi="Calibri" w:cs="Calibri"/>
          <w:i/>
          <w:iCs/>
          <w:sz w:val="18"/>
          <w:szCs w:val="18"/>
        </w:rPr>
        <w:t>50 milionów euro lub całkowity bilans roczny nie przekracza 43 milionów euro.</w:t>
      </w:r>
    </w:p>
    <w:p w14:paraId="7AE3577E" w14:textId="77777777" w:rsidR="009A6023" w:rsidRPr="009C6375" w:rsidRDefault="009A6023" w:rsidP="00326A49">
      <w:pPr>
        <w:widowControl w:val="0"/>
        <w:numPr>
          <w:ilvl w:val="0"/>
          <w:numId w:val="52"/>
        </w:numPr>
        <w:tabs>
          <w:tab w:val="left" w:pos="426"/>
        </w:tabs>
        <w:spacing w:before="120" w:line="276" w:lineRule="auto"/>
        <w:jc w:val="both"/>
        <w:rPr>
          <w:rFonts w:ascii="Calibri" w:hAnsi="Calibri" w:cs="Arial"/>
          <w:sz w:val="18"/>
          <w:szCs w:val="18"/>
          <w:lang w:eastAsia="en-US"/>
        </w:rPr>
      </w:pPr>
      <w:r w:rsidRPr="009C6375">
        <w:rPr>
          <w:rFonts w:ascii="Calibri" w:hAnsi="Calibri" w:cs="Arial"/>
          <w:sz w:val="18"/>
          <w:szCs w:val="18"/>
          <w:lang w:eastAsia="en-US"/>
        </w:rPr>
        <w:t>Integralnymi załącznikami do niniejszej oferty są:</w:t>
      </w:r>
    </w:p>
    <w:p w14:paraId="7EA0793A" w14:textId="77777777" w:rsidR="009A6023" w:rsidRPr="009C6375" w:rsidRDefault="009A6023" w:rsidP="00D65A96">
      <w:pPr>
        <w:widowControl w:val="0"/>
        <w:tabs>
          <w:tab w:val="left" w:pos="426"/>
        </w:tabs>
        <w:spacing w:before="120"/>
        <w:jc w:val="both"/>
        <w:rPr>
          <w:rFonts w:ascii="Calibri" w:hAnsi="Calibri" w:cs="Arial"/>
          <w:bCs/>
          <w:sz w:val="18"/>
          <w:szCs w:val="18"/>
        </w:rPr>
      </w:pPr>
      <w:r w:rsidRPr="009C6375">
        <w:rPr>
          <w:rFonts w:ascii="Calibri" w:hAnsi="Calibri" w:cs="Arial"/>
          <w:bCs/>
          <w:sz w:val="18"/>
          <w:szCs w:val="18"/>
        </w:rPr>
        <w:t>...................................................................................................................................................................</w:t>
      </w:r>
    </w:p>
    <w:p w14:paraId="6D579B08" w14:textId="77777777" w:rsidR="009A6023" w:rsidRPr="009C6375" w:rsidRDefault="009A6023" w:rsidP="00D65A96">
      <w:pPr>
        <w:tabs>
          <w:tab w:val="left" w:pos="426"/>
        </w:tabs>
        <w:spacing w:before="120"/>
        <w:ind w:right="23"/>
        <w:jc w:val="both"/>
        <w:rPr>
          <w:rFonts w:ascii="Calibri" w:hAnsi="Calibri" w:cs="Arial"/>
          <w:sz w:val="18"/>
          <w:szCs w:val="18"/>
        </w:rPr>
      </w:pPr>
    </w:p>
    <w:p w14:paraId="54E37093" w14:textId="77777777" w:rsidR="009A6023" w:rsidRPr="009C6375" w:rsidRDefault="009A6023" w:rsidP="007D3312">
      <w:pPr>
        <w:tabs>
          <w:tab w:val="left" w:pos="284"/>
          <w:tab w:val="left" w:pos="426"/>
        </w:tabs>
        <w:spacing w:before="120"/>
        <w:jc w:val="both"/>
        <w:rPr>
          <w:rFonts w:ascii="Calibri" w:hAnsi="Calibri" w:cs="Arial"/>
          <w:sz w:val="18"/>
          <w:szCs w:val="18"/>
        </w:rPr>
      </w:pPr>
    </w:p>
    <w:p w14:paraId="7739F79A" w14:textId="1BE3983B" w:rsidR="008C59E8" w:rsidRDefault="008C59E8" w:rsidP="007B4B40">
      <w:pPr>
        <w:rPr>
          <w:rFonts w:ascii="Calibri" w:hAnsi="Calibri"/>
          <w:sz w:val="18"/>
          <w:szCs w:val="18"/>
        </w:rPr>
      </w:pPr>
    </w:p>
    <w:sectPr w:rsidR="008C59E8" w:rsidSect="00326A49">
      <w:headerReference w:type="default" r:id="rId8"/>
      <w:pgSz w:w="11906" w:h="16838"/>
      <w:pgMar w:top="1134" w:right="1134" w:bottom="1134" w:left="1560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2C300" w14:textId="77777777" w:rsidR="00C64664" w:rsidRDefault="00C64664">
      <w:r>
        <w:separator/>
      </w:r>
    </w:p>
  </w:endnote>
  <w:endnote w:type="continuationSeparator" w:id="0">
    <w:p w14:paraId="07A20641" w14:textId="77777777" w:rsidR="00C64664" w:rsidRDefault="00C64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1CD06" w14:textId="77777777" w:rsidR="00C64664" w:rsidRDefault="00C64664">
      <w:r>
        <w:separator/>
      </w:r>
    </w:p>
  </w:footnote>
  <w:footnote w:type="continuationSeparator" w:id="0">
    <w:p w14:paraId="09BC2C75" w14:textId="77777777" w:rsidR="00C64664" w:rsidRDefault="00C64664">
      <w:r>
        <w:continuationSeparator/>
      </w:r>
    </w:p>
  </w:footnote>
  <w:footnote w:id="1">
    <w:p w14:paraId="1F06A4C1" w14:textId="77777777" w:rsidR="009A6023" w:rsidRDefault="009A6023">
      <w:pPr>
        <w:pStyle w:val="Tekstprzypisudolnego"/>
      </w:pPr>
      <w:r w:rsidRPr="00A47089">
        <w:rPr>
          <w:rStyle w:val="Odwoanieprzypisudolnego"/>
          <w:rFonts w:ascii="Calibri" w:hAnsi="Calibri"/>
          <w:sz w:val="14"/>
          <w:szCs w:val="14"/>
        </w:rPr>
        <w:footnoteRef/>
      </w:r>
      <w:r w:rsidRPr="00A47089">
        <w:rPr>
          <w:rFonts w:ascii="Calibri" w:hAnsi="Calibri"/>
          <w:sz w:val="14"/>
          <w:szCs w:val="14"/>
        </w:rPr>
        <w:t xml:space="preserve"> </w:t>
      </w:r>
      <w:r w:rsidRPr="00A47089">
        <w:rPr>
          <w:rFonts w:ascii="Calibri" w:hAnsi="Calibri" w:cs="Arial"/>
          <w:sz w:val="14"/>
          <w:szCs w:val="14"/>
        </w:rPr>
        <w:t>W przypadku Wykonawców wspólnie ubiegających się o udzielenie zamówienia w pozycję 1 „Wykonawca” zawierającej dane Wykonawcy użyć w zależności od potrzeb oznaczając cyfrą 1.1 i 1.2 np. 1.1 Lider: …, 1.1 Partner: … itd.</w:t>
      </w:r>
    </w:p>
  </w:footnote>
  <w:footnote w:id="2">
    <w:p w14:paraId="5CEB44BF" w14:textId="77777777" w:rsidR="009A6023" w:rsidRPr="0050074E" w:rsidRDefault="009A6023" w:rsidP="00634148">
      <w:pPr>
        <w:tabs>
          <w:tab w:val="left" w:pos="426"/>
        </w:tabs>
        <w:ind w:right="23"/>
        <w:jc w:val="both"/>
        <w:rPr>
          <w:rFonts w:ascii="Calibri" w:hAnsi="Calibri" w:cs="Calibri"/>
          <w:sz w:val="14"/>
          <w:szCs w:val="14"/>
        </w:rPr>
      </w:pPr>
      <w:r w:rsidRPr="0050074E">
        <w:rPr>
          <w:rFonts w:ascii="Calibri" w:hAnsi="Calibri" w:cs="Calibri"/>
          <w:sz w:val="14"/>
          <w:szCs w:val="14"/>
        </w:rPr>
        <w:t>* niepotrzebne skreślić</w:t>
      </w:r>
    </w:p>
    <w:p w14:paraId="48B93BE9" w14:textId="77777777" w:rsidR="009A6023" w:rsidRDefault="009A6023">
      <w:pPr>
        <w:pStyle w:val="Tekstprzypisudolnego"/>
      </w:pPr>
      <w:r w:rsidRPr="0050074E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50074E">
        <w:rPr>
          <w:rFonts w:ascii="Calibri" w:hAnsi="Calibri" w:cs="Calibri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 Urz. UE L 119 z 04.05.2016, str. 1).</w:t>
      </w:r>
    </w:p>
  </w:footnote>
  <w:footnote w:id="3">
    <w:p w14:paraId="053C4266" w14:textId="77777777" w:rsidR="009A6023" w:rsidRDefault="009A6023">
      <w:pPr>
        <w:pStyle w:val="Tekstprzypisudolnego"/>
      </w:pPr>
      <w:r w:rsidRPr="0050074E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50074E">
        <w:rPr>
          <w:rFonts w:ascii="Calibri" w:hAnsi="Calibri" w:cs="Calibri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73CBF3FB" w14:textId="77777777" w:rsidR="009A6023" w:rsidRPr="0050074E" w:rsidRDefault="009A6023" w:rsidP="00634148">
      <w:pPr>
        <w:tabs>
          <w:tab w:val="left" w:pos="284"/>
          <w:tab w:val="left" w:pos="426"/>
        </w:tabs>
        <w:jc w:val="both"/>
        <w:rPr>
          <w:rFonts w:ascii="Calibri" w:hAnsi="Calibri" w:cs="Calibri"/>
          <w:iCs/>
          <w:sz w:val="14"/>
          <w:szCs w:val="14"/>
        </w:rPr>
      </w:pPr>
      <w:r w:rsidRPr="0050074E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50074E">
        <w:rPr>
          <w:rFonts w:ascii="Calibri" w:hAnsi="Calibri" w:cs="Calibri"/>
          <w:sz w:val="14"/>
          <w:szCs w:val="14"/>
        </w:rPr>
        <w:t xml:space="preserve"> </w:t>
      </w:r>
      <w:r w:rsidRPr="0050074E">
        <w:rPr>
          <w:rFonts w:ascii="Calibri" w:hAnsi="Calibri" w:cs="Calibri"/>
          <w:iCs/>
          <w:color w:val="000000"/>
          <w:sz w:val="14"/>
          <w:szCs w:val="14"/>
        </w:rPr>
        <w:t>dotyczy Wykonawców</w:t>
      </w:r>
      <w:r w:rsidRPr="0050074E">
        <w:rPr>
          <w:rFonts w:ascii="Calibri" w:hAnsi="Calibri" w:cs="Calibri"/>
          <w:sz w:val="14"/>
          <w:szCs w:val="14"/>
        </w:rPr>
        <w:t xml:space="preserve">, </w:t>
      </w:r>
      <w:r w:rsidRPr="0050074E">
        <w:rPr>
          <w:rFonts w:ascii="Calibri" w:hAnsi="Calibri" w:cs="Calibri"/>
          <w:iCs/>
          <w:sz w:val="14"/>
          <w:szCs w:val="14"/>
        </w:rPr>
        <w:t>których oferty będą generować obowiązek doliczania wartości podatku VAT do wartości netto</w:t>
      </w:r>
      <w:r w:rsidRPr="0050074E">
        <w:rPr>
          <w:rFonts w:ascii="Calibri" w:hAnsi="Calibri" w:cs="Calibri"/>
          <w:iCs/>
          <w:color w:val="1F497D"/>
          <w:sz w:val="14"/>
          <w:szCs w:val="14"/>
        </w:rPr>
        <w:t xml:space="preserve"> </w:t>
      </w:r>
      <w:r w:rsidRPr="0050074E">
        <w:rPr>
          <w:rFonts w:ascii="Calibri" w:hAnsi="Calibri" w:cs="Calibri"/>
          <w:iCs/>
          <w:sz w:val="14"/>
          <w:szCs w:val="14"/>
        </w:rPr>
        <w:t>oferty, tj. w przypadku:</w:t>
      </w:r>
    </w:p>
    <w:p w14:paraId="725BD579" w14:textId="77777777" w:rsidR="009A6023" w:rsidRPr="0050074E" w:rsidRDefault="009A6023" w:rsidP="00A23ED0">
      <w:pPr>
        <w:numPr>
          <w:ilvl w:val="0"/>
          <w:numId w:val="12"/>
        </w:numPr>
        <w:tabs>
          <w:tab w:val="left" w:pos="142"/>
          <w:tab w:val="left" w:pos="426"/>
        </w:tabs>
        <w:ind w:left="284" w:firstLine="0"/>
        <w:jc w:val="both"/>
        <w:rPr>
          <w:rFonts w:ascii="Calibri" w:hAnsi="Calibri" w:cs="Calibri"/>
          <w:i/>
          <w:iCs/>
          <w:sz w:val="14"/>
          <w:szCs w:val="14"/>
          <w:lang w:eastAsia="en-US"/>
        </w:rPr>
      </w:pPr>
      <w:r w:rsidRPr="0050074E">
        <w:rPr>
          <w:rFonts w:ascii="Calibri" w:hAnsi="Calibri" w:cs="Calibri"/>
          <w:i/>
          <w:iCs/>
          <w:sz w:val="14"/>
          <w:szCs w:val="14"/>
          <w:lang w:eastAsia="en-US"/>
        </w:rPr>
        <w:t>wewnątrzwspólnotowego nabycia towarów,</w:t>
      </w:r>
    </w:p>
    <w:p w14:paraId="4819755F" w14:textId="77777777" w:rsidR="009A6023" w:rsidRPr="0050074E" w:rsidRDefault="009A6023" w:rsidP="00A23ED0">
      <w:pPr>
        <w:numPr>
          <w:ilvl w:val="0"/>
          <w:numId w:val="12"/>
        </w:numPr>
        <w:tabs>
          <w:tab w:val="left" w:pos="142"/>
          <w:tab w:val="left" w:pos="426"/>
        </w:tabs>
        <w:ind w:left="284" w:firstLine="0"/>
        <w:jc w:val="both"/>
        <w:rPr>
          <w:rFonts w:ascii="Calibri" w:hAnsi="Calibri" w:cs="Calibri"/>
          <w:i/>
          <w:iCs/>
          <w:sz w:val="14"/>
          <w:szCs w:val="14"/>
          <w:lang w:eastAsia="en-US"/>
        </w:rPr>
      </w:pPr>
      <w:r w:rsidRPr="0050074E">
        <w:rPr>
          <w:rFonts w:ascii="Calibri" w:hAnsi="Calibri" w:cs="Calibri"/>
          <w:i/>
          <w:iCs/>
          <w:sz w:val="14"/>
          <w:szCs w:val="14"/>
          <w:lang w:eastAsia="en-US"/>
        </w:rPr>
        <w:t>mechanizmu odwróconego obciążenia, o którym mowa w art. 17 ust. 1 pkt 7 ustawy o podatku od towarów i usług,</w:t>
      </w:r>
    </w:p>
    <w:p w14:paraId="13B8A571" w14:textId="77777777" w:rsidR="009A6023" w:rsidRPr="0050074E" w:rsidRDefault="009A6023" w:rsidP="00A23ED0">
      <w:pPr>
        <w:numPr>
          <w:ilvl w:val="0"/>
          <w:numId w:val="12"/>
        </w:numPr>
        <w:tabs>
          <w:tab w:val="left" w:pos="142"/>
          <w:tab w:val="left" w:pos="426"/>
        </w:tabs>
        <w:ind w:left="284" w:firstLine="0"/>
        <w:jc w:val="both"/>
        <w:rPr>
          <w:rFonts w:ascii="Calibri" w:hAnsi="Calibri" w:cs="Calibri"/>
          <w:i/>
          <w:iCs/>
          <w:sz w:val="14"/>
          <w:szCs w:val="14"/>
          <w:lang w:eastAsia="en-US"/>
        </w:rPr>
      </w:pPr>
      <w:r w:rsidRPr="0050074E">
        <w:rPr>
          <w:rFonts w:ascii="Calibri" w:hAnsi="Calibri" w:cs="Calibri"/>
          <w:i/>
          <w:iCs/>
          <w:sz w:val="14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14:paraId="2DAF910E" w14:textId="77777777" w:rsidR="009A6023" w:rsidRDefault="009A6023" w:rsidP="00A23ED0">
      <w:pPr>
        <w:numPr>
          <w:ilvl w:val="0"/>
          <w:numId w:val="12"/>
        </w:numPr>
        <w:tabs>
          <w:tab w:val="left" w:pos="142"/>
          <w:tab w:val="left" w:pos="426"/>
        </w:tabs>
        <w:ind w:left="284" w:firstLine="0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36D5A" w14:textId="1BBA21E2" w:rsidR="00326A49" w:rsidRDefault="00326A49" w:rsidP="00326A49">
    <w:pPr>
      <w:pStyle w:val="Nagwek"/>
      <w:tabs>
        <w:tab w:val="left" w:pos="1740"/>
        <w:tab w:val="left" w:pos="3681"/>
      </w:tabs>
      <w:jc w:val="center"/>
      <w:rPr>
        <w:lang w:bidi="en-US"/>
      </w:rPr>
    </w:pPr>
    <w:r>
      <w:t xml:space="preserve">       </w:t>
    </w:r>
    <w:r>
      <w:rPr>
        <w:noProof/>
      </w:rPr>
      <w:drawing>
        <wp:inline distT="0" distB="0" distL="0" distR="0" wp14:anchorId="2E204300" wp14:editId="1B11E3E4">
          <wp:extent cx="617220" cy="693420"/>
          <wp:effectExtent l="0" t="0" r="0" b="0"/>
          <wp:docPr id="20552204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 wp14:anchorId="26B7345D" wp14:editId="3048378A">
          <wp:extent cx="2964180" cy="1249680"/>
          <wp:effectExtent l="0" t="0" r="0" b="0"/>
          <wp:docPr id="143491672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4180" cy="1249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662EB6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Calibri" w:hAnsi="Calibri" w:cs="Tahoma"/>
        <w:b/>
      </w:rPr>
    </w:lvl>
  </w:abstractNum>
  <w:abstractNum w:abstractNumId="2" w15:restartNumberingAfterBreak="0">
    <w:nsid w:val="00000007"/>
    <w:multiLevelType w:val="singleLevel"/>
    <w:tmpl w:val="E4763576"/>
    <w:name w:val="WW8Num32322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  <w:b/>
      </w:rPr>
    </w:lvl>
  </w:abstractNum>
  <w:abstractNum w:abstractNumId="3" w15:restartNumberingAfterBreak="0">
    <w:nsid w:val="00000008"/>
    <w:multiLevelType w:val="multilevel"/>
    <w:tmpl w:val="C16A7646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A"/>
    <w:multiLevelType w:val="multilevel"/>
    <w:tmpl w:val="9844E534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 w15:restartNumberingAfterBreak="0">
    <w:nsid w:val="00000011"/>
    <w:multiLevelType w:val="multilevel"/>
    <w:tmpl w:val="00000011"/>
    <w:name w:val="WWNum97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7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 w15:restartNumberingAfterBreak="0">
    <w:nsid w:val="00000030"/>
    <w:multiLevelType w:val="multilevel"/>
    <w:tmpl w:val="B8449EC4"/>
    <w:name w:val="WWNum12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2977C6E"/>
    <w:multiLevelType w:val="hybridMultilevel"/>
    <w:tmpl w:val="A7F62E28"/>
    <w:lvl w:ilvl="0" w:tplc="5104600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ahoma" w:hint="default"/>
        <w:b w:val="0"/>
        <w:i w:val="0"/>
        <w:color w:val="auto"/>
        <w:sz w:val="18"/>
        <w:szCs w:val="18"/>
      </w:rPr>
    </w:lvl>
    <w:lvl w:ilvl="1" w:tplc="FAECB56E">
      <w:start w:val="1"/>
      <w:numFmt w:val="decimal"/>
      <w:lvlText w:val="%2."/>
      <w:lvlJc w:val="left"/>
      <w:pPr>
        <w:ind w:left="885" w:hanging="705"/>
      </w:pPr>
      <w:rPr>
        <w:rFonts w:cs="Times New Roman" w:hint="default"/>
        <w:b/>
      </w:rPr>
    </w:lvl>
    <w:lvl w:ilvl="2" w:tplc="50DC875E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3521162"/>
    <w:multiLevelType w:val="hybridMultilevel"/>
    <w:tmpl w:val="EF90E964"/>
    <w:lvl w:ilvl="0" w:tplc="657251F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ahoma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4F30FB7"/>
    <w:multiLevelType w:val="hybridMultilevel"/>
    <w:tmpl w:val="F976E23A"/>
    <w:lvl w:ilvl="0" w:tplc="48EABEE8">
      <w:start w:val="1"/>
      <w:numFmt w:val="decimal"/>
      <w:lvlText w:val="%1)"/>
      <w:lvlJc w:val="left"/>
      <w:pPr>
        <w:ind w:left="927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 w15:restartNumberingAfterBreak="0">
    <w:nsid w:val="06A46D7A"/>
    <w:multiLevelType w:val="hybridMultilevel"/>
    <w:tmpl w:val="55DAF61C"/>
    <w:lvl w:ilvl="0" w:tplc="04150011">
      <w:start w:val="1"/>
      <w:numFmt w:val="decimal"/>
      <w:lvlText w:val="%1)"/>
      <w:lvlJc w:val="left"/>
      <w:pPr>
        <w:ind w:left="7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14" w15:restartNumberingAfterBreak="0">
    <w:nsid w:val="08D21B63"/>
    <w:multiLevelType w:val="hybridMultilevel"/>
    <w:tmpl w:val="D2EC256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 w15:restartNumberingAfterBreak="0">
    <w:nsid w:val="0B2B2D6C"/>
    <w:multiLevelType w:val="hybridMultilevel"/>
    <w:tmpl w:val="57C803A6"/>
    <w:lvl w:ilvl="0" w:tplc="511C09C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DF65734"/>
    <w:multiLevelType w:val="hybridMultilevel"/>
    <w:tmpl w:val="A86CCCD4"/>
    <w:lvl w:ilvl="0" w:tplc="04150015">
      <w:start w:val="1"/>
      <w:numFmt w:val="upperLetter"/>
      <w:pStyle w:val="Tekstpodstawowy2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0E60368B"/>
    <w:multiLevelType w:val="hybridMultilevel"/>
    <w:tmpl w:val="6616EB1E"/>
    <w:lvl w:ilvl="0" w:tplc="AA9E193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 w15:restartNumberingAfterBreak="0">
    <w:nsid w:val="0E895DCF"/>
    <w:multiLevelType w:val="hybridMultilevel"/>
    <w:tmpl w:val="316ECE72"/>
    <w:lvl w:ilvl="0" w:tplc="9A46D9EA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8A1D5E"/>
    <w:multiLevelType w:val="hybridMultilevel"/>
    <w:tmpl w:val="BA6C399E"/>
    <w:lvl w:ilvl="0" w:tplc="398AC5D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1490042C"/>
    <w:multiLevelType w:val="hybridMultilevel"/>
    <w:tmpl w:val="8D22B7E8"/>
    <w:lvl w:ilvl="0" w:tplc="483E02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78F737B"/>
    <w:multiLevelType w:val="hybridMultilevel"/>
    <w:tmpl w:val="2E96A6EA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cs="Times New Roman" w:hint="default"/>
      </w:rPr>
    </w:lvl>
    <w:lvl w:ilvl="2" w:tplc="FC3E8368">
      <w:start w:val="16"/>
      <w:numFmt w:val="bullet"/>
      <w:lvlText w:val=""/>
      <w:lvlJc w:val="left"/>
      <w:pPr>
        <w:ind w:left="2689" w:hanging="360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3" w15:restartNumberingAfterBreak="0">
    <w:nsid w:val="1C081F46"/>
    <w:multiLevelType w:val="hybridMultilevel"/>
    <w:tmpl w:val="E8DCF70E"/>
    <w:lvl w:ilvl="0" w:tplc="FD309F28">
      <w:start w:val="2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C24597B"/>
    <w:multiLevelType w:val="hybridMultilevel"/>
    <w:tmpl w:val="75C480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0AE6AFB"/>
    <w:multiLevelType w:val="hybridMultilevel"/>
    <w:tmpl w:val="4490B2EE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27065E19"/>
    <w:multiLevelType w:val="hybridMultilevel"/>
    <w:tmpl w:val="71F4FA0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 w15:restartNumberingAfterBreak="0">
    <w:nsid w:val="29252A81"/>
    <w:multiLevelType w:val="multilevel"/>
    <w:tmpl w:val="419093B0"/>
    <w:lvl w:ilvl="0">
      <w:start w:val="3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440"/>
      </w:pPr>
      <w:rPr>
        <w:rFonts w:cs="Times New Roman" w:hint="default"/>
      </w:rPr>
    </w:lvl>
  </w:abstractNum>
  <w:abstractNum w:abstractNumId="28" w15:restartNumberingAfterBreak="0">
    <w:nsid w:val="2A6E7729"/>
    <w:multiLevelType w:val="multilevel"/>
    <w:tmpl w:val="0CD4715C"/>
    <w:lvl w:ilvl="0">
      <w:start w:val="9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cs="Times New Roman" w:hint="default"/>
        <w:b/>
        <w:color w:val="auto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571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31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31" w:hanging="108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91" w:hanging="1440"/>
      </w:pPr>
      <w:rPr>
        <w:rFonts w:cs="Times New Roman" w:hint="default"/>
        <w:b/>
      </w:rPr>
    </w:lvl>
  </w:abstractNum>
  <w:abstractNum w:abstractNumId="29" w15:restartNumberingAfterBreak="0">
    <w:nsid w:val="2A7F7D26"/>
    <w:multiLevelType w:val="hybridMultilevel"/>
    <w:tmpl w:val="07244D0E"/>
    <w:lvl w:ilvl="0" w:tplc="724C32BA">
      <w:start w:val="1"/>
      <w:numFmt w:val="decimal"/>
      <w:lvlText w:val="%1)"/>
      <w:lvlJc w:val="left"/>
      <w:pPr>
        <w:ind w:left="2291" w:hanging="360"/>
      </w:pPr>
      <w:rPr>
        <w:rFonts w:ascii="Calibri" w:hAnsi="Calibri" w:cs="Calibri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  <w:rPr>
        <w:rFonts w:cs="Times New Roman"/>
      </w:rPr>
    </w:lvl>
  </w:abstractNum>
  <w:abstractNum w:abstractNumId="30" w15:restartNumberingAfterBreak="0">
    <w:nsid w:val="2B482D03"/>
    <w:multiLevelType w:val="multilevel"/>
    <w:tmpl w:val="8DD0D666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357"/>
        </w:tabs>
        <w:ind w:left="357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14"/>
        </w:tabs>
        <w:ind w:left="71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1"/>
        </w:tabs>
        <w:ind w:left="71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08"/>
        </w:tabs>
        <w:ind w:left="70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65"/>
        </w:tabs>
        <w:ind w:left="106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62"/>
        </w:tabs>
        <w:ind w:left="106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59"/>
        </w:tabs>
        <w:ind w:left="1059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6"/>
        </w:tabs>
        <w:ind w:left="1416" w:hanging="1440"/>
      </w:pPr>
      <w:rPr>
        <w:rFonts w:cs="Times New Roman" w:hint="default"/>
      </w:rPr>
    </w:lvl>
  </w:abstractNum>
  <w:abstractNum w:abstractNumId="31" w15:restartNumberingAfterBreak="0">
    <w:nsid w:val="2B5E7670"/>
    <w:multiLevelType w:val="hybridMultilevel"/>
    <w:tmpl w:val="E2A219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EE13C8F"/>
    <w:multiLevelType w:val="multilevel"/>
    <w:tmpl w:val="54D4B4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 w15:restartNumberingAfterBreak="0">
    <w:nsid w:val="335C137B"/>
    <w:multiLevelType w:val="hybridMultilevel"/>
    <w:tmpl w:val="FCF25A74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4" w15:restartNumberingAfterBreak="0">
    <w:nsid w:val="388B625E"/>
    <w:multiLevelType w:val="hybridMultilevel"/>
    <w:tmpl w:val="2228D0E8"/>
    <w:name w:val="WW8Num4422"/>
    <w:lvl w:ilvl="0" w:tplc="0C707BE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04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36" w15:restartNumberingAfterBreak="0">
    <w:nsid w:val="42D77642"/>
    <w:multiLevelType w:val="hybridMultilevel"/>
    <w:tmpl w:val="08D64052"/>
    <w:lvl w:ilvl="0" w:tplc="FF4A4B16">
      <w:start w:val="1"/>
      <w:numFmt w:val="lowerLetter"/>
      <w:lvlText w:val="%1)"/>
      <w:lvlJc w:val="left"/>
      <w:pPr>
        <w:ind w:left="1287" w:hanging="360"/>
      </w:pPr>
      <w:rPr>
        <w:rFonts w:cs="Times New Roman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4C593BBA"/>
    <w:multiLevelType w:val="hybridMultilevel"/>
    <w:tmpl w:val="19706648"/>
    <w:lvl w:ilvl="0" w:tplc="5198A2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7D4B38"/>
    <w:multiLevelType w:val="multilevel"/>
    <w:tmpl w:val="B6903D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</w:rPr>
    </w:lvl>
  </w:abstractNum>
  <w:abstractNum w:abstractNumId="39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0" w15:restartNumberingAfterBreak="0">
    <w:nsid w:val="508A112E"/>
    <w:multiLevelType w:val="hybridMultilevel"/>
    <w:tmpl w:val="AB1CF416"/>
    <w:name w:val="WW8Num323"/>
    <w:lvl w:ilvl="0" w:tplc="767ABAE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5293CBB"/>
    <w:multiLevelType w:val="hybridMultilevel"/>
    <w:tmpl w:val="06F41856"/>
    <w:lvl w:ilvl="0" w:tplc="139A39B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55442F"/>
    <w:multiLevelType w:val="hybridMultilevel"/>
    <w:tmpl w:val="226AA0DA"/>
    <w:lvl w:ilvl="0" w:tplc="5CD4B4CA">
      <w:start w:val="2"/>
      <w:numFmt w:val="decimal"/>
      <w:lvlText w:val="%1."/>
      <w:lvlJc w:val="left"/>
      <w:pPr>
        <w:tabs>
          <w:tab w:val="num" w:pos="357"/>
        </w:tabs>
      </w:pPr>
      <w:rPr>
        <w:rFonts w:ascii="Calibri" w:hAnsi="Calibri" w:cs="Arial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578372B6"/>
    <w:multiLevelType w:val="hybridMultilevel"/>
    <w:tmpl w:val="F7D67F22"/>
    <w:lvl w:ilvl="0" w:tplc="5DBC89D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5" w15:restartNumberingAfterBreak="0">
    <w:nsid w:val="58BF61ED"/>
    <w:multiLevelType w:val="hybridMultilevel"/>
    <w:tmpl w:val="07DC0780"/>
    <w:name w:val="WW8Num32322233"/>
    <w:lvl w:ilvl="0" w:tplc="4FD040F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9363B68"/>
    <w:multiLevelType w:val="multilevel"/>
    <w:tmpl w:val="E372381A"/>
    <w:lvl w:ilvl="0">
      <w:start w:val="1"/>
      <w:numFmt w:val="decimal"/>
      <w:lvlText w:val="%1)"/>
      <w:lvlJc w:val="left"/>
      <w:pPr>
        <w:ind w:left="1571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trike w:val="0"/>
        <w:dstrike w:val="0"/>
        <w:color w:val="auto"/>
        <w:spacing w:val="0"/>
        <w:w w:val="100"/>
        <w:kern w:val="0"/>
        <w:position w:val="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47" w15:restartNumberingAfterBreak="0">
    <w:nsid w:val="59CC31A8"/>
    <w:multiLevelType w:val="multilevel"/>
    <w:tmpl w:val="84345F5A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8" w15:restartNumberingAfterBreak="0">
    <w:nsid w:val="5B121688"/>
    <w:multiLevelType w:val="hybridMultilevel"/>
    <w:tmpl w:val="0D409014"/>
    <w:name w:val="WW8Num32"/>
    <w:lvl w:ilvl="0" w:tplc="C89EE068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B407181"/>
    <w:multiLevelType w:val="hybridMultilevel"/>
    <w:tmpl w:val="482AC1C8"/>
    <w:name w:val="WW8Num3232"/>
    <w:lvl w:ilvl="0" w:tplc="00000004">
      <w:start w:val="1"/>
      <w:numFmt w:val="lowerLetter"/>
      <w:lvlText w:val="%1)"/>
      <w:lvlJc w:val="left"/>
      <w:pPr>
        <w:ind w:left="720" w:hanging="360"/>
      </w:pPr>
      <w:rPr>
        <w:rFonts w:ascii="Calibri" w:hAnsi="Calibri" w:cs="Tahoma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B727705"/>
    <w:multiLevelType w:val="hybridMultilevel"/>
    <w:tmpl w:val="086692DE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1" w15:restartNumberingAfterBreak="0">
    <w:nsid w:val="5C156AEF"/>
    <w:multiLevelType w:val="hybridMultilevel"/>
    <w:tmpl w:val="4468D198"/>
    <w:name w:val="WW8Num323222"/>
    <w:lvl w:ilvl="0" w:tplc="767ABAE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5FAE64EC"/>
    <w:multiLevelType w:val="hybridMultilevel"/>
    <w:tmpl w:val="EFC614DA"/>
    <w:name w:val="WW8Num3232223"/>
    <w:lvl w:ilvl="0" w:tplc="800CBD46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55E1C61"/>
    <w:multiLevelType w:val="hybridMultilevel"/>
    <w:tmpl w:val="7A1E5D8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65DA3138"/>
    <w:multiLevelType w:val="hybridMultilevel"/>
    <w:tmpl w:val="A412C5F4"/>
    <w:lvl w:ilvl="0" w:tplc="AC70F4F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5" w15:restartNumberingAfterBreak="0">
    <w:nsid w:val="69F80E73"/>
    <w:multiLevelType w:val="hybridMultilevel"/>
    <w:tmpl w:val="C40A5E72"/>
    <w:lvl w:ilvl="0" w:tplc="99829D7A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6FCD672D"/>
    <w:multiLevelType w:val="hybridMultilevel"/>
    <w:tmpl w:val="A89A8D8A"/>
    <w:lvl w:ilvl="0" w:tplc="83B8BE26">
      <w:start w:val="1"/>
      <w:numFmt w:val="decimal"/>
      <w:lvlText w:val="%1)"/>
      <w:lvlJc w:val="left"/>
      <w:pPr>
        <w:ind w:left="1429" w:hanging="360"/>
      </w:pPr>
      <w:rPr>
        <w:rFonts w:ascii="Calibri" w:eastAsia="Times New Roman" w:hAnsi="Calibri" w:cs="Arial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7" w15:restartNumberingAfterBreak="0">
    <w:nsid w:val="70954ED4"/>
    <w:multiLevelType w:val="multilevel"/>
    <w:tmpl w:val="6CDEFCFC"/>
    <w:lvl w:ilvl="0">
      <w:start w:val="7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571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31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31" w:hanging="108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91" w:hanging="1440"/>
      </w:pPr>
      <w:rPr>
        <w:rFonts w:cs="Times New Roman" w:hint="default"/>
        <w:b/>
      </w:rPr>
    </w:lvl>
  </w:abstractNum>
  <w:abstractNum w:abstractNumId="58" w15:restartNumberingAfterBreak="0">
    <w:nsid w:val="70DF74D1"/>
    <w:multiLevelType w:val="multilevel"/>
    <w:tmpl w:val="6E3C6F86"/>
    <w:lvl w:ilvl="0">
      <w:start w:val="1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59" w15:restartNumberingAfterBreak="0">
    <w:nsid w:val="71BC00DF"/>
    <w:multiLevelType w:val="hybridMultilevel"/>
    <w:tmpl w:val="3D3C6FEE"/>
    <w:lvl w:ilvl="0" w:tplc="29DAF708">
      <w:start w:val="1"/>
      <w:numFmt w:val="decimal"/>
      <w:lvlText w:val="%1."/>
      <w:lvlJc w:val="left"/>
      <w:pPr>
        <w:tabs>
          <w:tab w:val="num" w:pos="1174"/>
        </w:tabs>
        <w:ind w:left="907" w:hanging="453"/>
      </w:pPr>
      <w:rPr>
        <w:rFonts w:ascii="Calibri" w:eastAsia="Times New Roman" w:hAnsi="Calibri" w:cs="Arial"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0" w15:restartNumberingAfterBreak="0">
    <w:nsid w:val="723B02CD"/>
    <w:multiLevelType w:val="hybridMultilevel"/>
    <w:tmpl w:val="11DEAFD2"/>
    <w:name w:val="WW8Num32322"/>
    <w:lvl w:ilvl="0" w:tplc="767ABAE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" w15:restartNumberingAfterBreak="0">
    <w:nsid w:val="725B67E2"/>
    <w:multiLevelType w:val="hybridMultilevel"/>
    <w:tmpl w:val="0F441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4C50A33"/>
    <w:multiLevelType w:val="hybridMultilevel"/>
    <w:tmpl w:val="F90E55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75673F4A"/>
    <w:multiLevelType w:val="hybridMultilevel"/>
    <w:tmpl w:val="92182082"/>
    <w:lvl w:ilvl="0" w:tplc="83F4B5E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9823C82"/>
    <w:multiLevelType w:val="multilevel"/>
    <w:tmpl w:val="2FE82258"/>
    <w:styleLink w:val="WWNum2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5" w15:restartNumberingAfterBreak="0">
    <w:nsid w:val="79A0484A"/>
    <w:multiLevelType w:val="hybridMultilevel"/>
    <w:tmpl w:val="20F263B8"/>
    <w:name w:val="WW8Num32322222"/>
    <w:lvl w:ilvl="0" w:tplc="FE7A3112">
      <w:start w:val="5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6" w15:restartNumberingAfterBreak="0">
    <w:nsid w:val="7A611FD7"/>
    <w:multiLevelType w:val="hybridMultilevel"/>
    <w:tmpl w:val="5FA8498C"/>
    <w:lvl w:ilvl="0" w:tplc="04150011">
      <w:start w:val="1"/>
      <w:numFmt w:val="decimal"/>
      <w:lvlText w:val="%1)"/>
      <w:lvlJc w:val="left"/>
      <w:pPr>
        <w:ind w:left="133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0" w:hanging="180"/>
      </w:pPr>
      <w:rPr>
        <w:rFonts w:cs="Times New Roman"/>
      </w:rPr>
    </w:lvl>
  </w:abstractNum>
  <w:abstractNum w:abstractNumId="67" w15:restartNumberingAfterBreak="0">
    <w:nsid w:val="7B391574"/>
    <w:multiLevelType w:val="hybridMultilevel"/>
    <w:tmpl w:val="5272537A"/>
    <w:lvl w:ilvl="0" w:tplc="5198A252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 w16cid:durableId="423722936">
    <w:abstractNumId w:val="22"/>
  </w:num>
  <w:num w:numId="2" w16cid:durableId="1512143728">
    <w:abstractNumId w:val="42"/>
  </w:num>
  <w:num w:numId="3" w16cid:durableId="1334648541">
    <w:abstractNumId w:val="24"/>
  </w:num>
  <w:num w:numId="4" w16cid:durableId="1938516551">
    <w:abstractNumId w:val="59"/>
  </w:num>
  <w:num w:numId="5" w16cid:durableId="1567181393">
    <w:abstractNumId w:val="10"/>
  </w:num>
  <w:num w:numId="6" w16cid:durableId="566381036">
    <w:abstractNumId w:val="32"/>
  </w:num>
  <w:num w:numId="7" w16cid:durableId="850484274">
    <w:abstractNumId w:val="19"/>
  </w:num>
  <w:num w:numId="8" w16cid:durableId="1117140803">
    <w:abstractNumId w:val="56"/>
  </w:num>
  <w:num w:numId="9" w16cid:durableId="1671133736">
    <w:abstractNumId w:val="43"/>
  </w:num>
  <w:num w:numId="10" w16cid:durableId="12849252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12164306">
    <w:abstractNumId w:val="25"/>
  </w:num>
  <w:num w:numId="12" w16cid:durableId="650981161">
    <w:abstractNumId w:val="35"/>
  </w:num>
  <w:num w:numId="13" w16cid:durableId="372315307">
    <w:abstractNumId w:val="64"/>
  </w:num>
  <w:num w:numId="14" w16cid:durableId="781727545">
    <w:abstractNumId w:val="41"/>
  </w:num>
  <w:num w:numId="15" w16cid:durableId="1210537170">
    <w:abstractNumId w:val="11"/>
  </w:num>
  <w:num w:numId="16" w16cid:durableId="1953053681">
    <w:abstractNumId w:val="27"/>
  </w:num>
  <w:num w:numId="17" w16cid:durableId="1112700305">
    <w:abstractNumId w:val="57"/>
  </w:num>
  <w:num w:numId="18" w16cid:durableId="1715277315">
    <w:abstractNumId w:val="17"/>
  </w:num>
  <w:num w:numId="19" w16cid:durableId="2074546687">
    <w:abstractNumId w:val="55"/>
  </w:num>
  <w:num w:numId="20" w16cid:durableId="1754858582">
    <w:abstractNumId w:val="23"/>
  </w:num>
  <w:num w:numId="21" w16cid:durableId="167719675">
    <w:abstractNumId w:val="28"/>
  </w:num>
  <w:num w:numId="22" w16cid:durableId="989753165">
    <w:abstractNumId w:val="26"/>
  </w:num>
  <w:num w:numId="23" w16cid:durableId="931553597">
    <w:abstractNumId w:val="36"/>
  </w:num>
  <w:num w:numId="24" w16cid:durableId="1591503432">
    <w:abstractNumId w:val="54"/>
  </w:num>
  <w:num w:numId="25" w16cid:durableId="678045719">
    <w:abstractNumId w:val="12"/>
  </w:num>
  <w:num w:numId="26" w16cid:durableId="2114134032">
    <w:abstractNumId w:val="44"/>
  </w:num>
  <w:num w:numId="27" w16cid:durableId="1030298222">
    <w:abstractNumId w:val="31"/>
  </w:num>
  <w:num w:numId="28" w16cid:durableId="484707402">
    <w:abstractNumId w:val="53"/>
  </w:num>
  <w:num w:numId="29" w16cid:durableId="1022324228">
    <w:abstractNumId w:val="66"/>
  </w:num>
  <w:num w:numId="30" w16cid:durableId="971442243">
    <w:abstractNumId w:val="14"/>
  </w:num>
  <w:num w:numId="31" w16cid:durableId="1029913326">
    <w:abstractNumId w:val="50"/>
  </w:num>
  <w:num w:numId="32" w16cid:durableId="1027291609">
    <w:abstractNumId w:val="38"/>
  </w:num>
  <w:num w:numId="33" w16cid:durableId="387537879">
    <w:abstractNumId w:val="20"/>
  </w:num>
  <w:num w:numId="34" w16cid:durableId="753935811">
    <w:abstractNumId w:val="13"/>
  </w:num>
  <w:num w:numId="35" w16cid:durableId="295111296">
    <w:abstractNumId w:val="62"/>
  </w:num>
  <w:num w:numId="36" w16cid:durableId="299506980">
    <w:abstractNumId w:val="61"/>
  </w:num>
  <w:num w:numId="37" w16cid:durableId="1701009664">
    <w:abstractNumId w:val="33"/>
  </w:num>
  <w:num w:numId="38" w16cid:durableId="1140804629">
    <w:abstractNumId w:val="21"/>
  </w:num>
  <w:num w:numId="39" w16cid:durableId="1943953830">
    <w:abstractNumId w:val="63"/>
  </w:num>
  <w:num w:numId="40" w16cid:durableId="1916161283">
    <w:abstractNumId w:val="67"/>
  </w:num>
  <w:num w:numId="41" w16cid:durableId="2100828832">
    <w:abstractNumId w:val="37"/>
  </w:num>
  <w:num w:numId="42" w16cid:durableId="529224225">
    <w:abstractNumId w:val="29"/>
  </w:num>
  <w:num w:numId="43" w16cid:durableId="1365136840">
    <w:abstractNumId w:val="15"/>
  </w:num>
  <w:num w:numId="44" w16cid:durableId="1648048064">
    <w:abstractNumId w:val="46"/>
  </w:num>
  <w:num w:numId="45" w16cid:durableId="1173489667">
    <w:abstractNumId w:val="30"/>
  </w:num>
  <w:num w:numId="46" w16cid:durableId="464549417">
    <w:abstractNumId w:val="47"/>
  </w:num>
  <w:num w:numId="47" w16cid:durableId="1044713516">
    <w:abstractNumId w:val="6"/>
  </w:num>
  <w:num w:numId="48" w16cid:durableId="333387177">
    <w:abstractNumId w:val="9"/>
  </w:num>
  <w:num w:numId="49" w16cid:durableId="2046169660">
    <w:abstractNumId w:val="39"/>
  </w:num>
  <w:num w:numId="50" w16cid:durableId="2107997462">
    <w:abstractNumId w:val="58"/>
  </w:num>
  <w:num w:numId="51" w16cid:durableId="1126967646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88555259">
    <w:abstractNumId w:val="1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084"/>
    <w:rsid w:val="00000889"/>
    <w:rsid w:val="0000088F"/>
    <w:rsid w:val="00000A4D"/>
    <w:rsid w:val="000012EC"/>
    <w:rsid w:val="000017DA"/>
    <w:rsid w:val="0000238E"/>
    <w:rsid w:val="0000243F"/>
    <w:rsid w:val="00002D92"/>
    <w:rsid w:val="00002E44"/>
    <w:rsid w:val="0000343C"/>
    <w:rsid w:val="00003FDD"/>
    <w:rsid w:val="00005112"/>
    <w:rsid w:val="000055C1"/>
    <w:rsid w:val="00007AD5"/>
    <w:rsid w:val="00007B08"/>
    <w:rsid w:val="000101C7"/>
    <w:rsid w:val="00010FE8"/>
    <w:rsid w:val="00011D9C"/>
    <w:rsid w:val="000132B5"/>
    <w:rsid w:val="00013412"/>
    <w:rsid w:val="000138D4"/>
    <w:rsid w:val="00013F96"/>
    <w:rsid w:val="00014E6E"/>
    <w:rsid w:val="00015804"/>
    <w:rsid w:val="00015914"/>
    <w:rsid w:val="000159CE"/>
    <w:rsid w:val="00015BAA"/>
    <w:rsid w:val="00016AA6"/>
    <w:rsid w:val="00020003"/>
    <w:rsid w:val="0002141E"/>
    <w:rsid w:val="00021AE5"/>
    <w:rsid w:val="00022A49"/>
    <w:rsid w:val="000241CE"/>
    <w:rsid w:val="00025372"/>
    <w:rsid w:val="00026EE6"/>
    <w:rsid w:val="00027149"/>
    <w:rsid w:val="0002739F"/>
    <w:rsid w:val="000307F3"/>
    <w:rsid w:val="0003086F"/>
    <w:rsid w:val="00030FC9"/>
    <w:rsid w:val="0003205A"/>
    <w:rsid w:val="000321D7"/>
    <w:rsid w:val="000323AF"/>
    <w:rsid w:val="00032401"/>
    <w:rsid w:val="00033746"/>
    <w:rsid w:val="00033831"/>
    <w:rsid w:val="0003449E"/>
    <w:rsid w:val="000344FC"/>
    <w:rsid w:val="00034EC2"/>
    <w:rsid w:val="00034FDF"/>
    <w:rsid w:val="0003520C"/>
    <w:rsid w:val="00035809"/>
    <w:rsid w:val="00035952"/>
    <w:rsid w:val="00035E25"/>
    <w:rsid w:val="00035E39"/>
    <w:rsid w:val="0003667B"/>
    <w:rsid w:val="000373DE"/>
    <w:rsid w:val="00040A3C"/>
    <w:rsid w:val="0004105A"/>
    <w:rsid w:val="00041157"/>
    <w:rsid w:val="000413AA"/>
    <w:rsid w:val="00042C25"/>
    <w:rsid w:val="00042F2C"/>
    <w:rsid w:val="00044A68"/>
    <w:rsid w:val="00045385"/>
    <w:rsid w:val="00046F71"/>
    <w:rsid w:val="00050517"/>
    <w:rsid w:val="00050B8B"/>
    <w:rsid w:val="00050CA1"/>
    <w:rsid w:val="00052333"/>
    <w:rsid w:val="00052F60"/>
    <w:rsid w:val="00053822"/>
    <w:rsid w:val="000538D9"/>
    <w:rsid w:val="000538FF"/>
    <w:rsid w:val="00054D0A"/>
    <w:rsid w:val="000557C4"/>
    <w:rsid w:val="00055B5E"/>
    <w:rsid w:val="0005671D"/>
    <w:rsid w:val="00056B30"/>
    <w:rsid w:val="00057389"/>
    <w:rsid w:val="0006010C"/>
    <w:rsid w:val="00060368"/>
    <w:rsid w:val="00060A67"/>
    <w:rsid w:val="00061C87"/>
    <w:rsid w:val="00062724"/>
    <w:rsid w:val="000628CE"/>
    <w:rsid w:val="00062FE6"/>
    <w:rsid w:val="0006414B"/>
    <w:rsid w:val="00065566"/>
    <w:rsid w:val="00065D88"/>
    <w:rsid w:val="0006638F"/>
    <w:rsid w:val="0006671B"/>
    <w:rsid w:val="000669C5"/>
    <w:rsid w:val="00066C49"/>
    <w:rsid w:val="00066CDA"/>
    <w:rsid w:val="00066CF5"/>
    <w:rsid w:val="000678DC"/>
    <w:rsid w:val="00067F0D"/>
    <w:rsid w:val="00070773"/>
    <w:rsid w:val="00070AF5"/>
    <w:rsid w:val="00072AC2"/>
    <w:rsid w:val="00073372"/>
    <w:rsid w:val="0007440C"/>
    <w:rsid w:val="00074570"/>
    <w:rsid w:val="00074F15"/>
    <w:rsid w:val="000750E1"/>
    <w:rsid w:val="000753CE"/>
    <w:rsid w:val="00075420"/>
    <w:rsid w:val="00075CA9"/>
    <w:rsid w:val="00075F57"/>
    <w:rsid w:val="00076B4D"/>
    <w:rsid w:val="00076DC3"/>
    <w:rsid w:val="000777AD"/>
    <w:rsid w:val="000779EC"/>
    <w:rsid w:val="00080A0D"/>
    <w:rsid w:val="00080F2C"/>
    <w:rsid w:val="00081112"/>
    <w:rsid w:val="00082892"/>
    <w:rsid w:val="00083122"/>
    <w:rsid w:val="00084237"/>
    <w:rsid w:val="000846B4"/>
    <w:rsid w:val="0008487A"/>
    <w:rsid w:val="0008533C"/>
    <w:rsid w:val="00085553"/>
    <w:rsid w:val="00085B9E"/>
    <w:rsid w:val="00086987"/>
    <w:rsid w:val="00086A1A"/>
    <w:rsid w:val="0008752E"/>
    <w:rsid w:val="0008795D"/>
    <w:rsid w:val="00091198"/>
    <w:rsid w:val="000917ED"/>
    <w:rsid w:val="000918CC"/>
    <w:rsid w:val="00091D6D"/>
    <w:rsid w:val="00092025"/>
    <w:rsid w:val="000936B2"/>
    <w:rsid w:val="0009391B"/>
    <w:rsid w:val="0009440E"/>
    <w:rsid w:val="00095608"/>
    <w:rsid w:val="00095C1C"/>
    <w:rsid w:val="00095E86"/>
    <w:rsid w:val="000964B1"/>
    <w:rsid w:val="00096DE5"/>
    <w:rsid w:val="00096F94"/>
    <w:rsid w:val="00097372"/>
    <w:rsid w:val="000A0042"/>
    <w:rsid w:val="000A014C"/>
    <w:rsid w:val="000A02B1"/>
    <w:rsid w:val="000A0946"/>
    <w:rsid w:val="000A1291"/>
    <w:rsid w:val="000A1DA6"/>
    <w:rsid w:val="000A2CE6"/>
    <w:rsid w:val="000A347F"/>
    <w:rsid w:val="000A3594"/>
    <w:rsid w:val="000A4880"/>
    <w:rsid w:val="000A4A45"/>
    <w:rsid w:val="000A5247"/>
    <w:rsid w:val="000A5C65"/>
    <w:rsid w:val="000A5E39"/>
    <w:rsid w:val="000A6365"/>
    <w:rsid w:val="000A69FD"/>
    <w:rsid w:val="000A6EDA"/>
    <w:rsid w:val="000A7221"/>
    <w:rsid w:val="000A7891"/>
    <w:rsid w:val="000A7ABF"/>
    <w:rsid w:val="000A7B94"/>
    <w:rsid w:val="000B05B2"/>
    <w:rsid w:val="000B0A28"/>
    <w:rsid w:val="000B1201"/>
    <w:rsid w:val="000B1863"/>
    <w:rsid w:val="000B18AD"/>
    <w:rsid w:val="000B1FBF"/>
    <w:rsid w:val="000B332F"/>
    <w:rsid w:val="000B396E"/>
    <w:rsid w:val="000B400A"/>
    <w:rsid w:val="000B4225"/>
    <w:rsid w:val="000B4FD5"/>
    <w:rsid w:val="000B50B3"/>
    <w:rsid w:val="000B5196"/>
    <w:rsid w:val="000B5800"/>
    <w:rsid w:val="000B5842"/>
    <w:rsid w:val="000B5A28"/>
    <w:rsid w:val="000B69F7"/>
    <w:rsid w:val="000B6BCB"/>
    <w:rsid w:val="000B7646"/>
    <w:rsid w:val="000C0CCC"/>
    <w:rsid w:val="000C0E29"/>
    <w:rsid w:val="000C14C4"/>
    <w:rsid w:val="000C1A90"/>
    <w:rsid w:val="000C1B6C"/>
    <w:rsid w:val="000C2794"/>
    <w:rsid w:val="000C2EB7"/>
    <w:rsid w:val="000C30E2"/>
    <w:rsid w:val="000C37C0"/>
    <w:rsid w:val="000C3A59"/>
    <w:rsid w:val="000C488D"/>
    <w:rsid w:val="000C512C"/>
    <w:rsid w:val="000C5966"/>
    <w:rsid w:val="000C674D"/>
    <w:rsid w:val="000C6B11"/>
    <w:rsid w:val="000C6C08"/>
    <w:rsid w:val="000D0CE0"/>
    <w:rsid w:val="000D1896"/>
    <w:rsid w:val="000D1D2F"/>
    <w:rsid w:val="000D1F4A"/>
    <w:rsid w:val="000D3194"/>
    <w:rsid w:val="000D5764"/>
    <w:rsid w:val="000D6BF1"/>
    <w:rsid w:val="000D6F40"/>
    <w:rsid w:val="000D7248"/>
    <w:rsid w:val="000E0010"/>
    <w:rsid w:val="000E0583"/>
    <w:rsid w:val="000E0A11"/>
    <w:rsid w:val="000E21EE"/>
    <w:rsid w:val="000E240D"/>
    <w:rsid w:val="000E25E7"/>
    <w:rsid w:val="000E43F3"/>
    <w:rsid w:val="000E4937"/>
    <w:rsid w:val="000E4DBD"/>
    <w:rsid w:val="000E6327"/>
    <w:rsid w:val="000E67DD"/>
    <w:rsid w:val="000E6DAE"/>
    <w:rsid w:val="000E739B"/>
    <w:rsid w:val="000E7485"/>
    <w:rsid w:val="000F0D07"/>
    <w:rsid w:val="000F14E8"/>
    <w:rsid w:val="000F1C00"/>
    <w:rsid w:val="000F250F"/>
    <w:rsid w:val="000F2C26"/>
    <w:rsid w:val="000F304A"/>
    <w:rsid w:val="000F3227"/>
    <w:rsid w:val="000F362E"/>
    <w:rsid w:val="000F37D8"/>
    <w:rsid w:val="000F43D2"/>
    <w:rsid w:val="000F4892"/>
    <w:rsid w:val="000F4C36"/>
    <w:rsid w:val="000F5A9C"/>
    <w:rsid w:val="000F601B"/>
    <w:rsid w:val="000F6097"/>
    <w:rsid w:val="000F635E"/>
    <w:rsid w:val="000F6A8D"/>
    <w:rsid w:val="000F6BC4"/>
    <w:rsid w:val="000F7A87"/>
    <w:rsid w:val="00100567"/>
    <w:rsid w:val="00100814"/>
    <w:rsid w:val="00100D53"/>
    <w:rsid w:val="0010103D"/>
    <w:rsid w:val="00101E77"/>
    <w:rsid w:val="00101EEA"/>
    <w:rsid w:val="0010204F"/>
    <w:rsid w:val="001024E0"/>
    <w:rsid w:val="0010331B"/>
    <w:rsid w:val="0010377B"/>
    <w:rsid w:val="00104D7B"/>
    <w:rsid w:val="00104E03"/>
    <w:rsid w:val="00105310"/>
    <w:rsid w:val="00105335"/>
    <w:rsid w:val="00107F40"/>
    <w:rsid w:val="00110891"/>
    <w:rsid w:val="001108F3"/>
    <w:rsid w:val="001120A3"/>
    <w:rsid w:val="00112C86"/>
    <w:rsid w:val="00112E7D"/>
    <w:rsid w:val="0011368A"/>
    <w:rsid w:val="001136AE"/>
    <w:rsid w:val="001137E6"/>
    <w:rsid w:val="001142E4"/>
    <w:rsid w:val="0011458D"/>
    <w:rsid w:val="00114598"/>
    <w:rsid w:val="00114D57"/>
    <w:rsid w:val="001150E0"/>
    <w:rsid w:val="00116869"/>
    <w:rsid w:val="00116E34"/>
    <w:rsid w:val="00117B23"/>
    <w:rsid w:val="00120C7A"/>
    <w:rsid w:val="00121828"/>
    <w:rsid w:val="00121DF7"/>
    <w:rsid w:val="001220C8"/>
    <w:rsid w:val="0012237B"/>
    <w:rsid w:val="00122C35"/>
    <w:rsid w:val="00122DD9"/>
    <w:rsid w:val="001230A4"/>
    <w:rsid w:val="00123974"/>
    <w:rsid w:val="00123A1D"/>
    <w:rsid w:val="0012464A"/>
    <w:rsid w:val="001247CE"/>
    <w:rsid w:val="001249DC"/>
    <w:rsid w:val="001257BB"/>
    <w:rsid w:val="00125DCB"/>
    <w:rsid w:val="00126090"/>
    <w:rsid w:val="001260D4"/>
    <w:rsid w:val="00126294"/>
    <w:rsid w:val="00126CF0"/>
    <w:rsid w:val="00127D7F"/>
    <w:rsid w:val="00127E29"/>
    <w:rsid w:val="001302F3"/>
    <w:rsid w:val="001308A8"/>
    <w:rsid w:val="001313C6"/>
    <w:rsid w:val="001317AC"/>
    <w:rsid w:val="00131988"/>
    <w:rsid w:val="00131AD0"/>
    <w:rsid w:val="00132C67"/>
    <w:rsid w:val="00133A16"/>
    <w:rsid w:val="00133CB1"/>
    <w:rsid w:val="00133E6B"/>
    <w:rsid w:val="00134034"/>
    <w:rsid w:val="0013491D"/>
    <w:rsid w:val="00134D9B"/>
    <w:rsid w:val="00134FB1"/>
    <w:rsid w:val="0013508C"/>
    <w:rsid w:val="001353E2"/>
    <w:rsid w:val="001366FD"/>
    <w:rsid w:val="00136CBD"/>
    <w:rsid w:val="001375DD"/>
    <w:rsid w:val="00137C39"/>
    <w:rsid w:val="00140792"/>
    <w:rsid w:val="00140E00"/>
    <w:rsid w:val="00141C4D"/>
    <w:rsid w:val="0014239B"/>
    <w:rsid w:val="001426CB"/>
    <w:rsid w:val="00142E69"/>
    <w:rsid w:val="00143417"/>
    <w:rsid w:val="00143742"/>
    <w:rsid w:val="00144CE2"/>
    <w:rsid w:val="00144FA8"/>
    <w:rsid w:val="00145AE9"/>
    <w:rsid w:val="00146632"/>
    <w:rsid w:val="0014717D"/>
    <w:rsid w:val="00147D70"/>
    <w:rsid w:val="00147E65"/>
    <w:rsid w:val="00150001"/>
    <w:rsid w:val="00150988"/>
    <w:rsid w:val="00150E25"/>
    <w:rsid w:val="00151293"/>
    <w:rsid w:val="00151365"/>
    <w:rsid w:val="00151EFA"/>
    <w:rsid w:val="001539A7"/>
    <w:rsid w:val="00153E15"/>
    <w:rsid w:val="00153F35"/>
    <w:rsid w:val="0015423B"/>
    <w:rsid w:val="00154514"/>
    <w:rsid w:val="001546FC"/>
    <w:rsid w:val="00154AF6"/>
    <w:rsid w:val="00155A39"/>
    <w:rsid w:val="00155C0B"/>
    <w:rsid w:val="0015643C"/>
    <w:rsid w:val="001573A4"/>
    <w:rsid w:val="00157493"/>
    <w:rsid w:val="00157BA9"/>
    <w:rsid w:val="00157C86"/>
    <w:rsid w:val="00160234"/>
    <w:rsid w:val="001607B8"/>
    <w:rsid w:val="0016085A"/>
    <w:rsid w:val="00160BCA"/>
    <w:rsid w:val="00160E39"/>
    <w:rsid w:val="00161796"/>
    <w:rsid w:val="001618D5"/>
    <w:rsid w:val="00161CEC"/>
    <w:rsid w:val="00162281"/>
    <w:rsid w:val="00163356"/>
    <w:rsid w:val="001647D4"/>
    <w:rsid w:val="0016578D"/>
    <w:rsid w:val="001659F2"/>
    <w:rsid w:val="00165E9C"/>
    <w:rsid w:val="00167F10"/>
    <w:rsid w:val="001708BE"/>
    <w:rsid w:val="00170C71"/>
    <w:rsid w:val="00171855"/>
    <w:rsid w:val="00173966"/>
    <w:rsid w:val="00173E0B"/>
    <w:rsid w:val="0017502A"/>
    <w:rsid w:val="001751DB"/>
    <w:rsid w:val="00175697"/>
    <w:rsid w:val="0017587C"/>
    <w:rsid w:val="0017600E"/>
    <w:rsid w:val="00176A15"/>
    <w:rsid w:val="00176C43"/>
    <w:rsid w:val="00176D5A"/>
    <w:rsid w:val="00176E5E"/>
    <w:rsid w:val="00177012"/>
    <w:rsid w:val="0017750F"/>
    <w:rsid w:val="0017782D"/>
    <w:rsid w:val="00180375"/>
    <w:rsid w:val="0018074B"/>
    <w:rsid w:val="00180C4A"/>
    <w:rsid w:val="0018216D"/>
    <w:rsid w:val="00182BB1"/>
    <w:rsid w:val="001831EC"/>
    <w:rsid w:val="001837E5"/>
    <w:rsid w:val="00183D58"/>
    <w:rsid w:val="00184197"/>
    <w:rsid w:val="00184F0F"/>
    <w:rsid w:val="00185A79"/>
    <w:rsid w:val="00185DE8"/>
    <w:rsid w:val="00185F23"/>
    <w:rsid w:val="00186332"/>
    <w:rsid w:val="00190C2B"/>
    <w:rsid w:val="001910F9"/>
    <w:rsid w:val="00193544"/>
    <w:rsid w:val="00193E32"/>
    <w:rsid w:val="00194350"/>
    <w:rsid w:val="001951C9"/>
    <w:rsid w:val="001957D6"/>
    <w:rsid w:val="00196EFC"/>
    <w:rsid w:val="00196FDE"/>
    <w:rsid w:val="00197432"/>
    <w:rsid w:val="001974AF"/>
    <w:rsid w:val="001A15A6"/>
    <w:rsid w:val="001A1AC2"/>
    <w:rsid w:val="001A273E"/>
    <w:rsid w:val="001A2D35"/>
    <w:rsid w:val="001A305B"/>
    <w:rsid w:val="001A314C"/>
    <w:rsid w:val="001A39CD"/>
    <w:rsid w:val="001A3F15"/>
    <w:rsid w:val="001A5E12"/>
    <w:rsid w:val="001A6CA9"/>
    <w:rsid w:val="001A6DDB"/>
    <w:rsid w:val="001A6E73"/>
    <w:rsid w:val="001B01A6"/>
    <w:rsid w:val="001B1289"/>
    <w:rsid w:val="001B30F6"/>
    <w:rsid w:val="001B311A"/>
    <w:rsid w:val="001B3CC9"/>
    <w:rsid w:val="001B4300"/>
    <w:rsid w:val="001B4340"/>
    <w:rsid w:val="001B484C"/>
    <w:rsid w:val="001B5C06"/>
    <w:rsid w:val="001B72AC"/>
    <w:rsid w:val="001B75EE"/>
    <w:rsid w:val="001B7E9F"/>
    <w:rsid w:val="001C1C4E"/>
    <w:rsid w:val="001C23EC"/>
    <w:rsid w:val="001C2605"/>
    <w:rsid w:val="001C2BC3"/>
    <w:rsid w:val="001C3461"/>
    <w:rsid w:val="001C37D8"/>
    <w:rsid w:val="001C3FAE"/>
    <w:rsid w:val="001C4454"/>
    <w:rsid w:val="001C48D3"/>
    <w:rsid w:val="001C4CD2"/>
    <w:rsid w:val="001C4D27"/>
    <w:rsid w:val="001C594F"/>
    <w:rsid w:val="001C64BE"/>
    <w:rsid w:val="001C7382"/>
    <w:rsid w:val="001C763C"/>
    <w:rsid w:val="001D101C"/>
    <w:rsid w:val="001D1C1E"/>
    <w:rsid w:val="001D237F"/>
    <w:rsid w:val="001D3184"/>
    <w:rsid w:val="001D31A5"/>
    <w:rsid w:val="001D3873"/>
    <w:rsid w:val="001D3EF2"/>
    <w:rsid w:val="001D4182"/>
    <w:rsid w:val="001D478C"/>
    <w:rsid w:val="001D4A72"/>
    <w:rsid w:val="001D5095"/>
    <w:rsid w:val="001D52CE"/>
    <w:rsid w:val="001D6101"/>
    <w:rsid w:val="001D65C4"/>
    <w:rsid w:val="001D6C95"/>
    <w:rsid w:val="001D7503"/>
    <w:rsid w:val="001D7784"/>
    <w:rsid w:val="001D7C5E"/>
    <w:rsid w:val="001E0D8B"/>
    <w:rsid w:val="001E20F9"/>
    <w:rsid w:val="001E2987"/>
    <w:rsid w:val="001E2EC1"/>
    <w:rsid w:val="001E2F11"/>
    <w:rsid w:val="001E31E4"/>
    <w:rsid w:val="001E349D"/>
    <w:rsid w:val="001E3F4B"/>
    <w:rsid w:val="001E4673"/>
    <w:rsid w:val="001E4892"/>
    <w:rsid w:val="001E49E1"/>
    <w:rsid w:val="001E56E8"/>
    <w:rsid w:val="001E5A82"/>
    <w:rsid w:val="001E5D3B"/>
    <w:rsid w:val="001E5E0B"/>
    <w:rsid w:val="001E5FEE"/>
    <w:rsid w:val="001E62C1"/>
    <w:rsid w:val="001E6E59"/>
    <w:rsid w:val="001E6EB2"/>
    <w:rsid w:val="001E72E2"/>
    <w:rsid w:val="001E760C"/>
    <w:rsid w:val="001E792D"/>
    <w:rsid w:val="001F01A6"/>
    <w:rsid w:val="001F0224"/>
    <w:rsid w:val="001F086A"/>
    <w:rsid w:val="001F1248"/>
    <w:rsid w:val="001F1AF3"/>
    <w:rsid w:val="001F1DF3"/>
    <w:rsid w:val="001F1FA1"/>
    <w:rsid w:val="001F3BED"/>
    <w:rsid w:val="001F3E26"/>
    <w:rsid w:val="001F4503"/>
    <w:rsid w:val="001F495C"/>
    <w:rsid w:val="001F51CB"/>
    <w:rsid w:val="001F612B"/>
    <w:rsid w:val="001F629A"/>
    <w:rsid w:val="001F63EC"/>
    <w:rsid w:val="001F6422"/>
    <w:rsid w:val="001F6DEF"/>
    <w:rsid w:val="001F6FDC"/>
    <w:rsid w:val="001F735D"/>
    <w:rsid w:val="002012DF"/>
    <w:rsid w:val="00201738"/>
    <w:rsid w:val="00201D24"/>
    <w:rsid w:val="00202102"/>
    <w:rsid w:val="00202159"/>
    <w:rsid w:val="002023EE"/>
    <w:rsid w:val="00203214"/>
    <w:rsid w:val="0020398F"/>
    <w:rsid w:val="00203B33"/>
    <w:rsid w:val="002042E4"/>
    <w:rsid w:val="00204681"/>
    <w:rsid w:val="00204CB9"/>
    <w:rsid w:val="00205340"/>
    <w:rsid w:val="002054ED"/>
    <w:rsid w:val="0020558F"/>
    <w:rsid w:val="00205780"/>
    <w:rsid w:val="002057C0"/>
    <w:rsid w:val="00205F34"/>
    <w:rsid w:val="002062A9"/>
    <w:rsid w:val="00207566"/>
    <w:rsid w:val="00207C5E"/>
    <w:rsid w:val="00207E77"/>
    <w:rsid w:val="00210577"/>
    <w:rsid w:val="00210AF6"/>
    <w:rsid w:val="002111DB"/>
    <w:rsid w:val="002114C2"/>
    <w:rsid w:val="0021193C"/>
    <w:rsid w:val="00211AE7"/>
    <w:rsid w:val="00211DF0"/>
    <w:rsid w:val="002122F4"/>
    <w:rsid w:val="0021287B"/>
    <w:rsid w:val="0021289E"/>
    <w:rsid w:val="00213C40"/>
    <w:rsid w:val="00214C70"/>
    <w:rsid w:val="00215108"/>
    <w:rsid w:val="002154CC"/>
    <w:rsid w:val="002155FB"/>
    <w:rsid w:val="00215BBA"/>
    <w:rsid w:val="00215F34"/>
    <w:rsid w:val="00216513"/>
    <w:rsid w:val="00216842"/>
    <w:rsid w:val="00217183"/>
    <w:rsid w:val="00217F19"/>
    <w:rsid w:val="00221090"/>
    <w:rsid w:val="00221A28"/>
    <w:rsid w:val="00221E6E"/>
    <w:rsid w:val="002221BE"/>
    <w:rsid w:val="002231F9"/>
    <w:rsid w:val="002234D9"/>
    <w:rsid w:val="0022372B"/>
    <w:rsid w:val="00223F05"/>
    <w:rsid w:val="00223F5D"/>
    <w:rsid w:val="002240E1"/>
    <w:rsid w:val="002244E8"/>
    <w:rsid w:val="00224B57"/>
    <w:rsid w:val="00225303"/>
    <w:rsid w:val="0022554B"/>
    <w:rsid w:val="002266C4"/>
    <w:rsid w:val="002268F0"/>
    <w:rsid w:val="002276E6"/>
    <w:rsid w:val="002278F4"/>
    <w:rsid w:val="00227B58"/>
    <w:rsid w:val="00230A20"/>
    <w:rsid w:val="0023192A"/>
    <w:rsid w:val="00232823"/>
    <w:rsid w:val="002341F4"/>
    <w:rsid w:val="00234A0F"/>
    <w:rsid w:val="002353D6"/>
    <w:rsid w:val="00236171"/>
    <w:rsid w:val="00237853"/>
    <w:rsid w:val="00237BD7"/>
    <w:rsid w:val="002401EA"/>
    <w:rsid w:val="00240267"/>
    <w:rsid w:val="002406B8"/>
    <w:rsid w:val="00240982"/>
    <w:rsid w:val="00241062"/>
    <w:rsid w:val="002411EA"/>
    <w:rsid w:val="002415E8"/>
    <w:rsid w:val="00241A7D"/>
    <w:rsid w:val="00241C8D"/>
    <w:rsid w:val="0024295A"/>
    <w:rsid w:val="00242CBD"/>
    <w:rsid w:val="00243946"/>
    <w:rsid w:val="00243C61"/>
    <w:rsid w:val="00243D03"/>
    <w:rsid w:val="00243FF8"/>
    <w:rsid w:val="00244CB0"/>
    <w:rsid w:val="0024536D"/>
    <w:rsid w:val="00245448"/>
    <w:rsid w:val="002465F7"/>
    <w:rsid w:val="00246980"/>
    <w:rsid w:val="00246985"/>
    <w:rsid w:val="00247429"/>
    <w:rsid w:val="00247826"/>
    <w:rsid w:val="00247EEE"/>
    <w:rsid w:val="002501FF"/>
    <w:rsid w:val="00252144"/>
    <w:rsid w:val="00253410"/>
    <w:rsid w:val="0025438E"/>
    <w:rsid w:val="00255FD6"/>
    <w:rsid w:val="002572BA"/>
    <w:rsid w:val="00257820"/>
    <w:rsid w:val="00257A9A"/>
    <w:rsid w:val="00257F16"/>
    <w:rsid w:val="002601B3"/>
    <w:rsid w:val="002609FD"/>
    <w:rsid w:val="00261668"/>
    <w:rsid w:val="002626F4"/>
    <w:rsid w:val="00262D07"/>
    <w:rsid w:val="00262F8B"/>
    <w:rsid w:val="002638CA"/>
    <w:rsid w:val="00263900"/>
    <w:rsid w:val="00264F41"/>
    <w:rsid w:val="00264FFA"/>
    <w:rsid w:val="00265243"/>
    <w:rsid w:val="002654C9"/>
    <w:rsid w:val="00267B2C"/>
    <w:rsid w:val="00267B5F"/>
    <w:rsid w:val="00270BEB"/>
    <w:rsid w:val="00270D55"/>
    <w:rsid w:val="00271258"/>
    <w:rsid w:val="002718EF"/>
    <w:rsid w:val="00271D80"/>
    <w:rsid w:val="00272067"/>
    <w:rsid w:val="002721FD"/>
    <w:rsid w:val="002728F1"/>
    <w:rsid w:val="00272F78"/>
    <w:rsid w:val="00273092"/>
    <w:rsid w:val="0027357A"/>
    <w:rsid w:val="00274062"/>
    <w:rsid w:val="002746A0"/>
    <w:rsid w:val="00276AA6"/>
    <w:rsid w:val="00276D2E"/>
    <w:rsid w:val="00276FD1"/>
    <w:rsid w:val="00277AD0"/>
    <w:rsid w:val="002800D9"/>
    <w:rsid w:val="00280223"/>
    <w:rsid w:val="002806BF"/>
    <w:rsid w:val="0028091D"/>
    <w:rsid w:val="00280BCC"/>
    <w:rsid w:val="0028117C"/>
    <w:rsid w:val="00282974"/>
    <w:rsid w:val="00282F82"/>
    <w:rsid w:val="002836BC"/>
    <w:rsid w:val="00284586"/>
    <w:rsid w:val="00284B77"/>
    <w:rsid w:val="00285863"/>
    <w:rsid w:val="00285C37"/>
    <w:rsid w:val="002862C3"/>
    <w:rsid w:val="00286312"/>
    <w:rsid w:val="002869A9"/>
    <w:rsid w:val="00286F97"/>
    <w:rsid w:val="002874F0"/>
    <w:rsid w:val="00287881"/>
    <w:rsid w:val="00287D09"/>
    <w:rsid w:val="0029052F"/>
    <w:rsid w:val="002913BD"/>
    <w:rsid w:val="00291C3F"/>
    <w:rsid w:val="0029261C"/>
    <w:rsid w:val="002927B1"/>
    <w:rsid w:val="002939BC"/>
    <w:rsid w:val="00294CDB"/>
    <w:rsid w:val="002958B7"/>
    <w:rsid w:val="00295C0D"/>
    <w:rsid w:val="0029657A"/>
    <w:rsid w:val="00296705"/>
    <w:rsid w:val="00296AB9"/>
    <w:rsid w:val="00297AE8"/>
    <w:rsid w:val="00297E43"/>
    <w:rsid w:val="002A02E2"/>
    <w:rsid w:val="002A1C0D"/>
    <w:rsid w:val="002A23A2"/>
    <w:rsid w:val="002A3466"/>
    <w:rsid w:val="002A36B8"/>
    <w:rsid w:val="002A3CEC"/>
    <w:rsid w:val="002A3F48"/>
    <w:rsid w:val="002A430C"/>
    <w:rsid w:val="002A438A"/>
    <w:rsid w:val="002A4A96"/>
    <w:rsid w:val="002A4AFD"/>
    <w:rsid w:val="002A4C68"/>
    <w:rsid w:val="002A5455"/>
    <w:rsid w:val="002A54AB"/>
    <w:rsid w:val="002A5CDD"/>
    <w:rsid w:val="002A72A6"/>
    <w:rsid w:val="002A7908"/>
    <w:rsid w:val="002B088A"/>
    <w:rsid w:val="002B1483"/>
    <w:rsid w:val="002B148B"/>
    <w:rsid w:val="002B2F20"/>
    <w:rsid w:val="002B3252"/>
    <w:rsid w:val="002B3ACD"/>
    <w:rsid w:val="002B3C09"/>
    <w:rsid w:val="002B4116"/>
    <w:rsid w:val="002B4A76"/>
    <w:rsid w:val="002B4FEF"/>
    <w:rsid w:val="002B56FE"/>
    <w:rsid w:val="002B57BC"/>
    <w:rsid w:val="002B57C8"/>
    <w:rsid w:val="002B5DFF"/>
    <w:rsid w:val="002B7A89"/>
    <w:rsid w:val="002C049E"/>
    <w:rsid w:val="002C0D9F"/>
    <w:rsid w:val="002C0F59"/>
    <w:rsid w:val="002C150A"/>
    <w:rsid w:val="002C1D4E"/>
    <w:rsid w:val="002C2250"/>
    <w:rsid w:val="002C26D2"/>
    <w:rsid w:val="002C3054"/>
    <w:rsid w:val="002C319D"/>
    <w:rsid w:val="002C32DA"/>
    <w:rsid w:val="002C3588"/>
    <w:rsid w:val="002C44F5"/>
    <w:rsid w:val="002C4532"/>
    <w:rsid w:val="002C5719"/>
    <w:rsid w:val="002C5FF0"/>
    <w:rsid w:val="002C6225"/>
    <w:rsid w:val="002C69EE"/>
    <w:rsid w:val="002C6BA8"/>
    <w:rsid w:val="002C6C44"/>
    <w:rsid w:val="002C7A4D"/>
    <w:rsid w:val="002C7A4F"/>
    <w:rsid w:val="002D03CD"/>
    <w:rsid w:val="002D0976"/>
    <w:rsid w:val="002D1644"/>
    <w:rsid w:val="002D1E08"/>
    <w:rsid w:val="002D22D4"/>
    <w:rsid w:val="002D25DD"/>
    <w:rsid w:val="002D27F3"/>
    <w:rsid w:val="002D2B27"/>
    <w:rsid w:val="002D5D52"/>
    <w:rsid w:val="002D6BEC"/>
    <w:rsid w:val="002D6C0F"/>
    <w:rsid w:val="002D705A"/>
    <w:rsid w:val="002E1FF9"/>
    <w:rsid w:val="002E2396"/>
    <w:rsid w:val="002E2AEC"/>
    <w:rsid w:val="002E2F6D"/>
    <w:rsid w:val="002E442D"/>
    <w:rsid w:val="002E4A59"/>
    <w:rsid w:val="002E63BD"/>
    <w:rsid w:val="002E698E"/>
    <w:rsid w:val="002E6DED"/>
    <w:rsid w:val="002E7CDD"/>
    <w:rsid w:val="002F0D2A"/>
    <w:rsid w:val="002F1AE9"/>
    <w:rsid w:val="002F28C4"/>
    <w:rsid w:val="002F28CE"/>
    <w:rsid w:val="002F3478"/>
    <w:rsid w:val="002F4C5B"/>
    <w:rsid w:val="002F54F5"/>
    <w:rsid w:val="002F5F5F"/>
    <w:rsid w:val="002F72EE"/>
    <w:rsid w:val="002F76C7"/>
    <w:rsid w:val="003005F6"/>
    <w:rsid w:val="00300CE3"/>
    <w:rsid w:val="00300ECB"/>
    <w:rsid w:val="00301163"/>
    <w:rsid w:val="00301FA8"/>
    <w:rsid w:val="00302119"/>
    <w:rsid w:val="003033A9"/>
    <w:rsid w:val="00303E63"/>
    <w:rsid w:val="0030431D"/>
    <w:rsid w:val="00304336"/>
    <w:rsid w:val="003043AF"/>
    <w:rsid w:val="0030461F"/>
    <w:rsid w:val="00304C84"/>
    <w:rsid w:val="00304F30"/>
    <w:rsid w:val="00305226"/>
    <w:rsid w:val="00305D9C"/>
    <w:rsid w:val="00305EAF"/>
    <w:rsid w:val="003069AC"/>
    <w:rsid w:val="00306CAA"/>
    <w:rsid w:val="0030721C"/>
    <w:rsid w:val="00307509"/>
    <w:rsid w:val="00307781"/>
    <w:rsid w:val="00310292"/>
    <w:rsid w:val="00312811"/>
    <w:rsid w:val="003129C8"/>
    <w:rsid w:val="003130C6"/>
    <w:rsid w:val="0031310D"/>
    <w:rsid w:val="003148FA"/>
    <w:rsid w:val="003153C7"/>
    <w:rsid w:val="00316854"/>
    <w:rsid w:val="00316CA9"/>
    <w:rsid w:val="003174AA"/>
    <w:rsid w:val="0031790B"/>
    <w:rsid w:val="0031796F"/>
    <w:rsid w:val="003205BF"/>
    <w:rsid w:val="00320CD8"/>
    <w:rsid w:val="0032106D"/>
    <w:rsid w:val="003214D8"/>
    <w:rsid w:val="00321752"/>
    <w:rsid w:val="00321F06"/>
    <w:rsid w:val="0032202C"/>
    <w:rsid w:val="0032245D"/>
    <w:rsid w:val="00322506"/>
    <w:rsid w:val="003232C7"/>
    <w:rsid w:val="003234C2"/>
    <w:rsid w:val="003238C1"/>
    <w:rsid w:val="003244DD"/>
    <w:rsid w:val="00325877"/>
    <w:rsid w:val="00325A72"/>
    <w:rsid w:val="00325D34"/>
    <w:rsid w:val="00325ECE"/>
    <w:rsid w:val="00326A49"/>
    <w:rsid w:val="003271CC"/>
    <w:rsid w:val="00327E4A"/>
    <w:rsid w:val="00327F9D"/>
    <w:rsid w:val="00330BAE"/>
    <w:rsid w:val="00332622"/>
    <w:rsid w:val="0033392A"/>
    <w:rsid w:val="00333C06"/>
    <w:rsid w:val="00333C6D"/>
    <w:rsid w:val="00333E54"/>
    <w:rsid w:val="003347B7"/>
    <w:rsid w:val="003349CB"/>
    <w:rsid w:val="00334B94"/>
    <w:rsid w:val="00335068"/>
    <w:rsid w:val="00335F39"/>
    <w:rsid w:val="00336071"/>
    <w:rsid w:val="00336A9D"/>
    <w:rsid w:val="00336DAC"/>
    <w:rsid w:val="003372C1"/>
    <w:rsid w:val="00337590"/>
    <w:rsid w:val="003407C1"/>
    <w:rsid w:val="0034096F"/>
    <w:rsid w:val="00340AAB"/>
    <w:rsid w:val="003413D9"/>
    <w:rsid w:val="0034222C"/>
    <w:rsid w:val="00342B42"/>
    <w:rsid w:val="00343DF4"/>
    <w:rsid w:val="00345114"/>
    <w:rsid w:val="00345A3C"/>
    <w:rsid w:val="00345ADC"/>
    <w:rsid w:val="00345D0B"/>
    <w:rsid w:val="0034602A"/>
    <w:rsid w:val="00346D70"/>
    <w:rsid w:val="00346DE8"/>
    <w:rsid w:val="00347665"/>
    <w:rsid w:val="003501A4"/>
    <w:rsid w:val="003508DA"/>
    <w:rsid w:val="00350AAA"/>
    <w:rsid w:val="00352572"/>
    <w:rsid w:val="00352CC4"/>
    <w:rsid w:val="0035503D"/>
    <w:rsid w:val="003555CA"/>
    <w:rsid w:val="003555DF"/>
    <w:rsid w:val="0035580C"/>
    <w:rsid w:val="00355BFA"/>
    <w:rsid w:val="003560FD"/>
    <w:rsid w:val="003567C2"/>
    <w:rsid w:val="0035680E"/>
    <w:rsid w:val="00357140"/>
    <w:rsid w:val="0036001F"/>
    <w:rsid w:val="00360512"/>
    <w:rsid w:val="00360A66"/>
    <w:rsid w:val="00361577"/>
    <w:rsid w:val="00361716"/>
    <w:rsid w:val="0036298A"/>
    <w:rsid w:val="00363353"/>
    <w:rsid w:val="003633EB"/>
    <w:rsid w:val="00364E7C"/>
    <w:rsid w:val="00364F98"/>
    <w:rsid w:val="00365D85"/>
    <w:rsid w:val="00366D6C"/>
    <w:rsid w:val="003674BE"/>
    <w:rsid w:val="00370661"/>
    <w:rsid w:val="003706D3"/>
    <w:rsid w:val="00370ABC"/>
    <w:rsid w:val="003716F0"/>
    <w:rsid w:val="0037178B"/>
    <w:rsid w:val="00372322"/>
    <w:rsid w:val="0037257F"/>
    <w:rsid w:val="0037353D"/>
    <w:rsid w:val="0037364C"/>
    <w:rsid w:val="0037383B"/>
    <w:rsid w:val="00375689"/>
    <w:rsid w:val="00375B76"/>
    <w:rsid w:val="0037619B"/>
    <w:rsid w:val="00376640"/>
    <w:rsid w:val="003768B9"/>
    <w:rsid w:val="00377392"/>
    <w:rsid w:val="00377759"/>
    <w:rsid w:val="00380165"/>
    <w:rsid w:val="00380211"/>
    <w:rsid w:val="003802EB"/>
    <w:rsid w:val="00380697"/>
    <w:rsid w:val="0038082A"/>
    <w:rsid w:val="00380DC0"/>
    <w:rsid w:val="00381382"/>
    <w:rsid w:val="0038142D"/>
    <w:rsid w:val="003819F9"/>
    <w:rsid w:val="00381D46"/>
    <w:rsid w:val="0038293A"/>
    <w:rsid w:val="00382D88"/>
    <w:rsid w:val="0038387F"/>
    <w:rsid w:val="003847F6"/>
    <w:rsid w:val="003849FA"/>
    <w:rsid w:val="00386146"/>
    <w:rsid w:val="00386818"/>
    <w:rsid w:val="00386AC7"/>
    <w:rsid w:val="00386C06"/>
    <w:rsid w:val="00386ED1"/>
    <w:rsid w:val="00387D85"/>
    <w:rsid w:val="003904E2"/>
    <w:rsid w:val="003906C5"/>
    <w:rsid w:val="003907E5"/>
    <w:rsid w:val="003915EC"/>
    <w:rsid w:val="00391FF2"/>
    <w:rsid w:val="00392B7C"/>
    <w:rsid w:val="00393097"/>
    <w:rsid w:val="00394773"/>
    <w:rsid w:val="00395165"/>
    <w:rsid w:val="0039596C"/>
    <w:rsid w:val="003959A9"/>
    <w:rsid w:val="00395AF7"/>
    <w:rsid w:val="00396356"/>
    <w:rsid w:val="00396631"/>
    <w:rsid w:val="00396CF8"/>
    <w:rsid w:val="003970CA"/>
    <w:rsid w:val="00397224"/>
    <w:rsid w:val="00397F0D"/>
    <w:rsid w:val="003A0A34"/>
    <w:rsid w:val="003A1354"/>
    <w:rsid w:val="003A19BE"/>
    <w:rsid w:val="003A1DF7"/>
    <w:rsid w:val="003A30D4"/>
    <w:rsid w:val="003A3789"/>
    <w:rsid w:val="003A3862"/>
    <w:rsid w:val="003A437F"/>
    <w:rsid w:val="003A47EC"/>
    <w:rsid w:val="003A4AF5"/>
    <w:rsid w:val="003A4B46"/>
    <w:rsid w:val="003A4BA1"/>
    <w:rsid w:val="003A4F0A"/>
    <w:rsid w:val="003A5F1A"/>
    <w:rsid w:val="003A7F8A"/>
    <w:rsid w:val="003B018C"/>
    <w:rsid w:val="003B1019"/>
    <w:rsid w:val="003B16FD"/>
    <w:rsid w:val="003B19B7"/>
    <w:rsid w:val="003B1B2D"/>
    <w:rsid w:val="003B2145"/>
    <w:rsid w:val="003B3D17"/>
    <w:rsid w:val="003B4165"/>
    <w:rsid w:val="003B4553"/>
    <w:rsid w:val="003B5E67"/>
    <w:rsid w:val="003B706C"/>
    <w:rsid w:val="003B7495"/>
    <w:rsid w:val="003B7562"/>
    <w:rsid w:val="003B7C37"/>
    <w:rsid w:val="003B7D6D"/>
    <w:rsid w:val="003C012F"/>
    <w:rsid w:val="003C0343"/>
    <w:rsid w:val="003C04E3"/>
    <w:rsid w:val="003C0D88"/>
    <w:rsid w:val="003C0FC2"/>
    <w:rsid w:val="003C12A9"/>
    <w:rsid w:val="003C16E9"/>
    <w:rsid w:val="003C1A94"/>
    <w:rsid w:val="003C1B5D"/>
    <w:rsid w:val="003C1B5F"/>
    <w:rsid w:val="003C225E"/>
    <w:rsid w:val="003C3C38"/>
    <w:rsid w:val="003C4F24"/>
    <w:rsid w:val="003C5350"/>
    <w:rsid w:val="003C540D"/>
    <w:rsid w:val="003C560C"/>
    <w:rsid w:val="003C5CF9"/>
    <w:rsid w:val="003C6815"/>
    <w:rsid w:val="003C7760"/>
    <w:rsid w:val="003C7ED5"/>
    <w:rsid w:val="003D0098"/>
    <w:rsid w:val="003D0293"/>
    <w:rsid w:val="003D0449"/>
    <w:rsid w:val="003D0715"/>
    <w:rsid w:val="003D08AA"/>
    <w:rsid w:val="003D17C5"/>
    <w:rsid w:val="003D22B9"/>
    <w:rsid w:val="003D2707"/>
    <w:rsid w:val="003D3B74"/>
    <w:rsid w:val="003D3CEB"/>
    <w:rsid w:val="003D4366"/>
    <w:rsid w:val="003D4644"/>
    <w:rsid w:val="003D4843"/>
    <w:rsid w:val="003D5F60"/>
    <w:rsid w:val="003D61FC"/>
    <w:rsid w:val="003D6398"/>
    <w:rsid w:val="003E01E3"/>
    <w:rsid w:val="003E0422"/>
    <w:rsid w:val="003E0A08"/>
    <w:rsid w:val="003E1064"/>
    <w:rsid w:val="003E10FE"/>
    <w:rsid w:val="003E23D6"/>
    <w:rsid w:val="003E2EA2"/>
    <w:rsid w:val="003E3676"/>
    <w:rsid w:val="003E3798"/>
    <w:rsid w:val="003E4195"/>
    <w:rsid w:val="003E479B"/>
    <w:rsid w:val="003E4DCD"/>
    <w:rsid w:val="003E5F23"/>
    <w:rsid w:val="003E60E5"/>
    <w:rsid w:val="003E623C"/>
    <w:rsid w:val="003E6290"/>
    <w:rsid w:val="003E7167"/>
    <w:rsid w:val="003E7C6F"/>
    <w:rsid w:val="003E7C71"/>
    <w:rsid w:val="003F0990"/>
    <w:rsid w:val="003F0EC3"/>
    <w:rsid w:val="003F15D4"/>
    <w:rsid w:val="003F1BAF"/>
    <w:rsid w:val="003F1C28"/>
    <w:rsid w:val="003F3488"/>
    <w:rsid w:val="003F3A68"/>
    <w:rsid w:val="003F3F93"/>
    <w:rsid w:val="003F51E8"/>
    <w:rsid w:val="003F5822"/>
    <w:rsid w:val="003F6105"/>
    <w:rsid w:val="003F7819"/>
    <w:rsid w:val="0040052C"/>
    <w:rsid w:val="0040080D"/>
    <w:rsid w:val="00401476"/>
    <w:rsid w:val="00401C29"/>
    <w:rsid w:val="00401F13"/>
    <w:rsid w:val="00402219"/>
    <w:rsid w:val="00402769"/>
    <w:rsid w:val="004039BE"/>
    <w:rsid w:val="00403F8A"/>
    <w:rsid w:val="00404C2C"/>
    <w:rsid w:val="0040515B"/>
    <w:rsid w:val="0040551F"/>
    <w:rsid w:val="00406715"/>
    <w:rsid w:val="004078C6"/>
    <w:rsid w:val="00407EEF"/>
    <w:rsid w:val="00407F48"/>
    <w:rsid w:val="004105D2"/>
    <w:rsid w:val="00411AFC"/>
    <w:rsid w:val="004121FA"/>
    <w:rsid w:val="00413757"/>
    <w:rsid w:val="00414465"/>
    <w:rsid w:val="004145A7"/>
    <w:rsid w:val="0041540A"/>
    <w:rsid w:val="0041572F"/>
    <w:rsid w:val="00415F24"/>
    <w:rsid w:val="00415FA2"/>
    <w:rsid w:val="00416048"/>
    <w:rsid w:val="00416486"/>
    <w:rsid w:val="004165DE"/>
    <w:rsid w:val="0041677B"/>
    <w:rsid w:val="00416E6B"/>
    <w:rsid w:val="00416E9C"/>
    <w:rsid w:val="00416F5A"/>
    <w:rsid w:val="00417692"/>
    <w:rsid w:val="00420F09"/>
    <w:rsid w:val="004211CD"/>
    <w:rsid w:val="00421C8D"/>
    <w:rsid w:val="00421D26"/>
    <w:rsid w:val="004223EB"/>
    <w:rsid w:val="00422B96"/>
    <w:rsid w:val="00423696"/>
    <w:rsid w:val="00423B97"/>
    <w:rsid w:val="00423C1B"/>
    <w:rsid w:val="00423F31"/>
    <w:rsid w:val="0042587A"/>
    <w:rsid w:val="0042692F"/>
    <w:rsid w:val="00426E23"/>
    <w:rsid w:val="0043010C"/>
    <w:rsid w:val="004301E1"/>
    <w:rsid w:val="004320A9"/>
    <w:rsid w:val="0043231D"/>
    <w:rsid w:val="00432620"/>
    <w:rsid w:val="00432EE4"/>
    <w:rsid w:val="004332BD"/>
    <w:rsid w:val="0043388E"/>
    <w:rsid w:val="004338FC"/>
    <w:rsid w:val="00433C1C"/>
    <w:rsid w:val="0043425E"/>
    <w:rsid w:val="00434FA1"/>
    <w:rsid w:val="004358F1"/>
    <w:rsid w:val="0043669D"/>
    <w:rsid w:val="00436708"/>
    <w:rsid w:val="00437310"/>
    <w:rsid w:val="00437E67"/>
    <w:rsid w:val="00437EDD"/>
    <w:rsid w:val="004401EC"/>
    <w:rsid w:val="00442243"/>
    <w:rsid w:val="00442F6C"/>
    <w:rsid w:val="0044300E"/>
    <w:rsid w:val="00445051"/>
    <w:rsid w:val="004467B1"/>
    <w:rsid w:val="00446C95"/>
    <w:rsid w:val="0044727F"/>
    <w:rsid w:val="00447558"/>
    <w:rsid w:val="00450E55"/>
    <w:rsid w:val="004510BD"/>
    <w:rsid w:val="004511EB"/>
    <w:rsid w:val="00451553"/>
    <w:rsid w:val="00451A8A"/>
    <w:rsid w:val="00452115"/>
    <w:rsid w:val="004526B8"/>
    <w:rsid w:val="00453B85"/>
    <w:rsid w:val="00454E10"/>
    <w:rsid w:val="0045514B"/>
    <w:rsid w:val="0045550F"/>
    <w:rsid w:val="00455A98"/>
    <w:rsid w:val="004575AC"/>
    <w:rsid w:val="004579B4"/>
    <w:rsid w:val="00460580"/>
    <w:rsid w:val="00460604"/>
    <w:rsid w:val="0046136B"/>
    <w:rsid w:val="00461849"/>
    <w:rsid w:val="004618DD"/>
    <w:rsid w:val="00464AC0"/>
    <w:rsid w:val="00464C61"/>
    <w:rsid w:val="00465CF6"/>
    <w:rsid w:val="004669B5"/>
    <w:rsid w:val="00466E19"/>
    <w:rsid w:val="00467BEE"/>
    <w:rsid w:val="004708CC"/>
    <w:rsid w:val="004709EE"/>
    <w:rsid w:val="00471740"/>
    <w:rsid w:val="004717C0"/>
    <w:rsid w:val="00471D8E"/>
    <w:rsid w:val="0047264A"/>
    <w:rsid w:val="00472799"/>
    <w:rsid w:val="00473ADA"/>
    <w:rsid w:val="00473E34"/>
    <w:rsid w:val="004742B1"/>
    <w:rsid w:val="00474B1D"/>
    <w:rsid w:val="00475826"/>
    <w:rsid w:val="00476083"/>
    <w:rsid w:val="004762AB"/>
    <w:rsid w:val="00476951"/>
    <w:rsid w:val="00476C8D"/>
    <w:rsid w:val="00476D7D"/>
    <w:rsid w:val="00476F0F"/>
    <w:rsid w:val="00476F91"/>
    <w:rsid w:val="0047703A"/>
    <w:rsid w:val="0047713C"/>
    <w:rsid w:val="00477AA9"/>
    <w:rsid w:val="00477CF5"/>
    <w:rsid w:val="0048109C"/>
    <w:rsid w:val="00481165"/>
    <w:rsid w:val="00481C7D"/>
    <w:rsid w:val="004820BA"/>
    <w:rsid w:val="00482469"/>
    <w:rsid w:val="004842D6"/>
    <w:rsid w:val="004844C1"/>
    <w:rsid w:val="00484C8F"/>
    <w:rsid w:val="00485081"/>
    <w:rsid w:val="004856C7"/>
    <w:rsid w:val="0048658F"/>
    <w:rsid w:val="004868E0"/>
    <w:rsid w:val="00486997"/>
    <w:rsid w:val="00486E2D"/>
    <w:rsid w:val="004904FA"/>
    <w:rsid w:val="00490750"/>
    <w:rsid w:val="004914E9"/>
    <w:rsid w:val="00491672"/>
    <w:rsid w:val="00491C57"/>
    <w:rsid w:val="004920F7"/>
    <w:rsid w:val="00492560"/>
    <w:rsid w:val="004926F8"/>
    <w:rsid w:val="00493653"/>
    <w:rsid w:val="00494603"/>
    <w:rsid w:val="00494D6E"/>
    <w:rsid w:val="00497028"/>
    <w:rsid w:val="0049731A"/>
    <w:rsid w:val="004A0EE3"/>
    <w:rsid w:val="004A1935"/>
    <w:rsid w:val="004A1CE2"/>
    <w:rsid w:val="004A2A7A"/>
    <w:rsid w:val="004A3319"/>
    <w:rsid w:val="004A337A"/>
    <w:rsid w:val="004A5E6D"/>
    <w:rsid w:val="004A5F3B"/>
    <w:rsid w:val="004A65C7"/>
    <w:rsid w:val="004A6B45"/>
    <w:rsid w:val="004A6C3F"/>
    <w:rsid w:val="004A6D0A"/>
    <w:rsid w:val="004A78F9"/>
    <w:rsid w:val="004B1125"/>
    <w:rsid w:val="004B121C"/>
    <w:rsid w:val="004B1C2C"/>
    <w:rsid w:val="004B2C94"/>
    <w:rsid w:val="004B52B9"/>
    <w:rsid w:val="004B5CAF"/>
    <w:rsid w:val="004B68B7"/>
    <w:rsid w:val="004B69A9"/>
    <w:rsid w:val="004B6CBE"/>
    <w:rsid w:val="004C0840"/>
    <w:rsid w:val="004C0BB5"/>
    <w:rsid w:val="004C0DBF"/>
    <w:rsid w:val="004C14D5"/>
    <w:rsid w:val="004C2BCC"/>
    <w:rsid w:val="004C3D8C"/>
    <w:rsid w:val="004C41D9"/>
    <w:rsid w:val="004C4C5A"/>
    <w:rsid w:val="004C516D"/>
    <w:rsid w:val="004C555F"/>
    <w:rsid w:val="004C59A7"/>
    <w:rsid w:val="004C5B3F"/>
    <w:rsid w:val="004C5CA6"/>
    <w:rsid w:val="004C603A"/>
    <w:rsid w:val="004C6676"/>
    <w:rsid w:val="004D0BCF"/>
    <w:rsid w:val="004D1363"/>
    <w:rsid w:val="004D13B4"/>
    <w:rsid w:val="004D181A"/>
    <w:rsid w:val="004D1872"/>
    <w:rsid w:val="004D2C78"/>
    <w:rsid w:val="004D2E49"/>
    <w:rsid w:val="004D32F1"/>
    <w:rsid w:val="004D38D0"/>
    <w:rsid w:val="004D3F81"/>
    <w:rsid w:val="004D44F5"/>
    <w:rsid w:val="004D54C5"/>
    <w:rsid w:val="004D5743"/>
    <w:rsid w:val="004D63FE"/>
    <w:rsid w:val="004D6CCE"/>
    <w:rsid w:val="004D6E64"/>
    <w:rsid w:val="004D74BE"/>
    <w:rsid w:val="004D7F11"/>
    <w:rsid w:val="004E0B54"/>
    <w:rsid w:val="004E1931"/>
    <w:rsid w:val="004E2763"/>
    <w:rsid w:val="004E2956"/>
    <w:rsid w:val="004E298E"/>
    <w:rsid w:val="004E2A51"/>
    <w:rsid w:val="004E391A"/>
    <w:rsid w:val="004E39F0"/>
    <w:rsid w:val="004E3B0B"/>
    <w:rsid w:val="004E432F"/>
    <w:rsid w:val="004E44BE"/>
    <w:rsid w:val="004E450F"/>
    <w:rsid w:val="004E4B00"/>
    <w:rsid w:val="004E4D02"/>
    <w:rsid w:val="004E5309"/>
    <w:rsid w:val="004E55B2"/>
    <w:rsid w:val="004E5660"/>
    <w:rsid w:val="004E5EF8"/>
    <w:rsid w:val="004E70C1"/>
    <w:rsid w:val="004E75EB"/>
    <w:rsid w:val="004E7AD2"/>
    <w:rsid w:val="004E7C27"/>
    <w:rsid w:val="004F03FE"/>
    <w:rsid w:val="004F0870"/>
    <w:rsid w:val="004F1582"/>
    <w:rsid w:val="004F2C43"/>
    <w:rsid w:val="004F49F7"/>
    <w:rsid w:val="004F53D1"/>
    <w:rsid w:val="004F5ABC"/>
    <w:rsid w:val="004F7714"/>
    <w:rsid w:val="004F7731"/>
    <w:rsid w:val="004F7B94"/>
    <w:rsid w:val="004F7C33"/>
    <w:rsid w:val="0050031E"/>
    <w:rsid w:val="0050074E"/>
    <w:rsid w:val="00500FFC"/>
    <w:rsid w:val="005012FD"/>
    <w:rsid w:val="00502343"/>
    <w:rsid w:val="00504900"/>
    <w:rsid w:val="00504CFD"/>
    <w:rsid w:val="00504D07"/>
    <w:rsid w:val="0050500E"/>
    <w:rsid w:val="00505420"/>
    <w:rsid w:val="00506216"/>
    <w:rsid w:val="00506BE2"/>
    <w:rsid w:val="0050721D"/>
    <w:rsid w:val="00507B3D"/>
    <w:rsid w:val="005100B3"/>
    <w:rsid w:val="005104BE"/>
    <w:rsid w:val="00511325"/>
    <w:rsid w:val="00511AA2"/>
    <w:rsid w:val="00511B99"/>
    <w:rsid w:val="00511FAB"/>
    <w:rsid w:val="0051240B"/>
    <w:rsid w:val="005132A2"/>
    <w:rsid w:val="0051342C"/>
    <w:rsid w:val="00513AFA"/>
    <w:rsid w:val="00513E8A"/>
    <w:rsid w:val="00514E3D"/>
    <w:rsid w:val="00515665"/>
    <w:rsid w:val="00515B2E"/>
    <w:rsid w:val="00516633"/>
    <w:rsid w:val="00516B1C"/>
    <w:rsid w:val="00517F3E"/>
    <w:rsid w:val="005206C4"/>
    <w:rsid w:val="00521712"/>
    <w:rsid w:val="005219E7"/>
    <w:rsid w:val="00522BC4"/>
    <w:rsid w:val="00522FDE"/>
    <w:rsid w:val="00523006"/>
    <w:rsid w:val="00523101"/>
    <w:rsid w:val="00523B3F"/>
    <w:rsid w:val="005248F4"/>
    <w:rsid w:val="00524EB5"/>
    <w:rsid w:val="00525010"/>
    <w:rsid w:val="00525630"/>
    <w:rsid w:val="00527935"/>
    <w:rsid w:val="00527CC1"/>
    <w:rsid w:val="00527D98"/>
    <w:rsid w:val="00527EAA"/>
    <w:rsid w:val="00530091"/>
    <w:rsid w:val="00530627"/>
    <w:rsid w:val="00530F51"/>
    <w:rsid w:val="005316C4"/>
    <w:rsid w:val="0053204C"/>
    <w:rsid w:val="00532F84"/>
    <w:rsid w:val="00533704"/>
    <w:rsid w:val="00533EAF"/>
    <w:rsid w:val="005343E2"/>
    <w:rsid w:val="00535006"/>
    <w:rsid w:val="0053614F"/>
    <w:rsid w:val="0053656F"/>
    <w:rsid w:val="00536926"/>
    <w:rsid w:val="00537BCE"/>
    <w:rsid w:val="0054020D"/>
    <w:rsid w:val="00540AF9"/>
    <w:rsid w:val="00540F4C"/>
    <w:rsid w:val="00541372"/>
    <w:rsid w:val="005418AA"/>
    <w:rsid w:val="00541CC8"/>
    <w:rsid w:val="005425BA"/>
    <w:rsid w:val="005437B4"/>
    <w:rsid w:val="005438AB"/>
    <w:rsid w:val="00543F14"/>
    <w:rsid w:val="0054653F"/>
    <w:rsid w:val="00546A7D"/>
    <w:rsid w:val="005470CE"/>
    <w:rsid w:val="00547A65"/>
    <w:rsid w:val="00547AF4"/>
    <w:rsid w:val="00547DB7"/>
    <w:rsid w:val="0055035E"/>
    <w:rsid w:val="0055049D"/>
    <w:rsid w:val="00550AF5"/>
    <w:rsid w:val="00551051"/>
    <w:rsid w:val="00552392"/>
    <w:rsid w:val="0055289B"/>
    <w:rsid w:val="005530FC"/>
    <w:rsid w:val="005539FD"/>
    <w:rsid w:val="00553A98"/>
    <w:rsid w:val="00553E8E"/>
    <w:rsid w:val="005546AC"/>
    <w:rsid w:val="00554ED9"/>
    <w:rsid w:val="00554FEE"/>
    <w:rsid w:val="0055518A"/>
    <w:rsid w:val="005551A5"/>
    <w:rsid w:val="00555350"/>
    <w:rsid w:val="00555B6E"/>
    <w:rsid w:val="00555BA2"/>
    <w:rsid w:val="0055634D"/>
    <w:rsid w:val="00556809"/>
    <w:rsid w:val="00556DBA"/>
    <w:rsid w:val="0055774A"/>
    <w:rsid w:val="00557D77"/>
    <w:rsid w:val="00557EC8"/>
    <w:rsid w:val="00557F53"/>
    <w:rsid w:val="00560334"/>
    <w:rsid w:val="00560FFC"/>
    <w:rsid w:val="00561D07"/>
    <w:rsid w:val="00561DFF"/>
    <w:rsid w:val="00563372"/>
    <w:rsid w:val="005633AD"/>
    <w:rsid w:val="00563735"/>
    <w:rsid w:val="00563C79"/>
    <w:rsid w:val="00564319"/>
    <w:rsid w:val="0056504B"/>
    <w:rsid w:val="00565810"/>
    <w:rsid w:val="005668EA"/>
    <w:rsid w:val="00566EEE"/>
    <w:rsid w:val="005670A4"/>
    <w:rsid w:val="00567819"/>
    <w:rsid w:val="0057119F"/>
    <w:rsid w:val="00571ED0"/>
    <w:rsid w:val="0057393C"/>
    <w:rsid w:val="00573D6B"/>
    <w:rsid w:val="0057406E"/>
    <w:rsid w:val="005750EF"/>
    <w:rsid w:val="005751C5"/>
    <w:rsid w:val="0057545D"/>
    <w:rsid w:val="00575E1D"/>
    <w:rsid w:val="0057610E"/>
    <w:rsid w:val="005762F2"/>
    <w:rsid w:val="00576E05"/>
    <w:rsid w:val="00576EC6"/>
    <w:rsid w:val="00576FC1"/>
    <w:rsid w:val="00577185"/>
    <w:rsid w:val="005773F7"/>
    <w:rsid w:val="00577E63"/>
    <w:rsid w:val="00580070"/>
    <w:rsid w:val="005801A5"/>
    <w:rsid w:val="005803FE"/>
    <w:rsid w:val="00580B3D"/>
    <w:rsid w:val="00581A2A"/>
    <w:rsid w:val="00581BAE"/>
    <w:rsid w:val="00581E85"/>
    <w:rsid w:val="00581FD9"/>
    <w:rsid w:val="00582604"/>
    <w:rsid w:val="00582D43"/>
    <w:rsid w:val="0058392A"/>
    <w:rsid w:val="00584A41"/>
    <w:rsid w:val="00584B9F"/>
    <w:rsid w:val="00584C91"/>
    <w:rsid w:val="00584CE8"/>
    <w:rsid w:val="00584D60"/>
    <w:rsid w:val="00584D7B"/>
    <w:rsid w:val="00584E2F"/>
    <w:rsid w:val="00585F7F"/>
    <w:rsid w:val="0058693B"/>
    <w:rsid w:val="0058740B"/>
    <w:rsid w:val="005878C8"/>
    <w:rsid w:val="00590111"/>
    <w:rsid w:val="00590D73"/>
    <w:rsid w:val="0059126E"/>
    <w:rsid w:val="005919BD"/>
    <w:rsid w:val="00592655"/>
    <w:rsid w:val="00593997"/>
    <w:rsid w:val="005939E9"/>
    <w:rsid w:val="0059432C"/>
    <w:rsid w:val="00594773"/>
    <w:rsid w:val="005950CA"/>
    <w:rsid w:val="00595B3A"/>
    <w:rsid w:val="00595BA8"/>
    <w:rsid w:val="00596894"/>
    <w:rsid w:val="0059704D"/>
    <w:rsid w:val="00597271"/>
    <w:rsid w:val="00597356"/>
    <w:rsid w:val="005A0099"/>
    <w:rsid w:val="005A0F87"/>
    <w:rsid w:val="005A22E6"/>
    <w:rsid w:val="005A25ED"/>
    <w:rsid w:val="005A2A69"/>
    <w:rsid w:val="005A2CD1"/>
    <w:rsid w:val="005A33C0"/>
    <w:rsid w:val="005A46E7"/>
    <w:rsid w:val="005A4950"/>
    <w:rsid w:val="005A4D48"/>
    <w:rsid w:val="005A6801"/>
    <w:rsid w:val="005A7C9C"/>
    <w:rsid w:val="005B0594"/>
    <w:rsid w:val="005B05B0"/>
    <w:rsid w:val="005B05B6"/>
    <w:rsid w:val="005B0A94"/>
    <w:rsid w:val="005B0C21"/>
    <w:rsid w:val="005B0EBA"/>
    <w:rsid w:val="005B1818"/>
    <w:rsid w:val="005B19EB"/>
    <w:rsid w:val="005B2E1A"/>
    <w:rsid w:val="005B3001"/>
    <w:rsid w:val="005B352E"/>
    <w:rsid w:val="005B3A9C"/>
    <w:rsid w:val="005B3FD2"/>
    <w:rsid w:val="005B43BC"/>
    <w:rsid w:val="005B52A5"/>
    <w:rsid w:val="005B5994"/>
    <w:rsid w:val="005B5FB9"/>
    <w:rsid w:val="005B640F"/>
    <w:rsid w:val="005B689B"/>
    <w:rsid w:val="005B68F6"/>
    <w:rsid w:val="005B77AC"/>
    <w:rsid w:val="005B7A70"/>
    <w:rsid w:val="005B7C57"/>
    <w:rsid w:val="005C0905"/>
    <w:rsid w:val="005C0A40"/>
    <w:rsid w:val="005C0D72"/>
    <w:rsid w:val="005C21EF"/>
    <w:rsid w:val="005C244F"/>
    <w:rsid w:val="005C2E0E"/>
    <w:rsid w:val="005C3690"/>
    <w:rsid w:val="005C4445"/>
    <w:rsid w:val="005C4A39"/>
    <w:rsid w:val="005C6F22"/>
    <w:rsid w:val="005C706A"/>
    <w:rsid w:val="005C7871"/>
    <w:rsid w:val="005C7D70"/>
    <w:rsid w:val="005D0867"/>
    <w:rsid w:val="005D0DD5"/>
    <w:rsid w:val="005D12B4"/>
    <w:rsid w:val="005D13E6"/>
    <w:rsid w:val="005D1A48"/>
    <w:rsid w:val="005D2035"/>
    <w:rsid w:val="005D3043"/>
    <w:rsid w:val="005D3342"/>
    <w:rsid w:val="005D35D8"/>
    <w:rsid w:val="005D35F3"/>
    <w:rsid w:val="005D3EE9"/>
    <w:rsid w:val="005D5393"/>
    <w:rsid w:val="005D56A3"/>
    <w:rsid w:val="005D5963"/>
    <w:rsid w:val="005D6D17"/>
    <w:rsid w:val="005D6DD3"/>
    <w:rsid w:val="005D7060"/>
    <w:rsid w:val="005D72DD"/>
    <w:rsid w:val="005D73D2"/>
    <w:rsid w:val="005D754D"/>
    <w:rsid w:val="005D7E91"/>
    <w:rsid w:val="005E0554"/>
    <w:rsid w:val="005E31B4"/>
    <w:rsid w:val="005E5773"/>
    <w:rsid w:val="005E700B"/>
    <w:rsid w:val="005E70A6"/>
    <w:rsid w:val="005E71F6"/>
    <w:rsid w:val="005E7AEC"/>
    <w:rsid w:val="005E7BCC"/>
    <w:rsid w:val="005F0B1D"/>
    <w:rsid w:val="005F0C58"/>
    <w:rsid w:val="005F1295"/>
    <w:rsid w:val="005F294F"/>
    <w:rsid w:val="005F2A0F"/>
    <w:rsid w:val="005F3183"/>
    <w:rsid w:val="005F3E07"/>
    <w:rsid w:val="005F42E3"/>
    <w:rsid w:val="005F50CB"/>
    <w:rsid w:val="005F5416"/>
    <w:rsid w:val="005F5E61"/>
    <w:rsid w:val="005F6E60"/>
    <w:rsid w:val="005F7A44"/>
    <w:rsid w:val="005F7AAE"/>
    <w:rsid w:val="006001B9"/>
    <w:rsid w:val="006007EC"/>
    <w:rsid w:val="00600C70"/>
    <w:rsid w:val="006014B1"/>
    <w:rsid w:val="00602524"/>
    <w:rsid w:val="0060347A"/>
    <w:rsid w:val="00604715"/>
    <w:rsid w:val="006048C6"/>
    <w:rsid w:val="00604C10"/>
    <w:rsid w:val="00605193"/>
    <w:rsid w:val="00607106"/>
    <w:rsid w:val="006075B2"/>
    <w:rsid w:val="00607772"/>
    <w:rsid w:val="006101DE"/>
    <w:rsid w:val="006110B2"/>
    <w:rsid w:val="0061123C"/>
    <w:rsid w:val="0061201C"/>
    <w:rsid w:val="0061245C"/>
    <w:rsid w:val="0061255A"/>
    <w:rsid w:val="006128BA"/>
    <w:rsid w:val="0061315D"/>
    <w:rsid w:val="00613669"/>
    <w:rsid w:val="00613BE0"/>
    <w:rsid w:val="00613FE0"/>
    <w:rsid w:val="00614013"/>
    <w:rsid w:val="00615222"/>
    <w:rsid w:val="006154A0"/>
    <w:rsid w:val="00616545"/>
    <w:rsid w:val="00617239"/>
    <w:rsid w:val="00617700"/>
    <w:rsid w:val="00620316"/>
    <w:rsid w:val="00620468"/>
    <w:rsid w:val="006208BB"/>
    <w:rsid w:val="00620F96"/>
    <w:rsid w:val="006213F8"/>
    <w:rsid w:val="006217C4"/>
    <w:rsid w:val="006229DA"/>
    <w:rsid w:val="00622CD5"/>
    <w:rsid w:val="00624A0C"/>
    <w:rsid w:val="00624C32"/>
    <w:rsid w:val="00624F91"/>
    <w:rsid w:val="0062543D"/>
    <w:rsid w:val="006257F7"/>
    <w:rsid w:val="006265F4"/>
    <w:rsid w:val="00626920"/>
    <w:rsid w:val="00626AD7"/>
    <w:rsid w:val="00626DDB"/>
    <w:rsid w:val="0062735C"/>
    <w:rsid w:val="006303D7"/>
    <w:rsid w:val="00630D20"/>
    <w:rsid w:val="00630D91"/>
    <w:rsid w:val="00631A0E"/>
    <w:rsid w:val="00633B41"/>
    <w:rsid w:val="00633B8A"/>
    <w:rsid w:val="00634148"/>
    <w:rsid w:val="0063448E"/>
    <w:rsid w:val="0063477F"/>
    <w:rsid w:val="00634AF0"/>
    <w:rsid w:val="00636952"/>
    <w:rsid w:val="00636C8E"/>
    <w:rsid w:val="00637179"/>
    <w:rsid w:val="00637C0C"/>
    <w:rsid w:val="00640512"/>
    <w:rsid w:val="006405BB"/>
    <w:rsid w:val="0064084C"/>
    <w:rsid w:val="00640B9E"/>
    <w:rsid w:val="0064121A"/>
    <w:rsid w:val="006412CE"/>
    <w:rsid w:val="00641D77"/>
    <w:rsid w:val="006430F9"/>
    <w:rsid w:val="0064323A"/>
    <w:rsid w:val="00643623"/>
    <w:rsid w:val="00643DCB"/>
    <w:rsid w:val="00643E56"/>
    <w:rsid w:val="00645203"/>
    <w:rsid w:val="00645402"/>
    <w:rsid w:val="00646F60"/>
    <w:rsid w:val="00650506"/>
    <w:rsid w:val="006505F7"/>
    <w:rsid w:val="006510A2"/>
    <w:rsid w:val="0065142A"/>
    <w:rsid w:val="0065182E"/>
    <w:rsid w:val="00651963"/>
    <w:rsid w:val="00652032"/>
    <w:rsid w:val="006528B2"/>
    <w:rsid w:val="00652E04"/>
    <w:rsid w:val="006548F6"/>
    <w:rsid w:val="0065511F"/>
    <w:rsid w:val="006553A5"/>
    <w:rsid w:val="006553DF"/>
    <w:rsid w:val="006563B4"/>
    <w:rsid w:val="00656EE4"/>
    <w:rsid w:val="006574CC"/>
    <w:rsid w:val="00657606"/>
    <w:rsid w:val="00657944"/>
    <w:rsid w:val="00657A99"/>
    <w:rsid w:val="006608EB"/>
    <w:rsid w:val="006609F2"/>
    <w:rsid w:val="00660B33"/>
    <w:rsid w:val="00660FD7"/>
    <w:rsid w:val="0066107E"/>
    <w:rsid w:val="00663152"/>
    <w:rsid w:val="006632CC"/>
    <w:rsid w:val="00663932"/>
    <w:rsid w:val="00663F12"/>
    <w:rsid w:val="00664D82"/>
    <w:rsid w:val="00665367"/>
    <w:rsid w:val="006654CC"/>
    <w:rsid w:val="00665D0F"/>
    <w:rsid w:val="00670074"/>
    <w:rsid w:val="006705B7"/>
    <w:rsid w:val="00671E30"/>
    <w:rsid w:val="00672BA9"/>
    <w:rsid w:val="00672DA8"/>
    <w:rsid w:val="00673538"/>
    <w:rsid w:val="00673889"/>
    <w:rsid w:val="00674076"/>
    <w:rsid w:val="00674445"/>
    <w:rsid w:val="00676FF3"/>
    <w:rsid w:val="006770EF"/>
    <w:rsid w:val="00680418"/>
    <w:rsid w:val="00680B61"/>
    <w:rsid w:val="006829F7"/>
    <w:rsid w:val="00682BA1"/>
    <w:rsid w:val="0068351B"/>
    <w:rsid w:val="006844F8"/>
    <w:rsid w:val="00684BDE"/>
    <w:rsid w:val="0068521E"/>
    <w:rsid w:val="006853DC"/>
    <w:rsid w:val="00686836"/>
    <w:rsid w:val="006876F8"/>
    <w:rsid w:val="00687EEF"/>
    <w:rsid w:val="0069040F"/>
    <w:rsid w:val="00690CD6"/>
    <w:rsid w:val="00691E75"/>
    <w:rsid w:val="00691F83"/>
    <w:rsid w:val="00693610"/>
    <w:rsid w:val="00693B3F"/>
    <w:rsid w:val="00695484"/>
    <w:rsid w:val="006A01FC"/>
    <w:rsid w:val="006A080A"/>
    <w:rsid w:val="006A1097"/>
    <w:rsid w:val="006A1424"/>
    <w:rsid w:val="006A231B"/>
    <w:rsid w:val="006A23EA"/>
    <w:rsid w:val="006A3F00"/>
    <w:rsid w:val="006A48C4"/>
    <w:rsid w:val="006A524C"/>
    <w:rsid w:val="006A5418"/>
    <w:rsid w:val="006A54AC"/>
    <w:rsid w:val="006A57B3"/>
    <w:rsid w:val="006A57C1"/>
    <w:rsid w:val="006A68EB"/>
    <w:rsid w:val="006B1036"/>
    <w:rsid w:val="006B1946"/>
    <w:rsid w:val="006B205D"/>
    <w:rsid w:val="006B20DD"/>
    <w:rsid w:val="006B369B"/>
    <w:rsid w:val="006B3AA6"/>
    <w:rsid w:val="006B5D94"/>
    <w:rsid w:val="006B63C5"/>
    <w:rsid w:val="006B63F8"/>
    <w:rsid w:val="006B71F4"/>
    <w:rsid w:val="006B7E1B"/>
    <w:rsid w:val="006C02CC"/>
    <w:rsid w:val="006C0769"/>
    <w:rsid w:val="006C09B9"/>
    <w:rsid w:val="006C0C9C"/>
    <w:rsid w:val="006C1651"/>
    <w:rsid w:val="006C185E"/>
    <w:rsid w:val="006C1946"/>
    <w:rsid w:val="006C23C4"/>
    <w:rsid w:val="006C257B"/>
    <w:rsid w:val="006C2D36"/>
    <w:rsid w:val="006C471A"/>
    <w:rsid w:val="006C5062"/>
    <w:rsid w:val="006C58F7"/>
    <w:rsid w:val="006D017C"/>
    <w:rsid w:val="006D075A"/>
    <w:rsid w:val="006D165C"/>
    <w:rsid w:val="006D27BD"/>
    <w:rsid w:val="006D2B5A"/>
    <w:rsid w:val="006D2D61"/>
    <w:rsid w:val="006D395E"/>
    <w:rsid w:val="006D442F"/>
    <w:rsid w:val="006D4D1B"/>
    <w:rsid w:val="006D4F9D"/>
    <w:rsid w:val="006D5889"/>
    <w:rsid w:val="006D6FBC"/>
    <w:rsid w:val="006D756D"/>
    <w:rsid w:val="006E05D6"/>
    <w:rsid w:val="006E198B"/>
    <w:rsid w:val="006E1ADC"/>
    <w:rsid w:val="006E1B5C"/>
    <w:rsid w:val="006E20A9"/>
    <w:rsid w:val="006E235E"/>
    <w:rsid w:val="006E2628"/>
    <w:rsid w:val="006E265E"/>
    <w:rsid w:val="006E2951"/>
    <w:rsid w:val="006E2F64"/>
    <w:rsid w:val="006E373B"/>
    <w:rsid w:val="006E3C49"/>
    <w:rsid w:val="006E41AE"/>
    <w:rsid w:val="006E48EE"/>
    <w:rsid w:val="006E5632"/>
    <w:rsid w:val="006E5AEB"/>
    <w:rsid w:val="006E5BA6"/>
    <w:rsid w:val="006E6387"/>
    <w:rsid w:val="006E6C96"/>
    <w:rsid w:val="006E71D1"/>
    <w:rsid w:val="006E750E"/>
    <w:rsid w:val="006E76C2"/>
    <w:rsid w:val="006E7989"/>
    <w:rsid w:val="006F041F"/>
    <w:rsid w:val="006F0704"/>
    <w:rsid w:val="006F0A0A"/>
    <w:rsid w:val="006F0E61"/>
    <w:rsid w:val="006F2D66"/>
    <w:rsid w:val="006F33AB"/>
    <w:rsid w:val="006F46F9"/>
    <w:rsid w:val="006F543D"/>
    <w:rsid w:val="006F7567"/>
    <w:rsid w:val="006F772A"/>
    <w:rsid w:val="006F7E3A"/>
    <w:rsid w:val="007005A7"/>
    <w:rsid w:val="00700736"/>
    <w:rsid w:val="00700ECA"/>
    <w:rsid w:val="00701057"/>
    <w:rsid w:val="007016BC"/>
    <w:rsid w:val="007016CE"/>
    <w:rsid w:val="007017E9"/>
    <w:rsid w:val="007018B6"/>
    <w:rsid w:val="00701929"/>
    <w:rsid w:val="0070202A"/>
    <w:rsid w:val="0070256F"/>
    <w:rsid w:val="00702B8C"/>
    <w:rsid w:val="00703464"/>
    <w:rsid w:val="007038EA"/>
    <w:rsid w:val="00703D4D"/>
    <w:rsid w:val="00704FE4"/>
    <w:rsid w:val="007051F2"/>
    <w:rsid w:val="0070580F"/>
    <w:rsid w:val="00705929"/>
    <w:rsid w:val="00705D61"/>
    <w:rsid w:val="00705F7E"/>
    <w:rsid w:val="00706305"/>
    <w:rsid w:val="00706C96"/>
    <w:rsid w:val="00707257"/>
    <w:rsid w:val="007077D6"/>
    <w:rsid w:val="007108C0"/>
    <w:rsid w:val="00710C2A"/>
    <w:rsid w:val="00710D6D"/>
    <w:rsid w:val="0071173D"/>
    <w:rsid w:val="00711810"/>
    <w:rsid w:val="00711AA5"/>
    <w:rsid w:val="007127D0"/>
    <w:rsid w:val="007130ED"/>
    <w:rsid w:val="00713587"/>
    <w:rsid w:val="00713EAB"/>
    <w:rsid w:val="00714495"/>
    <w:rsid w:val="00715354"/>
    <w:rsid w:val="00716CC2"/>
    <w:rsid w:val="00716F24"/>
    <w:rsid w:val="0071735E"/>
    <w:rsid w:val="00717593"/>
    <w:rsid w:val="0071767F"/>
    <w:rsid w:val="0072201C"/>
    <w:rsid w:val="00722A21"/>
    <w:rsid w:val="00723230"/>
    <w:rsid w:val="007233B0"/>
    <w:rsid w:val="00724609"/>
    <w:rsid w:val="0072502E"/>
    <w:rsid w:val="00725647"/>
    <w:rsid w:val="00727683"/>
    <w:rsid w:val="007278DC"/>
    <w:rsid w:val="00727C7F"/>
    <w:rsid w:val="007304A4"/>
    <w:rsid w:val="007311E2"/>
    <w:rsid w:val="007314CD"/>
    <w:rsid w:val="00731D99"/>
    <w:rsid w:val="00732226"/>
    <w:rsid w:val="00732CB8"/>
    <w:rsid w:val="0073380E"/>
    <w:rsid w:val="00733BAD"/>
    <w:rsid w:val="00733E2A"/>
    <w:rsid w:val="00734348"/>
    <w:rsid w:val="007346F0"/>
    <w:rsid w:val="007371E3"/>
    <w:rsid w:val="007379A2"/>
    <w:rsid w:val="0074179A"/>
    <w:rsid w:val="00742EC2"/>
    <w:rsid w:val="00743C7E"/>
    <w:rsid w:val="0074432A"/>
    <w:rsid w:val="0074452A"/>
    <w:rsid w:val="00744D79"/>
    <w:rsid w:val="0074516D"/>
    <w:rsid w:val="0074541D"/>
    <w:rsid w:val="0074568B"/>
    <w:rsid w:val="00746DAD"/>
    <w:rsid w:val="00750E00"/>
    <w:rsid w:val="00750FE4"/>
    <w:rsid w:val="007511D5"/>
    <w:rsid w:val="00751BDF"/>
    <w:rsid w:val="00751C35"/>
    <w:rsid w:val="00752DA4"/>
    <w:rsid w:val="0075376D"/>
    <w:rsid w:val="007546B1"/>
    <w:rsid w:val="007547CF"/>
    <w:rsid w:val="00754E1A"/>
    <w:rsid w:val="00754E7F"/>
    <w:rsid w:val="007556E8"/>
    <w:rsid w:val="007559EF"/>
    <w:rsid w:val="00755A6D"/>
    <w:rsid w:val="00756FC8"/>
    <w:rsid w:val="00757C5C"/>
    <w:rsid w:val="00760531"/>
    <w:rsid w:val="00760658"/>
    <w:rsid w:val="007608A7"/>
    <w:rsid w:val="00761588"/>
    <w:rsid w:val="007615A9"/>
    <w:rsid w:val="0076191D"/>
    <w:rsid w:val="00761DB5"/>
    <w:rsid w:val="0076230C"/>
    <w:rsid w:val="00762961"/>
    <w:rsid w:val="00762AA7"/>
    <w:rsid w:val="00763977"/>
    <w:rsid w:val="00764778"/>
    <w:rsid w:val="00764865"/>
    <w:rsid w:val="00764F41"/>
    <w:rsid w:val="00765798"/>
    <w:rsid w:val="00765CE3"/>
    <w:rsid w:val="0076667F"/>
    <w:rsid w:val="00770BD4"/>
    <w:rsid w:val="007710A0"/>
    <w:rsid w:val="007722D8"/>
    <w:rsid w:val="00772F57"/>
    <w:rsid w:val="00774B3A"/>
    <w:rsid w:val="00775C80"/>
    <w:rsid w:val="00776FC6"/>
    <w:rsid w:val="00777056"/>
    <w:rsid w:val="00777917"/>
    <w:rsid w:val="00780E1D"/>
    <w:rsid w:val="00781111"/>
    <w:rsid w:val="0078220A"/>
    <w:rsid w:val="00783C9F"/>
    <w:rsid w:val="00783D51"/>
    <w:rsid w:val="00784CE8"/>
    <w:rsid w:val="00784FA8"/>
    <w:rsid w:val="0078513D"/>
    <w:rsid w:val="00785368"/>
    <w:rsid w:val="00785499"/>
    <w:rsid w:val="00785CA4"/>
    <w:rsid w:val="007876A9"/>
    <w:rsid w:val="0078780A"/>
    <w:rsid w:val="00787826"/>
    <w:rsid w:val="00787871"/>
    <w:rsid w:val="00790E2D"/>
    <w:rsid w:val="007916DA"/>
    <w:rsid w:val="00791941"/>
    <w:rsid w:val="00792184"/>
    <w:rsid w:val="00792756"/>
    <w:rsid w:val="0079276D"/>
    <w:rsid w:val="007929DC"/>
    <w:rsid w:val="00793C6D"/>
    <w:rsid w:val="007945EE"/>
    <w:rsid w:val="00794D2E"/>
    <w:rsid w:val="00796946"/>
    <w:rsid w:val="00797A57"/>
    <w:rsid w:val="00797BE3"/>
    <w:rsid w:val="007A0AFC"/>
    <w:rsid w:val="007A204B"/>
    <w:rsid w:val="007A2675"/>
    <w:rsid w:val="007A2C9F"/>
    <w:rsid w:val="007A39F8"/>
    <w:rsid w:val="007A41E5"/>
    <w:rsid w:val="007A435C"/>
    <w:rsid w:val="007A464B"/>
    <w:rsid w:val="007A4BBA"/>
    <w:rsid w:val="007A594A"/>
    <w:rsid w:val="007A5BA7"/>
    <w:rsid w:val="007A5DAC"/>
    <w:rsid w:val="007A6474"/>
    <w:rsid w:val="007A6F28"/>
    <w:rsid w:val="007A719F"/>
    <w:rsid w:val="007A71D1"/>
    <w:rsid w:val="007A73C8"/>
    <w:rsid w:val="007A7A9A"/>
    <w:rsid w:val="007A7CB3"/>
    <w:rsid w:val="007B04A7"/>
    <w:rsid w:val="007B0561"/>
    <w:rsid w:val="007B0DE1"/>
    <w:rsid w:val="007B1040"/>
    <w:rsid w:val="007B1153"/>
    <w:rsid w:val="007B2436"/>
    <w:rsid w:val="007B25EE"/>
    <w:rsid w:val="007B2DFC"/>
    <w:rsid w:val="007B36E5"/>
    <w:rsid w:val="007B4B40"/>
    <w:rsid w:val="007B5700"/>
    <w:rsid w:val="007B7262"/>
    <w:rsid w:val="007C13C0"/>
    <w:rsid w:val="007C18C3"/>
    <w:rsid w:val="007C1D43"/>
    <w:rsid w:val="007C1E83"/>
    <w:rsid w:val="007C2048"/>
    <w:rsid w:val="007C22DF"/>
    <w:rsid w:val="007C2AFF"/>
    <w:rsid w:val="007C4108"/>
    <w:rsid w:val="007C47F3"/>
    <w:rsid w:val="007C5F32"/>
    <w:rsid w:val="007C5FF2"/>
    <w:rsid w:val="007C644F"/>
    <w:rsid w:val="007C68D7"/>
    <w:rsid w:val="007C7468"/>
    <w:rsid w:val="007C7AEC"/>
    <w:rsid w:val="007D00F7"/>
    <w:rsid w:val="007D095B"/>
    <w:rsid w:val="007D0CCE"/>
    <w:rsid w:val="007D0E01"/>
    <w:rsid w:val="007D0EDC"/>
    <w:rsid w:val="007D1502"/>
    <w:rsid w:val="007D171A"/>
    <w:rsid w:val="007D1CA3"/>
    <w:rsid w:val="007D2A05"/>
    <w:rsid w:val="007D2EF1"/>
    <w:rsid w:val="007D30B4"/>
    <w:rsid w:val="007D32CF"/>
    <w:rsid w:val="007D3312"/>
    <w:rsid w:val="007D3907"/>
    <w:rsid w:val="007D41D1"/>
    <w:rsid w:val="007D46BA"/>
    <w:rsid w:val="007D495E"/>
    <w:rsid w:val="007D5526"/>
    <w:rsid w:val="007D5687"/>
    <w:rsid w:val="007D5BDB"/>
    <w:rsid w:val="007D7645"/>
    <w:rsid w:val="007D777F"/>
    <w:rsid w:val="007D7D70"/>
    <w:rsid w:val="007E009A"/>
    <w:rsid w:val="007E0A05"/>
    <w:rsid w:val="007E0EA1"/>
    <w:rsid w:val="007E246B"/>
    <w:rsid w:val="007E249D"/>
    <w:rsid w:val="007E267A"/>
    <w:rsid w:val="007E2AA5"/>
    <w:rsid w:val="007E33BC"/>
    <w:rsid w:val="007E3B59"/>
    <w:rsid w:val="007E3F11"/>
    <w:rsid w:val="007E64A4"/>
    <w:rsid w:val="007E664E"/>
    <w:rsid w:val="007E6EA8"/>
    <w:rsid w:val="007E7818"/>
    <w:rsid w:val="007E7C2E"/>
    <w:rsid w:val="007F0BFF"/>
    <w:rsid w:val="007F10E4"/>
    <w:rsid w:val="007F19A3"/>
    <w:rsid w:val="007F1B14"/>
    <w:rsid w:val="007F29AB"/>
    <w:rsid w:val="007F312D"/>
    <w:rsid w:val="007F3672"/>
    <w:rsid w:val="007F37C0"/>
    <w:rsid w:val="007F3D55"/>
    <w:rsid w:val="007F3ED4"/>
    <w:rsid w:val="007F4600"/>
    <w:rsid w:val="007F52A7"/>
    <w:rsid w:val="007F588B"/>
    <w:rsid w:val="007F58DD"/>
    <w:rsid w:val="007F5C13"/>
    <w:rsid w:val="007F5C21"/>
    <w:rsid w:val="007F5E28"/>
    <w:rsid w:val="007F6021"/>
    <w:rsid w:val="007F65C1"/>
    <w:rsid w:val="007F6634"/>
    <w:rsid w:val="007F68FE"/>
    <w:rsid w:val="007F6951"/>
    <w:rsid w:val="007F6BBC"/>
    <w:rsid w:val="008001AA"/>
    <w:rsid w:val="00800A96"/>
    <w:rsid w:val="00800E40"/>
    <w:rsid w:val="00801C65"/>
    <w:rsid w:val="00802BA2"/>
    <w:rsid w:val="0080385D"/>
    <w:rsid w:val="008038BF"/>
    <w:rsid w:val="00804062"/>
    <w:rsid w:val="00805935"/>
    <w:rsid w:val="0080608C"/>
    <w:rsid w:val="00806952"/>
    <w:rsid w:val="008069FF"/>
    <w:rsid w:val="00807888"/>
    <w:rsid w:val="00807925"/>
    <w:rsid w:val="00810A2F"/>
    <w:rsid w:val="00810E6B"/>
    <w:rsid w:val="00810F89"/>
    <w:rsid w:val="00812C50"/>
    <w:rsid w:val="008143EE"/>
    <w:rsid w:val="00814497"/>
    <w:rsid w:val="0081536B"/>
    <w:rsid w:val="00815787"/>
    <w:rsid w:val="00816DCB"/>
    <w:rsid w:val="00817344"/>
    <w:rsid w:val="00817586"/>
    <w:rsid w:val="008204BB"/>
    <w:rsid w:val="008204FA"/>
    <w:rsid w:val="008206DF"/>
    <w:rsid w:val="00820EBD"/>
    <w:rsid w:val="008220B1"/>
    <w:rsid w:val="00822B78"/>
    <w:rsid w:val="00822CC5"/>
    <w:rsid w:val="00823036"/>
    <w:rsid w:val="00823B52"/>
    <w:rsid w:val="0082489F"/>
    <w:rsid w:val="00825062"/>
    <w:rsid w:val="00825F80"/>
    <w:rsid w:val="008270B1"/>
    <w:rsid w:val="00830F78"/>
    <w:rsid w:val="0083118F"/>
    <w:rsid w:val="008326FB"/>
    <w:rsid w:val="0083469E"/>
    <w:rsid w:val="008349EB"/>
    <w:rsid w:val="008353FE"/>
    <w:rsid w:val="00835442"/>
    <w:rsid w:val="00835783"/>
    <w:rsid w:val="008365CE"/>
    <w:rsid w:val="00836F54"/>
    <w:rsid w:val="00837172"/>
    <w:rsid w:val="0083722D"/>
    <w:rsid w:val="00837B7E"/>
    <w:rsid w:val="00837F76"/>
    <w:rsid w:val="008405C0"/>
    <w:rsid w:val="008407DA"/>
    <w:rsid w:val="008413BE"/>
    <w:rsid w:val="00841587"/>
    <w:rsid w:val="00841C01"/>
    <w:rsid w:val="008423A3"/>
    <w:rsid w:val="00843823"/>
    <w:rsid w:val="0084394A"/>
    <w:rsid w:val="00843F2B"/>
    <w:rsid w:val="0084453D"/>
    <w:rsid w:val="00844AEC"/>
    <w:rsid w:val="008457BC"/>
    <w:rsid w:val="00845B1D"/>
    <w:rsid w:val="008464C4"/>
    <w:rsid w:val="008467B1"/>
    <w:rsid w:val="00846843"/>
    <w:rsid w:val="00846AF2"/>
    <w:rsid w:val="008472A4"/>
    <w:rsid w:val="00847AE6"/>
    <w:rsid w:val="008505C5"/>
    <w:rsid w:val="00852915"/>
    <w:rsid w:val="008535DD"/>
    <w:rsid w:val="00853A52"/>
    <w:rsid w:val="008541AD"/>
    <w:rsid w:val="00854322"/>
    <w:rsid w:val="00854577"/>
    <w:rsid w:val="0085467E"/>
    <w:rsid w:val="008548B8"/>
    <w:rsid w:val="008558A9"/>
    <w:rsid w:val="00855D02"/>
    <w:rsid w:val="00855D70"/>
    <w:rsid w:val="00855E0E"/>
    <w:rsid w:val="008562B5"/>
    <w:rsid w:val="00856545"/>
    <w:rsid w:val="0085670C"/>
    <w:rsid w:val="00857772"/>
    <w:rsid w:val="00857C46"/>
    <w:rsid w:val="00860C2C"/>
    <w:rsid w:val="00861012"/>
    <w:rsid w:val="008613D8"/>
    <w:rsid w:val="008618AF"/>
    <w:rsid w:val="008622E4"/>
    <w:rsid w:val="00862A11"/>
    <w:rsid w:val="00862B55"/>
    <w:rsid w:val="00862D2C"/>
    <w:rsid w:val="0086345B"/>
    <w:rsid w:val="0086415E"/>
    <w:rsid w:val="0086427A"/>
    <w:rsid w:val="0086441F"/>
    <w:rsid w:val="00864674"/>
    <w:rsid w:val="00864B12"/>
    <w:rsid w:val="00865089"/>
    <w:rsid w:val="008653AE"/>
    <w:rsid w:val="0086577A"/>
    <w:rsid w:val="00865992"/>
    <w:rsid w:val="00865C8B"/>
    <w:rsid w:val="00865E26"/>
    <w:rsid w:val="008665E1"/>
    <w:rsid w:val="008666F9"/>
    <w:rsid w:val="008668E1"/>
    <w:rsid w:val="00867DAE"/>
    <w:rsid w:val="008714D0"/>
    <w:rsid w:val="00871EBD"/>
    <w:rsid w:val="00872323"/>
    <w:rsid w:val="00872393"/>
    <w:rsid w:val="008726E8"/>
    <w:rsid w:val="0087292B"/>
    <w:rsid w:val="0087294C"/>
    <w:rsid w:val="00872A55"/>
    <w:rsid w:val="00872F6E"/>
    <w:rsid w:val="00873263"/>
    <w:rsid w:val="0087400C"/>
    <w:rsid w:val="00874561"/>
    <w:rsid w:val="0087497E"/>
    <w:rsid w:val="00875DE1"/>
    <w:rsid w:val="00876117"/>
    <w:rsid w:val="00876824"/>
    <w:rsid w:val="00876AAF"/>
    <w:rsid w:val="00876AFC"/>
    <w:rsid w:val="00877175"/>
    <w:rsid w:val="00877650"/>
    <w:rsid w:val="00880231"/>
    <w:rsid w:val="008815B3"/>
    <w:rsid w:val="008836A5"/>
    <w:rsid w:val="00883A01"/>
    <w:rsid w:val="00883EF6"/>
    <w:rsid w:val="00883F09"/>
    <w:rsid w:val="00884703"/>
    <w:rsid w:val="00884FE4"/>
    <w:rsid w:val="00885012"/>
    <w:rsid w:val="008852BA"/>
    <w:rsid w:val="00885849"/>
    <w:rsid w:val="00885B7B"/>
    <w:rsid w:val="0088764D"/>
    <w:rsid w:val="008877F5"/>
    <w:rsid w:val="00890078"/>
    <w:rsid w:val="00890BFD"/>
    <w:rsid w:val="00890FA1"/>
    <w:rsid w:val="0089218B"/>
    <w:rsid w:val="0089229D"/>
    <w:rsid w:val="00892386"/>
    <w:rsid w:val="008923A9"/>
    <w:rsid w:val="008927DF"/>
    <w:rsid w:val="0089382A"/>
    <w:rsid w:val="00894054"/>
    <w:rsid w:val="00894498"/>
    <w:rsid w:val="00896515"/>
    <w:rsid w:val="0089734D"/>
    <w:rsid w:val="00897CC5"/>
    <w:rsid w:val="008A04BF"/>
    <w:rsid w:val="008A0DAF"/>
    <w:rsid w:val="008A0DF8"/>
    <w:rsid w:val="008A1350"/>
    <w:rsid w:val="008A161C"/>
    <w:rsid w:val="008A18BA"/>
    <w:rsid w:val="008A1A55"/>
    <w:rsid w:val="008A1D18"/>
    <w:rsid w:val="008A1F56"/>
    <w:rsid w:val="008A30BF"/>
    <w:rsid w:val="008A334F"/>
    <w:rsid w:val="008A417D"/>
    <w:rsid w:val="008A42FD"/>
    <w:rsid w:val="008A47BA"/>
    <w:rsid w:val="008A6928"/>
    <w:rsid w:val="008A72C1"/>
    <w:rsid w:val="008A7EA2"/>
    <w:rsid w:val="008B019E"/>
    <w:rsid w:val="008B1168"/>
    <w:rsid w:val="008B14A6"/>
    <w:rsid w:val="008B184B"/>
    <w:rsid w:val="008B18F6"/>
    <w:rsid w:val="008B1CA6"/>
    <w:rsid w:val="008B21B9"/>
    <w:rsid w:val="008B29D6"/>
    <w:rsid w:val="008B366E"/>
    <w:rsid w:val="008B4396"/>
    <w:rsid w:val="008B4E07"/>
    <w:rsid w:val="008B4E84"/>
    <w:rsid w:val="008B5401"/>
    <w:rsid w:val="008B5BF2"/>
    <w:rsid w:val="008B5DC5"/>
    <w:rsid w:val="008B5F10"/>
    <w:rsid w:val="008B60E2"/>
    <w:rsid w:val="008B6E38"/>
    <w:rsid w:val="008B78DB"/>
    <w:rsid w:val="008B7AB1"/>
    <w:rsid w:val="008B7AE2"/>
    <w:rsid w:val="008B7DF9"/>
    <w:rsid w:val="008B7EF3"/>
    <w:rsid w:val="008C002C"/>
    <w:rsid w:val="008C052D"/>
    <w:rsid w:val="008C06ED"/>
    <w:rsid w:val="008C0ED8"/>
    <w:rsid w:val="008C13F9"/>
    <w:rsid w:val="008C2162"/>
    <w:rsid w:val="008C21B3"/>
    <w:rsid w:val="008C249F"/>
    <w:rsid w:val="008C2816"/>
    <w:rsid w:val="008C313F"/>
    <w:rsid w:val="008C4265"/>
    <w:rsid w:val="008C4341"/>
    <w:rsid w:val="008C4380"/>
    <w:rsid w:val="008C45A1"/>
    <w:rsid w:val="008C48D0"/>
    <w:rsid w:val="008C59E8"/>
    <w:rsid w:val="008C5ABC"/>
    <w:rsid w:val="008C6E50"/>
    <w:rsid w:val="008C6FE2"/>
    <w:rsid w:val="008C7242"/>
    <w:rsid w:val="008D0282"/>
    <w:rsid w:val="008D095A"/>
    <w:rsid w:val="008D09DF"/>
    <w:rsid w:val="008D1036"/>
    <w:rsid w:val="008D199A"/>
    <w:rsid w:val="008D21DA"/>
    <w:rsid w:val="008D226A"/>
    <w:rsid w:val="008D2C4B"/>
    <w:rsid w:val="008D347C"/>
    <w:rsid w:val="008D440E"/>
    <w:rsid w:val="008D46F2"/>
    <w:rsid w:val="008D5397"/>
    <w:rsid w:val="008D5C8A"/>
    <w:rsid w:val="008D5FAD"/>
    <w:rsid w:val="008D6242"/>
    <w:rsid w:val="008E2092"/>
    <w:rsid w:val="008E2F6F"/>
    <w:rsid w:val="008E3742"/>
    <w:rsid w:val="008E3A17"/>
    <w:rsid w:val="008E44CC"/>
    <w:rsid w:val="008E508B"/>
    <w:rsid w:val="008E512B"/>
    <w:rsid w:val="008E5E9E"/>
    <w:rsid w:val="008E72C3"/>
    <w:rsid w:val="008E7666"/>
    <w:rsid w:val="008E7919"/>
    <w:rsid w:val="008F08DF"/>
    <w:rsid w:val="008F0F0F"/>
    <w:rsid w:val="008F1CD6"/>
    <w:rsid w:val="008F1ECC"/>
    <w:rsid w:val="008F2AA1"/>
    <w:rsid w:val="008F3F98"/>
    <w:rsid w:val="008F412A"/>
    <w:rsid w:val="008F428C"/>
    <w:rsid w:val="008F4C1F"/>
    <w:rsid w:val="008F4D89"/>
    <w:rsid w:val="008F4E82"/>
    <w:rsid w:val="008F5007"/>
    <w:rsid w:val="008F63F6"/>
    <w:rsid w:val="008F656D"/>
    <w:rsid w:val="008F6957"/>
    <w:rsid w:val="008F6C2A"/>
    <w:rsid w:val="008F7460"/>
    <w:rsid w:val="008F78D2"/>
    <w:rsid w:val="00900479"/>
    <w:rsid w:val="00900E7D"/>
    <w:rsid w:val="00901021"/>
    <w:rsid w:val="00901839"/>
    <w:rsid w:val="00902562"/>
    <w:rsid w:val="009027AD"/>
    <w:rsid w:val="00902A38"/>
    <w:rsid w:val="0090396C"/>
    <w:rsid w:val="00903C16"/>
    <w:rsid w:val="00905DD5"/>
    <w:rsid w:val="0090658D"/>
    <w:rsid w:val="00906E89"/>
    <w:rsid w:val="00907A39"/>
    <w:rsid w:val="0091144D"/>
    <w:rsid w:val="00911554"/>
    <w:rsid w:val="009115C8"/>
    <w:rsid w:val="0091192D"/>
    <w:rsid w:val="00911D33"/>
    <w:rsid w:val="00911D4B"/>
    <w:rsid w:val="00912154"/>
    <w:rsid w:val="009129A1"/>
    <w:rsid w:val="0091436B"/>
    <w:rsid w:val="009148B7"/>
    <w:rsid w:val="0091524A"/>
    <w:rsid w:val="00915901"/>
    <w:rsid w:val="00915EAD"/>
    <w:rsid w:val="0091659C"/>
    <w:rsid w:val="00917161"/>
    <w:rsid w:val="00917842"/>
    <w:rsid w:val="00917994"/>
    <w:rsid w:val="00917D42"/>
    <w:rsid w:val="0092042E"/>
    <w:rsid w:val="0092101B"/>
    <w:rsid w:val="00921070"/>
    <w:rsid w:val="00921768"/>
    <w:rsid w:val="00921D5B"/>
    <w:rsid w:val="00921EFA"/>
    <w:rsid w:val="00921FC5"/>
    <w:rsid w:val="0092262A"/>
    <w:rsid w:val="00922818"/>
    <w:rsid w:val="00922A3E"/>
    <w:rsid w:val="00923429"/>
    <w:rsid w:val="00924E9F"/>
    <w:rsid w:val="00924FBF"/>
    <w:rsid w:val="009257A5"/>
    <w:rsid w:val="009260D7"/>
    <w:rsid w:val="00926154"/>
    <w:rsid w:val="00926B5E"/>
    <w:rsid w:val="00926D5B"/>
    <w:rsid w:val="009272F4"/>
    <w:rsid w:val="009277E1"/>
    <w:rsid w:val="00927877"/>
    <w:rsid w:val="00927887"/>
    <w:rsid w:val="00930E21"/>
    <w:rsid w:val="00931780"/>
    <w:rsid w:val="009319A4"/>
    <w:rsid w:val="00932A03"/>
    <w:rsid w:val="00932AF8"/>
    <w:rsid w:val="00932BD1"/>
    <w:rsid w:val="00934129"/>
    <w:rsid w:val="00934188"/>
    <w:rsid w:val="00934F10"/>
    <w:rsid w:val="009350AB"/>
    <w:rsid w:val="00935625"/>
    <w:rsid w:val="0093711E"/>
    <w:rsid w:val="00937208"/>
    <w:rsid w:val="00940207"/>
    <w:rsid w:val="00943F61"/>
    <w:rsid w:val="00944096"/>
    <w:rsid w:val="009473B2"/>
    <w:rsid w:val="00947F93"/>
    <w:rsid w:val="00950142"/>
    <w:rsid w:val="00950783"/>
    <w:rsid w:val="009528E2"/>
    <w:rsid w:val="0095298A"/>
    <w:rsid w:val="009530E4"/>
    <w:rsid w:val="009540A9"/>
    <w:rsid w:val="00954E87"/>
    <w:rsid w:val="00955BA9"/>
    <w:rsid w:val="0095636A"/>
    <w:rsid w:val="00956D9E"/>
    <w:rsid w:val="009573AD"/>
    <w:rsid w:val="00957E13"/>
    <w:rsid w:val="00960FBC"/>
    <w:rsid w:val="00962DCF"/>
    <w:rsid w:val="009630E7"/>
    <w:rsid w:val="00963463"/>
    <w:rsid w:val="00963AD3"/>
    <w:rsid w:val="00964325"/>
    <w:rsid w:val="009646E4"/>
    <w:rsid w:val="009656DC"/>
    <w:rsid w:val="00965F57"/>
    <w:rsid w:val="00965FDF"/>
    <w:rsid w:val="009667EB"/>
    <w:rsid w:val="009708E4"/>
    <w:rsid w:val="00971A5B"/>
    <w:rsid w:val="00971B3A"/>
    <w:rsid w:val="0097253F"/>
    <w:rsid w:val="009733AA"/>
    <w:rsid w:val="00973DC0"/>
    <w:rsid w:val="009747E7"/>
    <w:rsid w:val="009747F7"/>
    <w:rsid w:val="009748A3"/>
    <w:rsid w:val="00975B55"/>
    <w:rsid w:val="00975C2D"/>
    <w:rsid w:val="00980364"/>
    <w:rsid w:val="009803CE"/>
    <w:rsid w:val="00980C5B"/>
    <w:rsid w:val="00980EC8"/>
    <w:rsid w:val="0098147A"/>
    <w:rsid w:val="0098184E"/>
    <w:rsid w:val="009825E0"/>
    <w:rsid w:val="00982B79"/>
    <w:rsid w:val="00983015"/>
    <w:rsid w:val="00983CF7"/>
    <w:rsid w:val="009849A1"/>
    <w:rsid w:val="009857C9"/>
    <w:rsid w:val="009859F4"/>
    <w:rsid w:val="00985D4C"/>
    <w:rsid w:val="00985E60"/>
    <w:rsid w:val="0098607E"/>
    <w:rsid w:val="009863A7"/>
    <w:rsid w:val="00986927"/>
    <w:rsid w:val="009877CA"/>
    <w:rsid w:val="00987BE1"/>
    <w:rsid w:val="00987D66"/>
    <w:rsid w:val="009912FA"/>
    <w:rsid w:val="00991B4F"/>
    <w:rsid w:val="00991D11"/>
    <w:rsid w:val="00991E8D"/>
    <w:rsid w:val="00992A28"/>
    <w:rsid w:val="00992C1C"/>
    <w:rsid w:val="00993357"/>
    <w:rsid w:val="0099430C"/>
    <w:rsid w:val="00994742"/>
    <w:rsid w:val="00995345"/>
    <w:rsid w:val="00995374"/>
    <w:rsid w:val="00996196"/>
    <w:rsid w:val="0099619B"/>
    <w:rsid w:val="00997C1B"/>
    <w:rsid w:val="009A014F"/>
    <w:rsid w:val="009A0534"/>
    <w:rsid w:val="009A0618"/>
    <w:rsid w:val="009A1FA4"/>
    <w:rsid w:val="009A2BBB"/>
    <w:rsid w:val="009A3BA8"/>
    <w:rsid w:val="009A3CA2"/>
    <w:rsid w:val="009A3E2A"/>
    <w:rsid w:val="009A45ED"/>
    <w:rsid w:val="009A4B1C"/>
    <w:rsid w:val="009A4E5F"/>
    <w:rsid w:val="009A5484"/>
    <w:rsid w:val="009A593A"/>
    <w:rsid w:val="009A5E7A"/>
    <w:rsid w:val="009A6023"/>
    <w:rsid w:val="009A6036"/>
    <w:rsid w:val="009A69F9"/>
    <w:rsid w:val="009A79D9"/>
    <w:rsid w:val="009B054D"/>
    <w:rsid w:val="009B08A9"/>
    <w:rsid w:val="009B16D9"/>
    <w:rsid w:val="009B1706"/>
    <w:rsid w:val="009B2039"/>
    <w:rsid w:val="009B2401"/>
    <w:rsid w:val="009B2643"/>
    <w:rsid w:val="009B3596"/>
    <w:rsid w:val="009B4CE9"/>
    <w:rsid w:val="009B5C25"/>
    <w:rsid w:val="009B6037"/>
    <w:rsid w:val="009B6099"/>
    <w:rsid w:val="009B6C67"/>
    <w:rsid w:val="009B77F3"/>
    <w:rsid w:val="009B77F9"/>
    <w:rsid w:val="009B78A5"/>
    <w:rsid w:val="009C0645"/>
    <w:rsid w:val="009C064B"/>
    <w:rsid w:val="009C237E"/>
    <w:rsid w:val="009C2652"/>
    <w:rsid w:val="009C2CC2"/>
    <w:rsid w:val="009C2E03"/>
    <w:rsid w:val="009C3944"/>
    <w:rsid w:val="009C3C68"/>
    <w:rsid w:val="009C49BD"/>
    <w:rsid w:val="009C4D77"/>
    <w:rsid w:val="009C573A"/>
    <w:rsid w:val="009C5C60"/>
    <w:rsid w:val="009C60EC"/>
    <w:rsid w:val="009C6375"/>
    <w:rsid w:val="009C6660"/>
    <w:rsid w:val="009C6F38"/>
    <w:rsid w:val="009C756C"/>
    <w:rsid w:val="009C7B24"/>
    <w:rsid w:val="009D0B13"/>
    <w:rsid w:val="009D1095"/>
    <w:rsid w:val="009D1F0E"/>
    <w:rsid w:val="009D2D8B"/>
    <w:rsid w:val="009D3011"/>
    <w:rsid w:val="009D31F2"/>
    <w:rsid w:val="009D3CCE"/>
    <w:rsid w:val="009D3E71"/>
    <w:rsid w:val="009D48E5"/>
    <w:rsid w:val="009D5013"/>
    <w:rsid w:val="009D5F13"/>
    <w:rsid w:val="009D6A72"/>
    <w:rsid w:val="009D6F35"/>
    <w:rsid w:val="009D7480"/>
    <w:rsid w:val="009D7827"/>
    <w:rsid w:val="009D7D8A"/>
    <w:rsid w:val="009E003E"/>
    <w:rsid w:val="009E132A"/>
    <w:rsid w:val="009E1D14"/>
    <w:rsid w:val="009E235E"/>
    <w:rsid w:val="009E2447"/>
    <w:rsid w:val="009E253B"/>
    <w:rsid w:val="009E2A8D"/>
    <w:rsid w:val="009E328A"/>
    <w:rsid w:val="009E483D"/>
    <w:rsid w:val="009E48F9"/>
    <w:rsid w:val="009E4F90"/>
    <w:rsid w:val="009E53D0"/>
    <w:rsid w:val="009E547F"/>
    <w:rsid w:val="009E5901"/>
    <w:rsid w:val="009E59C9"/>
    <w:rsid w:val="009E60A0"/>
    <w:rsid w:val="009E62D7"/>
    <w:rsid w:val="009E6B91"/>
    <w:rsid w:val="009E6DE0"/>
    <w:rsid w:val="009E789B"/>
    <w:rsid w:val="009E7A53"/>
    <w:rsid w:val="009F0066"/>
    <w:rsid w:val="009F017F"/>
    <w:rsid w:val="009F035C"/>
    <w:rsid w:val="009F0D00"/>
    <w:rsid w:val="009F0F01"/>
    <w:rsid w:val="009F1936"/>
    <w:rsid w:val="009F2146"/>
    <w:rsid w:val="009F2918"/>
    <w:rsid w:val="009F33CB"/>
    <w:rsid w:val="009F3E26"/>
    <w:rsid w:val="009F4EAA"/>
    <w:rsid w:val="009F4F0A"/>
    <w:rsid w:val="009F4F63"/>
    <w:rsid w:val="009F5253"/>
    <w:rsid w:val="009F66FA"/>
    <w:rsid w:val="009F69A0"/>
    <w:rsid w:val="009F6CB0"/>
    <w:rsid w:val="009F72D3"/>
    <w:rsid w:val="009F75DC"/>
    <w:rsid w:val="009F79E2"/>
    <w:rsid w:val="00A004D4"/>
    <w:rsid w:val="00A00983"/>
    <w:rsid w:val="00A00B1D"/>
    <w:rsid w:val="00A01385"/>
    <w:rsid w:val="00A01A74"/>
    <w:rsid w:val="00A02160"/>
    <w:rsid w:val="00A0240D"/>
    <w:rsid w:val="00A024E8"/>
    <w:rsid w:val="00A0285D"/>
    <w:rsid w:val="00A05503"/>
    <w:rsid w:val="00A05A72"/>
    <w:rsid w:val="00A062A9"/>
    <w:rsid w:val="00A063AD"/>
    <w:rsid w:val="00A06F71"/>
    <w:rsid w:val="00A07338"/>
    <w:rsid w:val="00A07D86"/>
    <w:rsid w:val="00A10778"/>
    <w:rsid w:val="00A10AE3"/>
    <w:rsid w:val="00A11205"/>
    <w:rsid w:val="00A120BA"/>
    <w:rsid w:val="00A124C2"/>
    <w:rsid w:val="00A126DF"/>
    <w:rsid w:val="00A130F6"/>
    <w:rsid w:val="00A14BAF"/>
    <w:rsid w:val="00A15B98"/>
    <w:rsid w:val="00A16670"/>
    <w:rsid w:val="00A16D9C"/>
    <w:rsid w:val="00A17585"/>
    <w:rsid w:val="00A1781A"/>
    <w:rsid w:val="00A17FE3"/>
    <w:rsid w:val="00A20936"/>
    <w:rsid w:val="00A20DB9"/>
    <w:rsid w:val="00A20E0A"/>
    <w:rsid w:val="00A218DA"/>
    <w:rsid w:val="00A21FBA"/>
    <w:rsid w:val="00A22740"/>
    <w:rsid w:val="00A23018"/>
    <w:rsid w:val="00A230EB"/>
    <w:rsid w:val="00A2327B"/>
    <w:rsid w:val="00A23B80"/>
    <w:rsid w:val="00A23ED0"/>
    <w:rsid w:val="00A23FF3"/>
    <w:rsid w:val="00A243A5"/>
    <w:rsid w:val="00A244C3"/>
    <w:rsid w:val="00A24544"/>
    <w:rsid w:val="00A24626"/>
    <w:rsid w:val="00A24D99"/>
    <w:rsid w:val="00A25330"/>
    <w:rsid w:val="00A25AB2"/>
    <w:rsid w:val="00A26A7A"/>
    <w:rsid w:val="00A26ADE"/>
    <w:rsid w:val="00A26BFA"/>
    <w:rsid w:val="00A26CC1"/>
    <w:rsid w:val="00A26EF0"/>
    <w:rsid w:val="00A26F11"/>
    <w:rsid w:val="00A271BA"/>
    <w:rsid w:val="00A27541"/>
    <w:rsid w:val="00A27948"/>
    <w:rsid w:val="00A31188"/>
    <w:rsid w:val="00A31F01"/>
    <w:rsid w:val="00A32068"/>
    <w:rsid w:val="00A32167"/>
    <w:rsid w:val="00A325AC"/>
    <w:rsid w:val="00A328E6"/>
    <w:rsid w:val="00A32A88"/>
    <w:rsid w:val="00A32F46"/>
    <w:rsid w:val="00A330A1"/>
    <w:rsid w:val="00A3342F"/>
    <w:rsid w:val="00A33A04"/>
    <w:rsid w:val="00A33DFB"/>
    <w:rsid w:val="00A34B28"/>
    <w:rsid w:val="00A34C17"/>
    <w:rsid w:val="00A35198"/>
    <w:rsid w:val="00A35A71"/>
    <w:rsid w:val="00A36328"/>
    <w:rsid w:val="00A369C8"/>
    <w:rsid w:val="00A36D43"/>
    <w:rsid w:val="00A37381"/>
    <w:rsid w:val="00A374A5"/>
    <w:rsid w:val="00A374E1"/>
    <w:rsid w:val="00A37A78"/>
    <w:rsid w:val="00A40568"/>
    <w:rsid w:val="00A40900"/>
    <w:rsid w:val="00A413CB"/>
    <w:rsid w:val="00A414FD"/>
    <w:rsid w:val="00A41812"/>
    <w:rsid w:val="00A41A1F"/>
    <w:rsid w:val="00A41DB8"/>
    <w:rsid w:val="00A41E49"/>
    <w:rsid w:val="00A42F3A"/>
    <w:rsid w:val="00A4302E"/>
    <w:rsid w:val="00A4329F"/>
    <w:rsid w:val="00A434A3"/>
    <w:rsid w:val="00A44314"/>
    <w:rsid w:val="00A44C95"/>
    <w:rsid w:val="00A4506B"/>
    <w:rsid w:val="00A45734"/>
    <w:rsid w:val="00A45965"/>
    <w:rsid w:val="00A45E73"/>
    <w:rsid w:val="00A45FF8"/>
    <w:rsid w:val="00A46584"/>
    <w:rsid w:val="00A47089"/>
    <w:rsid w:val="00A47462"/>
    <w:rsid w:val="00A47B4B"/>
    <w:rsid w:val="00A51B48"/>
    <w:rsid w:val="00A51FF0"/>
    <w:rsid w:val="00A521CB"/>
    <w:rsid w:val="00A528D1"/>
    <w:rsid w:val="00A52F97"/>
    <w:rsid w:val="00A533A2"/>
    <w:rsid w:val="00A5465B"/>
    <w:rsid w:val="00A55584"/>
    <w:rsid w:val="00A55B4E"/>
    <w:rsid w:val="00A5618D"/>
    <w:rsid w:val="00A561B2"/>
    <w:rsid w:val="00A562EA"/>
    <w:rsid w:val="00A564CB"/>
    <w:rsid w:val="00A57504"/>
    <w:rsid w:val="00A619FE"/>
    <w:rsid w:val="00A61A77"/>
    <w:rsid w:val="00A61C69"/>
    <w:rsid w:val="00A62594"/>
    <w:rsid w:val="00A6461D"/>
    <w:rsid w:val="00A64B71"/>
    <w:rsid w:val="00A64BEB"/>
    <w:rsid w:val="00A64C2B"/>
    <w:rsid w:val="00A64EC2"/>
    <w:rsid w:val="00A6593E"/>
    <w:rsid w:val="00A65CD8"/>
    <w:rsid w:val="00A66BCD"/>
    <w:rsid w:val="00A67C37"/>
    <w:rsid w:val="00A71999"/>
    <w:rsid w:val="00A75049"/>
    <w:rsid w:val="00A7510D"/>
    <w:rsid w:val="00A75240"/>
    <w:rsid w:val="00A760BB"/>
    <w:rsid w:val="00A763BC"/>
    <w:rsid w:val="00A7678B"/>
    <w:rsid w:val="00A76A06"/>
    <w:rsid w:val="00A76A4C"/>
    <w:rsid w:val="00A76E48"/>
    <w:rsid w:val="00A77E8E"/>
    <w:rsid w:val="00A800EA"/>
    <w:rsid w:val="00A805C7"/>
    <w:rsid w:val="00A815A4"/>
    <w:rsid w:val="00A821A3"/>
    <w:rsid w:val="00A82770"/>
    <w:rsid w:val="00A82B0E"/>
    <w:rsid w:val="00A82B59"/>
    <w:rsid w:val="00A8307C"/>
    <w:rsid w:val="00A83344"/>
    <w:rsid w:val="00A84705"/>
    <w:rsid w:val="00A84E0D"/>
    <w:rsid w:val="00A85424"/>
    <w:rsid w:val="00A85D64"/>
    <w:rsid w:val="00A86803"/>
    <w:rsid w:val="00A870DD"/>
    <w:rsid w:val="00A872F4"/>
    <w:rsid w:val="00A87D7D"/>
    <w:rsid w:val="00A9103F"/>
    <w:rsid w:val="00A91AF9"/>
    <w:rsid w:val="00A924E3"/>
    <w:rsid w:val="00A930C1"/>
    <w:rsid w:val="00A93403"/>
    <w:rsid w:val="00A946AB"/>
    <w:rsid w:val="00A94C4A"/>
    <w:rsid w:val="00A95199"/>
    <w:rsid w:val="00A95763"/>
    <w:rsid w:val="00A96840"/>
    <w:rsid w:val="00A9777E"/>
    <w:rsid w:val="00AA03A4"/>
    <w:rsid w:val="00AA0DCC"/>
    <w:rsid w:val="00AA3B3D"/>
    <w:rsid w:val="00AA42B7"/>
    <w:rsid w:val="00AA51C5"/>
    <w:rsid w:val="00AA52CB"/>
    <w:rsid w:val="00AA5B49"/>
    <w:rsid w:val="00AA5F15"/>
    <w:rsid w:val="00AA60E4"/>
    <w:rsid w:val="00AA6D23"/>
    <w:rsid w:val="00AA6FAB"/>
    <w:rsid w:val="00AA7616"/>
    <w:rsid w:val="00AA7649"/>
    <w:rsid w:val="00AA77EC"/>
    <w:rsid w:val="00AB07B8"/>
    <w:rsid w:val="00AB0E0E"/>
    <w:rsid w:val="00AB1668"/>
    <w:rsid w:val="00AB1AE5"/>
    <w:rsid w:val="00AB32A8"/>
    <w:rsid w:val="00AB3712"/>
    <w:rsid w:val="00AB3D3F"/>
    <w:rsid w:val="00AB4210"/>
    <w:rsid w:val="00AB55F5"/>
    <w:rsid w:val="00AB675D"/>
    <w:rsid w:val="00AB6E7A"/>
    <w:rsid w:val="00AB7311"/>
    <w:rsid w:val="00AB7993"/>
    <w:rsid w:val="00AB7BFE"/>
    <w:rsid w:val="00AC006E"/>
    <w:rsid w:val="00AC01F6"/>
    <w:rsid w:val="00AC0293"/>
    <w:rsid w:val="00AC1FFC"/>
    <w:rsid w:val="00AC20FC"/>
    <w:rsid w:val="00AC2243"/>
    <w:rsid w:val="00AC24E0"/>
    <w:rsid w:val="00AC393B"/>
    <w:rsid w:val="00AC40DA"/>
    <w:rsid w:val="00AC4AE3"/>
    <w:rsid w:val="00AC65F6"/>
    <w:rsid w:val="00AC6F40"/>
    <w:rsid w:val="00AC72DD"/>
    <w:rsid w:val="00AC747F"/>
    <w:rsid w:val="00AC7E97"/>
    <w:rsid w:val="00AD04D5"/>
    <w:rsid w:val="00AD0D9A"/>
    <w:rsid w:val="00AD1BB9"/>
    <w:rsid w:val="00AD1C00"/>
    <w:rsid w:val="00AD3BD9"/>
    <w:rsid w:val="00AD3F10"/>
    <w:rsid w:val="00AD57CC"/>
    <w:rsid w:val="00AD5D3D"/>
    <w:rsid w:val="00AD6C47"/>
    <w:rsid w:val="00AD6E46"/>
    <w:rsid w:val="00AD70A4"/>
    <w:rsid w:val="00AD72E5"/>
    <w:rsid w:val="00AD73DD"/>
    <w:rsid w:val="00AD7510"/>
    <w:rsid w:val="00AD7D42"/>
    <w:rsid w:val="00AE1430"/>
    <w:rsid w:val="00AE1548"/>
    <w:rsid w:val="00AE15D5"/>
    <w:rsid w:val="00AE17A0"/>
    <w:rsid w:val="00AE3C61"/>
    <w:rsid w:val="00AE49E6"/>
    <w:rsid w:val="00AE4BAF"/>
    <w:rsid w:val="00AE4E99"/>
    <w:rsid w:val="00AE623A"/>
    <w:rsid w:val="00AE63EA"/>
    <w:rsid w:val="00AE6DA9"/>
    <w:rsid w:val="00AE7800"/>
    <w:rsid w:val="00AE7902"/>
    <w:rsid w:val="00AF03BD"/>
    <w:rsid w:val="00AF10C0"/>
    <w:rsid w:val="00AF10E4"/>
    <w:rsid w:val="00AF11A1"/>
    <w:rsid w:val="00AF11A8"/>
    <w:rsid w:val="00AF1EFF"/>
    <w:rsid w:val="00AF3B4C"/>
    <w:rsid w:val="00AF3E5C"/>
    <w:rsid w:val="00AF3F0A"/>
    <w:rsid w:val="00AF4EDA"/>
    <w:rsid w:val="00AF52CE"/>
    <w:rsid w:val="00AF551D"/>
    <w:rsid w:val="00AF5B7C"/>
    <w:rsid w:val="00AF5DAB"/>
    <w:rsid w:val="00AF68E6"/>
    <w:rsid w:val="00AF6B9D"/>
    <w:rsid w:val="00AF6C8F"/>
    <w:rsid w:val="00AF71DA"/>
    <w:rsid w:val="00AF7557"/>
    <w:rsid w:val="00AF7CA8"/>
    <w:rsid w:val="00B01672"/>
    <w:rsid w:val="00B017DE"/>
    <w:rsid w:val="00B01957"/>
    <w:rsid w:val="00B026FE"/>
    <w:rsid w:val="00B028D5"/>
    <w:rsid w:val="00B03019"/>
    <w:rsid w:val="00B03C21"/>
    <w:rsid w:val="00B0415D"/>
    <w:rsid w:val="00B04412"/>
    <w:rsid w:val="00B0452D"/>
    <w:rsid w:val="00B04DBB"/>
    <w:rsid w:val="00B056CC"/>
    <w:rsid w:val="00B05908"/>
    <w:rsid w:val="00B06336"/>
    <w:rsid w:val="00B064CE"/>
    <w:rsid w:val="00B06914"/>
    <w:rsid w:val="00B071AB"/>
    <w:rsid w:val="00B075AB"/>
    <w:rsid w:val="00B07CDB"/>
    <w:rsid w:val="00B10D4F"/>
    <w:rsid w:val="00B11A5F"/>
    <w:rsid w:val="00B11AFA"/>
    <w:rsid w:val="00B11BA7"/>
    <w:rsid w:val="00B11C69"/>
    <w:rsid w:val="00B12C98"/>
    <w:rsid w:val="00B14479"/>
    <w:rsid w:val="00B145C7"/>
    <w:rsid w:val="00B149A5"/>
    <w:rsid w:val="00B153AE"/>
    <w:rsid w:val="00B157A0"/>
    <w:rsid w:val="00B159C2"/>
    <w:rsid w:val="00B164A3"/>
    <w:rsid w:val="00B167CC"/>
    <w:rsid w:val="00B169D5"/>
    <w:rsid w:val="00B17375"/>
    <w:rsid w:val="00B17382"/>
    <w:rsid w:val="00B17C5E"/>
    <w:rsid w:val="00B17F23"/>
    <w:rsid w:val="00B20009"/>
    <w:rsid w:val="00B214DE"/>
    <w:rsid w:val="00B21564"/>
    <w:rsid w:val="00B21601"/>
    <w:rsid w:val="00B21A4F"/>
    <w:rsid w:val="00B21DE1"/>
    <w:rsid w:val="00B21E32"/>
    <w:rsid w:val="00B25470"/>
    <w:rsid w:val="00B25815"/>
    <w:rsid w:val="00B26851"/>
    <w:rsid w:val="00B27659"/>
    <w:rsid w:val="00B30539"/>
    <w:rsid w:val="00B309B4"/>
    <w:rsid w:val="00B311B9"/>
    <w:rsid w:val="00B311BF"/>
    <w:rsid w:val="00B31832"/>
    <w:rsid w:val="00B31C0F"/>
    <w:rsid w:val="00B32CCD"/>
    <w:rsid w:val="00B32EBD"/>
    <w:rsid w:val="00B33110"/>
    <w:rsid w:val="00B33585"/>
    <w:rsid w:val="00B33F6E"/>
    <w:rsid w:val="00B3459C"/>
    <w:rsid w:val="00B351C3"/>
    <w:rsid w:val="00B3541B"/>
    <w:rsid w:val="00B35B3F"/>
    <w:rsid w:val="00B36C83"/>
    <w:rsid w:val="00B36C98"/>
    <w:rsid w:val="00B370BC"/>
    <w:rsid w:val="00B401BB"/>
    <w:rsid w:val="00B40D49"/>
    <w:rsid w:val="00B41714"/>
    <w:rsid w:val="00B428FC"/>
    <w:rsid w:val="00B44724"/>
    <w:rsid w:val="00B4477F"/>
    <w:rsid w:val="00B44AC1"/>
    <w:rsid w:val="00B44B3D"/>
    <w:rsid w:val="00B4537F"/>
    <w:rsid w:val="00B4561D"/>
    <w:rsid w:val="00B45B90"/>
    <w:rsid w:val="00B46BA1"/>
    <w:rsid w:val="00B46E7F"/>
    <w:rsid w:val="00B46F57"/>
    <w:rsid w:val="00B4742D"/>
    <w:rsid w:val="00B50416"/>
    <w:rsid w:val="00B50628"/>
    <w:rsid w:val="00B506E5"/>
    <w:rsid w:val="00B50A93"/>
    <w:rsid w:val="00B517F0"/>
    <w:rsid w:val="00B51ACB"/>
    <w:rsid w:val="00B521D9"/>
    <w:rsid w:val="00B525E1"/>
    <w:rsid w:val="00B534BE"/>
    <w:rsid w:val="00B537C0"/>
    <w:rsid w:val="00B53A39"/>
    <w:rsid w:val="00B54081"/>
    <w:rsid w:val="00B544BB"/>
    <w:rsid w:val="00B546E6"/>
    <w:rsid w:val="00B54AA3"/>
    <w:rsid w:val="00B55AFF"/>
    <w:rsid w:val="00B55DB2"/>
    <w:rsid w:val="00B5682F"/>
    <w:rsid w:val="00B569C0"/>
    <w:rsid w:val="00B572A0"/>
    <w:rsid w:val="00B60040"/>
    <w:rsid w:val="00B60BA3"/>
    <w:rsid w:val="00B61423"/>
    <w:rsid w:val="00B61D82"/>
    <w:rsid w:val="00B6202E"/>
    <w:rsid w:val="00B62781"/>
    <w:rsid w:val="00B627B8"/>
    <w:rsid w:val="00B627BC"/>
    <w:rsid w:val="00B628B0"/>
    <w:rsid w:val="00B628CC"/>
    <w:rsid w:val="00B628EC"/>
    <w:rsid w:val="00B634E9"/>
    <w:rsid w:val="00B63B94"/>
    <w:rsid w:val="00B6410C"/>
    <w:rsid w:val="00B64182"/>
    <w:rsid w:val="00B6442B"/>
    <w:rsid w:val="00B644A9"/>
    <w:rsid w:val="00B64D85"/>
    <w:rsid w:val="00B64FAB"/>
    <w:rsid w:val="00B65561"/>
    <w:rsid w:val="00B657C5"/>
    <w:rsid w:val="00B658C8"/>
    <w:rsid w:val="00B66772"/>
    <w:rsid w:val="00B66CC8"/>
    <w:rsid w:val="00B6701E"/>
    <w:rsid w:val="00B6721F"/>
    <w:rsid w:val="00B676BD"/>
    <w:rsid w:val="00B700D1"/>
    <w:rsid w:val="00B70DD1"/>
    <w:rsid w:val="00B71101"/>
    <w:rsid w:val="00B71340"/>
    <w:rsid w:val="00B714F6"/>
    <w:rsid w:val="00B71A5D"/>
    <w:rsid w:val="00B71D5A"/>
    <w:rsid w:val="00B72624"/>
    <w:rsid w:val="00B72C16"/>
    <w:rsid w:val="00B73610"/>
    <w:rsid w:val="00B73691"/>
    <w:rsid w:val="00B742CA"/>
    <w:rsid w:val="00B76526"/>
    <w:rsid w:val="00B7688C"/>
    <w:rsid w:val="00B76A8B"/>
    <w:rsid w:val="00B76F68"/>
    <w:rsid w:val="00B7786D"/>
    <w:rsid w:val="00B77AF7"/>
    <w:rsid w:val="00B77C15"/>
    <w:rsid w:val="00B80167"/>
    <w:rsid w:val="00B8045F"/>
    <w:rsid w:val="00B804DA"/>
    <w:rsid w:val="00B807D6"/>
    <w:rsid w:val="00B8197D"/>
    <w:rsid w:val="00B868EB"/>
    <w:rsid w:val="00B86A79"/>
    <w:rsid w:val="00B872CE"/>
    <w:rsid w:val="00B901A0"/>
    <w:rsid w:val="00B90F01"/>
    <w:rsid w:val="00B910CE"/>
    <w:rsid w:val="00B9165F"/>
    <w:rsid w:val="00B925FB"/>
    <w:rsid w:val="00B92AAB"/>
    <w:rsid w:val="00B92CA5"/>
    <w:rsid w:val="00B930EF"/>
    <w:rsid w:val="00B9312C"/>
    <w:rsid w:val="00B9361A"/>
    <w:rsid w:val="00B936B4"/>
    <w:rsid w:val="00B938B9"/>
    <w:rsid w:val="00B93FCD"/>
    <w:rsid w:val="00B949C8"/>
    <w:rsid w:val="00B9597B"/>
    <w:rsid w:val="00B95C1A"/>
    <w:rsid w:val="00B95CC5"/>
    <w:rsid w:val="00B96241"/>
    <w:rsid w:val="00B970D3"/>
    <w:rsid w:val="00B97486"/>
    <w:rsid w:val="00B97B4D"/>
    <w:rsid w:val="00BA021F"/>
    <w:rsid w:val="00BA1623"/>
    <w:rsid w:val="00BA1A62"/>
    <w:rsid w:val="00BA1B28"/>
    <w:rsid w:val="00BA1B80"/>
    <w:rsid w:val="00BA28FE"/>
    <w:rsid w:val="00BA4286"/>
    <w:rsid w:val="00BA444E"/>
    <w:rsid w:val="00BA46DF"/>
    <w:rsid w:val="00BA4B18"/>
    <w:rsid w:val="00BA4CC7"/>
    <w:rsid w:val="00BA5156"/>
    <w:rsid w:val="00BA54CA"/>
    <w:rsid w:val="00BA5B9E"/>
    <w:rsid w:val="00BA624A"/>
    <w:rsid w:val="00BB0070"/>
    <w:rsid w:val="00BB0366"/>
    <w:rsid w:val="00BB0A5D"/>
    <w:rsid w:val="00BB0F9A"/>
    <w:rsid w:val="00BB1108"/>
    <w:rsid w:val="00BB11F6"/>
    <w:rsid w:val="00BB12CB"/>
    <w:rsid w:val="00BB174F"/>
    <w:rsid w:val="00BB1D65"/>
    <w:rsid w:val="00BB2F86"/>
    <w:rsid w:val="00BB343E"/>
    <w:rsid w:val="00BB35C7"/>
    <w:rsid w:val="00BB4427"/>
    <w:rsid w:val="00BB4B04"/>
    <w:rsid w:val="00BB6329"/>
    <w:rsid w:val="00BB6350"/>
    <w:rsid w:val="00BB65F3"/>
    <w:rsid w:val="00BB7163"/>
    <w:rsid w:val="00BB772D"/>
    <w:rsid w:val="00BB7932"/>
    <w:rsid w:val="00BC00C4"/>
    <w:rsid w:val="00BC01A1"/>
    <w:rsid w:val="00BC0CCD"/>
    <w:rsid w:val="00BC0FA0"/>
    <w:rsid w:val="00BC160D"/>
    <w:rsid w:val="00BC1CF5"/>
    <w:rsid w:val="00BC1F80"/>
    <w:rsid w:val="00BC2453"/>
    <w:rsid w:val="00BC261C"/>
    <w:rsid w:val="00BC3173"/>
    <w:rsid w:val="00BC4C8A"/>
    <w:rsid w:val="00BC6069"/>
    <w:rsid w:val="00BC66B3"/>
    <w:rsid w:val="00BC6977"/>
    <w:rsid w:val="00BC76CA"/>
    <w:rsid w:val="00BD1833"/>
    <w:rsid w:val="00BD1E3C"/>
    <w:rsid w:val="00BD30A2"/>
    <w:rsid w:val="00BD3764"/>
    <w:rsid w:val="00BD38F8"/>
    <w:rsid w:val="00BD40C8"/>
    <w:rsid w:val="00BD419E"/>
    <w:rsid w:val="00BD42E7"/>
    <w:rsid w:val="00BD436D"/>
    <w:rsid w:val="00BD45CB"/>
    <w:rsid w:val="00BD4D0A"/>
    <w:rsid w:val="00BE08C5"/>
    <w:rsid w:val="00BE0B2F"/>
    <w:rsid w:val="00BE0C4E"/>
    <w:rsid w:val="00BE3941"/>
    <w:rsid w:val="00BE3CF1"/>
    <w:rsid w:val="00BE3EFD"/>
    <w:rsid w:val="00BE6C84"/>
    <w:rsid w:val="00BF06F7"/>
    <w:rsid w:val="00BF090E"/>
    <w:rsid w:val="00BF0C60"/>
    <w:rsid w:val="00BF1C85"/>
    <w:rsid w:val="00BF2031"/>
    <w:rsid w:val="00BF2952"/>
    <w:rsid w:val="00BF299C"/>
    <w:rsid w:val="00BF322D"/>
    <w:rsid w:val="00BF332F"/>
    <w:rsid w:val="00BF4378"/>
    <w:rsid w:val="00BF5185"/>
    <w:rsid w:val="00BF5229"/>
    <w:rsid w:val="00BF5388"/>
    <w:rsid w:val="00BF5DEB"/>
    <w:rsid w:val="00BF63FA"/>
    <w:rsid w:val="00BF6B25"/>
    <w:rsid w:val="00BF7409"/>
    <w:rsid w:val="00BF7965"/>
    <w:rsid w:val="00BF7AB4"/>
    <w:rsid w:val="00BF7FBA"/>
    <w:rsid w:val="00C00644"/>
    <w:rsid w:val="00C00823"/>
    <w:rsid w:val="00C00C15"/>
    <w:rsid w:val="00C0100E"/>
    <w:rsid w:val="00C01A54"/>
    <w:rsid w:val="00C026B2"/>
    <w:rsid w:val="00C03975"/>
    <w:rsid w:val="00C0426D"/>
    <w:rsid w:val="00C0529A"/>
    <w:rsid w:val="00C05709"/>
    <w:rsid w:val="00C05D9B"/>
    <w:rsid w:val="00C066A2"/>
    <w:rsid w:val="00C074B3"/>
    <w:rsid w:val="00C07629"/>
    <w:rsid w:val="00C10748"/>
    <w:rsid w:val="00C10867"/>
    <w:rsid w:val="00C10EC2"/>
    <w:rsid w:val="00C11333"/>
    <w:rsid w:val="00C1186B"/>
    <w:rsid w:val="00C12A2E"/>
    <w:rsid w:val="00C1301D"/>
    <w:rsid w:val="00C130BB"/>
    <w:rsid w:val="00C13330"/>
    <w:rsid w:val="00C137D6"/>
    <w:rsid w:val="00C13E7D"/>
    <w:rsid w:val="00C14284"/>
    <w:rsid w:val="00C14555"/>
    <w:rsid w:val="00C14847"/>
    <w:rsid w:val="00C14C71"/>
    <w:rsid w:val="00C14D67"/>
    <w:rsid w:val="00C14E15"/>
    <w:rsid w:val="00C157A6"/>
    <w:rsid w:val="00C15DBA"/>
    <w:rsid w:val="00C16558"/>
    <w:rsid w:val="00C16E9D"/>
    <w:rsid w:val="00C1740B"/>
    <w:rsid w:val="00C1752D"/>
    <w:rsid w:val="00C177EA"/>
    <w:rsid w:val="00C20524"/>
    <w:rsid w:val="00C2059B"/>
    <w:rsid w:val="00C206E9"/>
    <w:rsid w:val="00C20BC5"/>
    <w:rsid w:val="00C21507"/>
    <w:rsid w:val="00C21EAC"/>
    <w:rsid w:val="00C22550"/>
    <w:rsid w:val="00C238CF"/>
    <w:rsid w:val="00C2418C"/>
    <w:rsid w:val="00C25970"/>
    <w:rsid w:val="00C268EE"/>
    <w:rsid w:val="00C26A51"/>
    <w:rsid w:val="00C26F5D"/>
    <w:rsid w:val="00C276DC"/>
    <w:rsid w:val="00C27DF0"/>
    <w:rsid w:val="00C30CBD"/>
    <w:rsid w:val="00C30ECA"/>
    <w:rsid w:val="00C3117B"/>
    <w:rsid w:val="00C311A7"/>
    <w:rsid w:val="00C31232"/>
    <w:rsid w:val="00C314DD"/>
    <w:rsid w:val="00C31D6B"/>
    <w:rsid w:val="00C31DF6"/>
    <w:rsid w:val="00C31E62"/>
    <w:rsid w:val="00C3274D"/>
    <w:rsid w:val="00C32802"/>
    <w:rsid w:val="00C32A01"/>
    <w:rsid w:val="00C32FA5"/>
    <w:rsid w:val="00C33BB8"/>
    <w:rsid w:val="00C33D3E"/>
    <w:rsid w:val="00C341D8"/>
    <w:rsid w:val="00C34272"/>
    <w:rsid w:val="00C34C22"/>
    <w:rsid w:val="00C34F65"/>
    <w:rsid w:val="00C35990"/>
    <w:rsid w:val="00C367E2"/>
    <w:rsid w:val="00C36A31"/>
    <w:rsid w:val="00C36D5F"/>
    <w:rsid w:val="00C37468"/>
    <w:rsid w:val="00C376A1"/>
    <w:rsid w:val="00C40E59"/>
    <w:rsid w:val="00C41163"/>
    <w:rsid w:val="00C41944"/>
    <w:rsid w:val="00C42457"/>
    <w:rsid w:val="00C42F8F"/>
    <w:rsid w:val="00C4319D"/>
    <w:rsid w:val="00C4416D"/>
    <w:rsid w:val="00C458FD"/>
    <w:rsid w:val="00C4644C"/>
    <w:rsid w:val="00C46588"/>
    <w:rsid w:val="00C466A3"/>
    <w:rsid w:val="00C469F0"/>
    <w:rsid w:val="00C47471"/>
    <w:rsid w:val="00C47555"/>
    <w:rsid w:val="00C47747"/>
    <w:rsid w:val="00C50352"/>
    <w:rsid w:val="00C5202C"/>
    <w:rsid w:val="00C5212D"/>
    <w:rsid w:val="00C52BA0"/>
    <w:rsid w:val="00C5449F"/>
    <w:rsid w:val="00C562B9"/>
    <w:rsid w:val="00C5652A"/>
    <w:rsid w:val="00C56738"/>
    <w:rsid w:val="00C56E45"/>
    <w:rsid w:val="00C57F2B"/>
    <w:rsid w:val="00C601D1"/>
    <w:rsid w:val="00C61815"/>
    <w:rsid w:val="00C6189A"/>
    <w:rsid w:val="00C61B9F"/>
    <w:rsid w:val="00C61F9F"/>
    <w:rsid w:val="00C6206A"/>
    <w:rsid w:val="00C62D2F"/>
    <w:rsid w:val="00C63F4D"/>
    <w:rsid w:val="00C64099"/>
    <w:rsid w:val="00C642EC"/>
    <w:rsid w:val="00C64557"/>
    <w:rsid w:val="00C64664"/>
    <w:rsid w:val="00C646E5"/>
    <w:rsid w:val="00C6503E"/>
    <w:rsid w:val="00C662E6"/>
    <w:rsid w:val="00C665FA"/>
    <w:rsid w:val="00C67240"/>
    <w:rsid w:val="00C67BAB"/>
    <w:rsid w:val="00C7047E"/>
    <w:rsid w:val="00C70B4D"/>
    <w:rsid w:val="00C710C9"/>
    <w:rsid w:val="00C73269"/>
    <w:rsid w:val="00C739AA"/>
    <w:rsid w:val="00C745EC"/>
    <w:rsid w:val="00C74E20"/>
    <w:rsid w:val="00C757C0"/>
    <w:rsid w:val="00C75E56"/>
    <w:rsid w:val="00C75ECA"/>
    <w:rsid w:val="00C75F59"/>
    <w:rsid w:val="00C7605C"/>
    <w:rsid w:val="00C76256"/>
    <w:rsid w:val="00C764B0"/>
    <w:rsid w:val="00C773E7"/>
    <w:rsid w:val="00C77F85"/>
    <w:rsid w:val="00C80160"/>
    <w:rsid w:val="00C80666"/>
    <w:rsid w:val="00C809D3"/>
    <w:rsid w:val="00C80A9E"/>
    <w:rsid w:val="00C80C9E"/>
    <w:rsid w:val="00C80DFC"/>
    <w:rsid w:val="00C811BB"/>
    <w:rsid w:val="00C81C5C"/>
    <w:rsid w:val="00C81FFF"/>
    <w:rsid w:val="00C8352C"/>
    <w:rsid w:val="00C83A12"/>
    <w:rsid w:val="00C83DE1"/>
    <w:rsid w:val="00C8429B"/>
    <w:rsid w:val="00C84461"/>
    <w:rsid w:val="00C84708"/>
    <w:rsid w:val="00C85D6A"/>
    <w:rsid w:val="00C86671"/>
    <w:rsid w:val="00C870F3"/>
    <w:rsid w:val="00C8734F"/>
    <w:rsid w:val="00C874A7"/>
    <w:rsid w:val="00C87A9A"/>
    <w:rsid w:val="00C87FDA"/>
    <w:rsid w:val="00C92363"/>
    <w:rsid w:val="00C923B8"/>
    <w:rsid w:val="00C927AD"/>
    <w:rsid w:val="00C927C6"/>
    <w:rsid w:val="00C92B5B"/>
    <w:rsid w:val="00C92C62"/>
    <w:rsid w:val="00C939E8"/>
    <w:rsid w:val="00C946E4"/>
    <w:rsid w:val="00C947A8"/>
    <w:rsid w:val="00C94B9D"/>
    <w:rsid w:val="00C94BC5"/>
    <w:rsid w:val="00C94FC3"/>
    <w:rsid w:val="00C95167"/>
    <w:rsid w:val="00C957E1"/>
    <w:rsid w:val="00C96B1F"/>
    <w:rsid w:val="00C96D17"/>
    <w:rsid w:val="00C96D44"/>
    <w:rsid w:val="00C97004"/>
    <w:rsid w:val="00C9716B"/>
    <w:rsid w:val="00C97796"/>
    <w:rsid w:val="00C97CFE"/>
    <w:rsid w:val="00C97FF4"/>
    <w:rsid w:val="00CA393A"/>
    <w:rsid w:val="00CA3F5B"/>
    <w:rsid w:val="00CA4193"/>
    <w:rsid w:val="00CA42D2"/>
    <w:rsid w:val="00CA48DF"/>
    <w:rsid w:val="00CA4B6B"/>
    <w:rsid w:val="00CA631B"/>
    <w:rsid w:val="00CA6945"/>
    <w:rsid w:val="00CA7903"/>
    <w:rsid w:val="00CA7F04"/>
    <w:rsid w:val="00CB0229"/>
    <w:rsid w:val="00CB08B4"/>
    <w:rsid w:val="00CB1163"/>
    <w:rsid w:val="00CB233C"/>
    <w:rsid w:val="00CB2522"/>
    <w:rsid w:val="00CB252D"/>
    <w:rsid w:val="00CB32C7"/>
    <w:rsid w:val="00CB414C"/>
    <w:rsid w:val="00CB5017"/>
    <w:rsid w:val="00CB5098"/>
    <w:rsid w:val="00CB5AEF"/>
    <w:rsid w:val="00CB5D42"/>
    <w:rsid w:val="00CB60AB"/>
    <w:rsid w:val="00CB6C92"/>
    <w:rsid w:val="00CB6C95"/>
    <w:rsid w:val="00CB6F1C"/>
    <w:rsid w:val="00CB7197"/>
    <w:rsid w:val="00CB7952"/>
    <w:rsid w:val="00CB7C55"/>
    <w:rsid w:val="00CC05DD"/>
    <w:rsid w:val="00CC0DBB"/>
    <w:rsid w:val="00CC14C5"/>
    <w:rsid w:val="00CC360B"/>
    <w:rsid w:val="00CC3B06"/>
    <w:rsid w:val="00CC3E9F"/>
    <w:rsid w:val="00CC41A5"/>
    <w:rsid w:val="00CC421D"/>
    <w:rsid w:val="00CC4452"/>
    <w:rsid w:val="00CC5807"/>
    <w:rsid w:val="00CC62E1"/>
    <w:rsid w:val="00CC6931"/>
    <w:rsid w:val="00CC73C0"/>
    <w:rsid w:val="00CC74D7"/>
    <w:rsid w:val="00CD0730"/>
    <w:rsid w:val="00CD0F87"/>
    <w:rsid w:val="00CD1467"/>
    <w:rsid w:val="00CD1497"/>
    <w:rsid w:val="00CD172D"/>
    <w:rsid w:val="00CD21F2"/>
    <w:rsid w:val="00CD3896"/>
    <w:rsid w:val="00CD43D2"/>
    <w:rsid w:val="00CD4CED"/>
    <w:rsid w:val="00CD5E6A"/>
    <w:rsid w:val="00CD6906"/>
    <w:rsid w:val="00CD6C83"/>
    <w:rsid w:val="00CD6EDB"/>
    <w:rsid w:val="00CD71DF"/>
    <w:rsid w:val="00CD79D3"/>
    <w:rsid w:val="00CE0452"/>
    <w:rsid w:val="00CE0B00"/>
    <w:rsid w:val="00CE2461"/>
    <w:rsid w:val="00CE2F4D"/>
    <w:rsid w:val="00CE33E1"/>
    <w:rsid w:val="00CE3E91"/>
    <w:rsid w:val="00CE44F8"/>
    <w:rsid w:val="00CE526E"/>
    <w:rsid w:val="00CE54D8"/>
    <w:rsid w:val="00CE5C76"/>
    <w:rsid w:val="00CE60DE"/>
    <w:rsid w:val="00CE63CF"/>
    <w:rsid w:val="00CE700A"/>
    <w:rsid w:val="00CF05A4"/>
    <w:rsid w:val="00CF0EA9"/>
    <w:rsid w:val="00CF0EED"/>
    <w:rsid w:val="00CF0FF8"/>
    <w:rsid w:val="00CF1072"/>
    <w:rsid w:val="00CF1571"/>
    <w:rsid w:val="00CF1976"/>
    <w:rsid w:val="00CF1F16"/>
    <w:rsid w:val="00CF2073"/>
    <w:rsid w:val="00CF43E7"/>
    <w:rsid w:val="00CF4DCD"/>
    <w:rsid w:val="00CF500C"/>
    <w:rsid w:val="00CF53B7"/>
    <w:rsid w:val="00CF6008"/>
    <w:rsid w:val="00CF6AA9"/>
    <w:rsid w:val="00CF6ADE"/>
    <w:rsid w:val="00CF70B5"/>
    <w:rsid w:val="00CF71DA"/>
    <w:rsid w:val="00CF73F3"/>
    <w:rsid w:val="00CF76DC"/>
    <w:rsid w:val="00CF776A"/>
    <w:rsid w:val="00CF7C00"/>
    <w:rsid w:val="00D004D7"/>
    <w:rsid w:val="00D013C3"/>
    <w:rsid w:val="00D02361"/>
    <w:rsid w:val="00D02A27"/>
    <w:rsid w:val="00D036B3"/>
    <w:rsid w:val="00D04057"/>
    <w:rsid w:val="00D04C5C"/>
    <w:rsid w:val="00D06748"/>
    <w:rsid w:val="00D06A9A"/>
    <w:rsid w:val="00D0742F"/>
    <w:rsid w:val="00D108BA"/>
    <w:rsid w:val="00D118EB"/>
    <w:rsid w:val="00D12084"/>
    <w:rsid w:val="00D12630"/>
    <w:rsid w:val="00D13A40"/>
    <w:rsid w:val="00D144C0"/>
    <w:rsid w:val="00D14A64"/>
    <w:rsid w:val="00D14B0C"/>
    <w:rsid w:val="00D14FBB"/>
    <w:rsid w:val="00D155DF"/>
    <w:rsid w:val="00D16024"/>
    <w:rsid w:val="00D1739D"/>
    <w:rsid w:val="00D20D8B"/>
    <w:rsid w:val="00D20F4F"/>
    <w:rsid w:val="00D21178"/>
    <w:rsid w:val="00D217C1"/>
    <w:rsid w:val="00D218FE"/>
    <w:rsid w:val="00D219EB"/>
    <w:rsid w:val="00D21E15"/>
    <w:rsid w:val="00D227E2"/>
    <w:rsid w:val="00D23D7D"/>
    <w:rsid w:val="00D24846"/>
    <w:rsid w:val="00D25675"/>
    <w:rsid w:val="00D25953"/>
    <w:rsid w:val="00D25A7B"/>
    <w:rsid w:val="00D267E4"/>
    <w:rsid w:val="00D270D1"/>
    <w:rsid w:val="00D2769C"/>
    <w:rsid w:val="00D30BAA"/>
    <w:rsid w:val="00D3117E"/>
    <w:rsid w:val="00D3446D"/>
    <w:rsid w:val="00D354F8"/>
    <w:rsid w:val="00D369E4"/>
    <w:rsid w:val="00D36AAF"/>
    <w:rsid w:val="00D36DE0"/>
    <w:rsid w:val="00D377AF"/>
    <w:rsid w:val="00D37AC2"/>
    <w:rsid w:val="00D37C9A"/>
    <w:rsid w:val="00D41CE0"/>
    <w:rsid w:val="00D42886"/>
    <w:rsid w:val="00D42C40"/>
    <w:rsid w:val="00D435AA"/>
    <w:rsid w:val="00D43D85"/>
    <w:rsid w:val="00D44425"/>
    <w:rsid w:val="00D45BAD"/>
    <w:rsid w:val="00D45E6F"/>
    <w:rsid w:val="00D473C2"/>
    <w:rsid w:val="00D47811"/>
    <w:rsid w:val="00D47FB8"/>
    <w:rsid w:val="00D50A5D"/>
    <w:rsid w:val="00D512F2"/>
    <w:rsid w:val="00D51618"/>
    <w:rsid w:val="00D51CB4"/>
    <w:rsid w:val="00D51ECE"/>
    <w:rsid w:val="00D52913"/>
    <w:rsid w:val="00D52AEB"/>
    <w:rsid w:val="00D53194"/>
    <w:rsid w:val="00D539AC"/>
    <w:rsid w:val="00D53BE1"/>
    <w:rsid w:val="00D53D5E"/>
    <w:rsid w:val="00D54194"/>
    <w:rsid w:val="00D54608"/>
    <w:rsid w:val="00D54C27"/>
    <w:rsid w:val="00D55239"/>
    <w:rsid w:val="00D556C2"/>
    <w:rsid w:val="00D563A1"/>
    <w:rsid w:val="00D564B4"/>
    <w:rsid w:val="00D57124"/>
    <w:rsid w:val="00D57365"/>
    <w:rsid w:val="00D57421"/>
    <w:rsid w:val="00D57D93"/>
    <w:rsid w:val="00D6014D"/>
    <w:rsid w:val="00D6089C"/>
    <w:rsid w:val="00D613C1"/>
    <w:rsid w:val="00D627E4"/>
    <w:rsid w:val="00D62955"/>
    <w:rsid w:val="00D62D39"/>
    <w:rsid w:val="00D62DF1"/>
    <w:rsid w:val="00D634C3"/>
    <w:rsid w:val="00D6357F"/>
    <w:rsid w:val="00D6368D"/>
    <w:rsid w:val="00D64FA6"/>
    <w:rsid w:val="00D650A7"/>
    <w:rsid w:val="00D650AE"/>
    <w:rsid w:val="00D6530D"/>
    <w:rsid w:val="00D65335"/>
    <w:rsid w:val="00D65A96"/>
    <w:rsid w:val="00D66395"/>
    <w:rsid w:val="00D66637"/>
    <w:rsid w:val="00D6667D"/>
    <w:rsid w:val="00D6787C"/>
    <w:rsid w:val="00D679D3"/>
    <w:rsid w:val="00D70411"/>
    <w:rsid w:val="00D70432"/>
    <w:rsid w:val="00D705AF"/>
    <w:rsid w:val="00D705BC"/>
    <w:rsid w:val="00D70C31"/>
    <w:rsid w:val="00D71C2B"/>
    <w:rsid w:val="00D72B27"/>
    <w:rsid w:val="00D72F82"/>
    <w:rsid w:val="00D7339A"/>
    <w:rsid w:val="00D7388D"/>
    <w:rsid w:val="00D744D6"/>
    <w:rsid w:val="00D748F4"/>
    <w:rsid w:val="00D75BAC"/>
    <w:rsid w:val="00D76098"/>
    <w:rsid w:val="00D76A1C"/>
    <w:rsid w:val="00D77682"/>
    <w:rsid w:val="00D77E85"/>
    <w:rsid w:val="00D80781"/>
    <w:rsid w:val="00D80D32"/>
    <w:rsid w:val="00D81A86"/>
    <w:rsid w:val="00D829CB"/>
    <w:rsid w:val="00D82D38"/>
    <w:rsid w:val="00D83267"/>
    <w:rsid w:val="00D832B8"/>
    <w:rsid w:val="00D83B2A"/>
    <w:rsid w:val="00D8467B"/>
    <w:rsid w:val="00D864BB"/>
    <w:rsid w:val="00D870CF"/>
    <w:rsid w:val="00D9070F"/>
    <w:rsid w:val="00D90F24"/>
    <w:rsid w:val="00D91310"/>
    <w:rsid w:val="00D92111"/>
    <w:rsid w:val="00D92421"/>
    <w:rsid w:val="00D92CB0"/>
    <w:rsid w:val="00D94949"/>
    <w:rsid w:val="00D94B87"/>
    <w:rsid w:val="00D95320"/>
    <w:rsid w:val="00D9585A"/>
    <w:rsid w:val="00D95CE0"/>
    <w:rsid w:val="00D9628E"/>
    <w:rsid w:val="00D97704"/>
    <w:rsid w:val="00D97726"/>
    <w:rsid w:val="00D97E81"/>
    <w:rsid w:val="00DA0C44"/>
    <w:rsid w:val="00DA1A0C"/>
    <w:rsid w:val="00DA1BD5"/>
    <w:rsid w:val="00DA1E82"/>
    <w:rsid w:val="00DA2434"/>
    <w:rsid w:val="00DA34BB"/>
    <w:rsid w:val="00DA45CF"/>
    <w:rsid w:val="00DA5CEC"/>
    <w:rsid w:val="00DA6021"/>
    <w:rsid w:val="00DA60F0"/>
    <w:rsid w:val="00DA644E"/>
    <w:rsid w:val="00DA65B4"/>
    <w:rsid w:val="00DA6AA3"/>
    <w:rsid w:val="00DA7DE0"/>
    <w:rsid w:val="00DB0773"/>
    <w:rsid w:val="00DB141A"/>
    <w:rsid w:val="00DB1657"/>
    <w:rsid w:val="00DB19EF"/>
    <w:rsid w:val="00DB1C7B"/>
    <w:rsid w:val="00DB1F08"/>
    <w:rsid w:val="00DB2D44"/>
    <w:rsid w:val="00DB3396"/>
    <w:rsid w:val="00DB37EF"/>
    <w:rsid w:val="00DB3963"/>
    <w:rsid w:val="00DB3E24"/>
    <w:rsid w:val="00DB3F19"/>
    <w:rsid w:val="00DB42D2"/>
    <w:rsid w:val="00DB4680"/>
    <w:rsid w:val="00DB48A4"/>
    <w:rsid w:val="00DB4BD9"/>
    <w:rsid w:val="00DB4C59"/>
    <w:rsid w:val="00DB5674"/>
    <w:rsid w:val="00DB5F56"/>
    <w:rsid w:val="00DB62E8"/>
    <w:rsid w:val="00DB64E2"/>
    <w:rsid w:val="00DB698E"/>
    <w:rsid w:val="00DB7415"/>
    <w:rsid w:val="00DB7542"/>
    <w:rsid w:val="00DB778E"/>
    <w:rsid w:val="00DB7D33"/>
    <w:rsid w:val="00DC01F4"/>
    <w:rsid w:val="00DC0414"/>
    <w:rsid w:val="00DC08EE"/>
    <w:rsid w:val="00DC0B69"/>
    <w:rsid w:val="00DC0BF3"/>
    <w:rsid w:val="00DC0C11"/>
    <w:rsid w:val="00DC0F70"/>
    <w:rsid w:val="00DC255C"/>
    <w:rsid w:val="00DC2C15"/>
    <w:rsid w:val="00DC3AFD"/>
    <w:rsid w:val="00DC3E9D"/>
    <w:rsid w:val="00DC4391"/>
    <w:rsid w:val="00DC4A83"/>
    <w:rsid w:val="00DC4FED"/>
    <w:rsid w:val="00DC56DD"/>
    <w:rsid w:val="00DC6459"/>
    <w:rsid w:val="00DC64EC"/>
    <w:rsid w:val="00DC6F64"/>
    <w:rsid w:val="00DC7F0B"/>
    <w:rsid w:val="00DD023A"/>
    <w:rsid w:val="00DD06EA"/>
    <w:rsid w:val="00DD080B"/>
    <w:rsid w:val="00DD102A"/>
    <w:rsid w:val="00DD1348"/>
    <w:rsid w:val="00DD1F2A"/>
    <w:rsid w:val="00DD4A83"/>
    <w:rsid w:val="00DD5464"/>
    <w:rsid w:val="00DD65DE"/>
    <w:rsid w:val="00DD7A4B"/>
    <w:rsid w:val="00DE0CB2"/>
    <w:rsid w:val="00DE1859"/>
    <w:rsid w:val="00DE213C"/>
    <w:rsid w:val="00DE24AA"/>
    <w:rsid w:val="00DE462D"/>
    <w:rsid w:val="00DE46D7"/>
    <w:rsid w:val="00DE483A"/>
    <w:rsid w:val="00DE4CD9"/>
    <w:rsid w:val="00DE77E2"/>
    <w:rsid w:val="00DE7AE6"/>
    <w:rsid w:val="00DF0163"/>
    <w:rsid w:val="00DF08E5"/>
    <w:rsid w:val="00DF0B79"/>
    <w:rsid w:val="00DF0FBE"/>
    <w:rsid w:val="00DF1F34"/>
    <w:rsid w:val="00DF2584"/>
    <w:rsid w:val="00DF3385"/>
    <w:rsid w:val="00DF6198"/>
    <w:rsid w:val="00DF65B4"/>
    <w:rsid w:val="00DF6C3B"/>
    <w:rsid w:val="00DF7511"/>
    <w:rsid w:val="00DF765D"/>
    <w:rsid w:val="00DF797E"/>
    <w:rsid w:val="00DF7AB2"/>
    <w:rsid w:val="00E00EA3"/>
    <w:rsid w:val="00E01259"/>
    <w:rsid w:val="00E01770"/>
    <w:rsid w:val="00E0185F"/>
    <w:rsid w:val="00E02438"/>
    <w:rsid w:val="00E024C6"/>
    <w:rsid w:val="00E030A6"/>
    <w:rsid w:val="00E048C9"/>
    <w:rsid w:val="00E0546E"/>
    <w:rsid w:val="00E056A6"/>
    <w:rsid w:val="00E063F1"/>
    <w:rsid w:val="00E06897"/>
    <w:rsid w:val="00E069DF"/>
    <w:rsid w:val="00E06F79"/>
    <w:rsid w:val="00E06FEA"/>
    <w:rsid w:val="00E100F8"/>
    <w:rsid w:val="00E102DE"/>
    <w:rsid w:val="00E11F18"/>
    <w:rsid w:val="00E1220E"/>
    <w:rsid w:val="00E12453"/>
    <w:rsid w:val="00E12B03"/>
    <w:rsid w:val="00E14C6F"/>
    <w:rsid w:val="00E14F6C"/>
    <w:rsid w:val="00E154AF"/>
    <w:rsid w:val="00E1578F"/>
    <w:rsid w:val="00E16195"/>
    <w:rsid w:val="00E16AAA"/>
    <w:rsid w:val="00E16F2B"/>
    <w:rsid w:val="00E17A4E"/>
    <w:rsid w:val="00E2093E"/>
    <w:rsid w:val="00E21A93"/>
    <w:rsid w:val="00E223CF"/>
    <w:rsid w:val="00E2297A"/>
    <w:rsid w:val="00E23419"/>
    <w:rsid w:val="00E234D6"/>
    <w:rsid w:val="00E2480D"/>
    <w:rsid w:val="00E24A25"/>
    <w:rsid w:val="00E251FD"/>
    <w:rsid w:val="00E26CC5"/>
    <w:rsid w:val="00E27305"/>
    <w:rsid w:val="00E27666"/>
    <w:rsid w:val="00E27A3B"/>
    <w:rsid w:val="00E30B02"/>
    <w:rsid w:val="00E30B17"/>
    <w:rsid w:val="00E31272"/>
    <w:rsid w:val="00E31B01"/>
    <w:rsid w:val="00E322D5"/>
    <w:rsid w:val="00E333B7"/>
    <w:rsid w:val="00E34B3F"/>
    <w:rsid w:val="00E3556B"/>
    <w:rsid w:val="00E363FB"/>
    <w:rsid w:val="00E36922"/>
    <w:rsid w:val="00E36DCD"/>
    <w:rsid w:val="00E40CAC"/>
    <w:rsid w:val="00E41C9F"/>
    <w:rsid w:val="00E422EB"/>
    <w:rsid w:val="00E42448"/>
    <w:rsid w:val="00E44203"/>
    <w:rsid w:val="00E44686"/>
    <w:rsid w:val="00E45CE1"/>
    <w:rsid w:val="00E463A6"/>
    <w:rsid w:val="00E4644A"/>
    <w:rsid w:val="00E46D5C"/>
    <w:rsid w:val="00E46DBB"/>
    <w:rsid w:val="00E4724E"/>
    <w:rsid w:val="00E47379"/>
    <w:rsid w:val="00E51A79"/>
    <w:rsid w:val="00E53B76"/>
    <w:rsid w:val="00E5407A"/>
    <w:rsid w:val="00E546E2"/>
    <w:rsid w:val="00E54BFE"/>
    <w:rsid w:val="00E54DBC"/>
    <w:rsid w:val="00E553B9"/>
    <w:rsid w:val="00E55F65"/>
    <w:rsid w:val="00E56F0D"/>
    <w:rsid w:val="00E57D2E"/>
    <w:rsid w:val="00E605C6"/>
    <w:rsid w:val="00E60859"/>
    <w:rsid w:val="00E60E99"/>
    <w:rsid w:val="00E63144"/>
    <w:rsid w:val="00E631E9"/>
    <w:rsid w:val="00E641B4"/>
    <w:rsid w:val="00E647C9"/>
    <w:rsid w:val="00E64EE8"/>
    <w:rsid w:val="00E6555F"/>
    <w:rsid w:val="00E65B00"/>
    <w:rsid w:val="00E65E33"/>
    <w:rsid w:val="00E65E7B"/>
    <w:rsid w:val="00E660F7"/>
    <w:rsid w:val="00E6613F"/>
    <w:rsid w:val="00E665B9"/>
    <w:rsid w:val="00E6734D"/>
    <w:rsid w:val="00E675F9"/>
    <w:rsid w:val="00E678AE"/>
    <w:rsid w:val="00E67A20"/>
    <w:rsid w:val="00E70029"/>
    <w:rsid w:val="00E70173"/>
    <w:rsid w:val="00E70766"/>
    <w:rsid w:val="00E70F53"/>
    <w:rsid w:val="00E71971"/>
    <w:rsid w:val="00E71C7F"/>
    <w:rsid w:val="00E71E86"/>
    <w:rsid w:val="00E7271F"/>
    <w:rsid w:val="00E74A36"/>
    <w:rsid w:val="00E75129"/>
    <w:rsid w:val="00E7534B"/>
    <w:rsid w:val="00E756AE"/>
    <w:rsid w:val="00E75869"/>
    <w:rsid w:val="00E758A9"/>
    <w:rsid w:val="00E75A73"/>
    <w:rsid w:val="00E75AD2"/>
    <w:rsid w:val="00E766A8"/>
    <w:rsid w:val="00E767D9"/>
    <w:rsid w:val="00E769BA"/>
    <w:rsid w:val="00E7712F"/>
    <w:rsid w:val="00E809AA"/>
    <w:rsid w:val="00E80EEA"/>
    <w:rsid w:val="00E814AB"/>
    <w:rsid w:val="00E818FC"/>
    <w:rsid w:val="00E81C98"/>
    <w:rsid w:val="00E8308C"/>
    <w:rsid w:val="00E83705"/>
    <w:rsid w:val="00E840C8"/>
    <w:rsid w:val="00E841B9"/>
    <w:rsid w:val="00E843CE"/>
    <w:rsid w:val="00E84651"/>
    <w:rsid w:val="00E84A09"/>
    <w:rsid w:val="00E84E4F"/>
    <w:rsid w:val="00E84EA0"/>
    <w:rsid w:val="00E858B8"/>
    <w:rsid w:val="00E85A7C"/>
    <w:rsid w:val="00E90185"/>
    <w:rsid w:val="00E9023D"/>
    <w:rsid w:val="00E9091B"/>
    <w:rsid w:val="00E90D13"/>
    <w:rsid w:val="00E90E9D"/>
    <w:rsid w:val="00E90EED"/>
    <w:rsid w:val="00E90F04"/>
    <w:rsid w:val="00E91121"/>
    <w:rsid w:val="00E919B8"/>
    <w:rsid w:val="00E91A7C"/>
    <w:rsid w:val="00E91F01"/>
    <w:rsid w:val="00E92CB2"/>
    <w:rsid w:val="00E930CF"/>
    <w:rsid w:val="00E93316"/>
    <w:rsid w:val="00E935F4"/>
    <w:rsid w:val="00E93D21"/>
    <w:rsid w:val="00E9521B"/>
    <w:rsid w:val="00E956BD"/>
    <w:rsid w:val="00E95A30"/>
    <w:rsid w:val="00E96013"/>
    <w:rsid w:val="00E96932"/>
    <w:rsid w:val="00E96CE5"/>
    <w:rsid w:val="00E97D3A"/>
    <w:rsid w:val="00E97D8E"/>
    <w:rsid w:val="00E97DD9"/>
    <w:rsid w:val="00EA0B41"/>
    <w:rsid w:val="00EA0D66"/>
    <w:rsid w:val="00EA10D4"/>
    <w:rsid w:val="00EA140A"/>
    <w:rsid w:val="00EA1F3E"/>
    <w:rsid w:val="00EA2863"/>
    <w:rsid w:val="00EA34C0"/>
    <w:rsid w:val="00EA3BCA"/>
    <w:rsid w:val="00EA4D4B"/>
    <w:rsid w:val="00EA4F49"/>
    <w:rsid w:val="00EA537E"/>
    <w:rsid w:val="00EA5FE9"/>
    <w:rsid w:val="00EA6454"/>
    <w:rsid w:val="00EA6CD4"/>
    <w:rsid w:val="00EA6CDE"/>
    <w:rsid w:val="00EA7468"/>
    <w:rsid w:val="00EA74FF"/>
    <w:rsid w:val="00EB06A1"/>
    <w:rsid w:val="00EB106B"/>
    <w:rsid w:val="00EB1513"/>
    <w:rsid w:val="00EB1A94"/>
    <w:rsid w:val="00EB2EEE"/>
    <w:rsid w:val="00EB4227"/>
    <w:rsid w:val="00EB4366"/>
    <w:rsid w:val="00EB4396"/>
    <w:rsid w:val="00EB4AD9"/>
    <w:rsid w:val="00EB4B05"/>
    <w:rsid w:val="00EB5308"/>
    <w:rsid w:val="00EB672B"/>
    <w:rsid w:val="00EB6765"/>
    <w:rsid w:val="00EB6A66"/>
    <w:rsid w:val="00EB71E3"/>
    <w:rsid w:val="00EB78E3"/>
    <w:rsid w:val="00EB797F"/>
    <w:rsid w:val="00EC0130"/>
    <w:rsid w:val="00EC0DBE"/>
    <w:rsid w:val="00EC12D3"/>
    <w:rsid w:val="00EC1E93"/>
    <w:rsid w:val="00EC2337"/>
    <w:rsid w:val="00EC2477"/>
    <w:rsid w:val="00EC26A4"/>
    <w:rsid w:val="00EC29CB"/>
    <w:rsid w:val="00EC32E5"/>
    <w:rsid w:val="00EC491B"/>
    <w:rsid w:val="00EC4D98"/>
    <w:rsid w:val="00EC5AEC"/>
    <w:rsid w:val="00EC5AF0"/>
    <w:rsid w:val="00EC66BA"/>
    <w:rsid w:val="00EC71A0"/>
    <w:rsid w:val="00ED0281"/>
    <w:rsid w:val="00ED1B5C"/>
    <w:rsid w:val="00ED22D1"/>
    <w:rsid w:val="00ED2B89"/>
    <w:rsid w:val="00ED30F1"/>
    <w:rsid w:val="00ED369F"/>
    <w:rsid w:val="00ED37CC"/>
    <w:rsid w:val="00ED394A"/>
    <w:rsid w:val="00ED394C"/>
    <w:rsid w:val="00ED3E5D"/>
    <w:rsid w:val="00ED4037"/>
    <w:rsid w:val="00ED5239"/>
    <w:rsid w:val="00ED564F"/>
    <w:rsid w:val="00ED6E25"/>
    <w:rsid w:val="00ED788D"/>
    <w:rsid w:val="00ED7D19"/>
    <w:rsid w:val="00EE02EE"/>
    <w:rsid w:val="00EE1331"/>
    <w:rsid w:val="00EE39E8"/>
    <w:rsid w:val="00EE521A"/>
    <w:rsid w:val="00EE583B"/>
    <w:rsid w:val="00EE5C44"/>
    <w:rsid w:val="00EE68E4"/>
    <w:rsid w:val="00EE6C70"/>
    <w:rsid w:val="00EE6E14"/>
    <w:rsid w:val="00EF15BA"/>
    <w:rsid w:val="00EF17B0"/>
    <w:rsid w:val="00EF1917"/>
    <w:rsid w:val="00EF26E9"/>
    <w:rsid w:val="00EF2CA5"/>
    <w:rsid w:val="00EF2F6C"/>
    <w:rsid w:val="00EF2FFE"/>
    <w:rsid w:val="00EF3503"/>
    <w:rsid w:val="00EF3C7F"/>
    <w:rsid w:val="00EF3F46"/>
    <w:rsid w:val="00EF6284"/>
    <w:rsid w:val="00F00412"/>
    <w:rsid w:val="00F00510"/>
    <w:rsid w:val="00F0107E"/>
    <w:rsid w:val="00F01BEB"/>
    <w:rsid w:val="00F02952"/>
    <w:rsid w:val="00F02E75"/>
    <w:rsid w:val="00F03A57"/>
    <w:rsid w:val="00F042BE"/>
    <w:rsid w:val="00F04BF6"/>
    <w:rsid w:val="00F05002"/>
    <w:rsid w:val="00F056AC"/>
    <w:rsid w:val="00F05D00"/>
    <w:rsid w:val="00F05D12"/>
    <w:rsid w:val="00F06BAA"/>
    <w:rsid w:val="00F0713E"/>
    <w:rsid w:val="00F072DA"/>
    <w:rsid w:val="00F0745E"/>
    <w:rsid w:val="00F0760D"/>
    <w:rsid w:val="00F0765B"/>
    <w:rsid w:val="00F114EE"/>
    <w:rsid w:val="00F11707"/>
    <w:rsid w:val="00F11AC8"/>
    <w:rsid w:val="00F12105"/>
    <w:rsid w:val="00F12223"/>
    <w:rsid w:val="00F1233A"/>
    <w:rsid w:val="00F126E2"/>
    <w:rsid w:val="00F12887"/>
    <w:rsid w:val="00F12902"/>
    <w:rsid w:val="00F12AFC"/>
    <w:rsid w:val="00F131B1"/>
    <w:rsid w:val="00F142F6"/>
    <w:rsid w:val="00F14EB2"/>
    <w:rsid w:val="00F15686"/>
    <w:rsid w:val="00F15753"/>
    <w:rsid w:val="00F1620C"/>
    <w:rsid w:val="00F16469"/>
    <w:rsid w:val="00F164D6"/>
    <w:rsid w:val="00F16660"/>
    <w:rsid w:val="00F16E3A"/>
    <w:rsid w:val="00F20441"/>
    <w:rsid w:val="00F213C0"/>
    <w:rsid w:val="00F2181B"/>
    <w:rsid w:val="00F22C25"/>
    <w:rsid w:val="00F2322B"/>
    <w:rsid w:val="00F23815"/>
    <w:rsid w:val="00F23DB0"/>
    <w:rsid w:val="00F2459D"/>
    <w:rsid w:val="00F2482B"/>
    <w:rsid w:val="00F24877"/>
    <w:rsid w:val="00F24C09"/>
    <w:rsid w:val="00F254CF"/>
    <w:rsid w:val="00F25901"/>
    <w:rsid w:val="00F25957"/>
    <w:rsid w:val="00F259DB"/>
    <w:rsid w:val="00F26424"/>
    <w:rsid w:val="00F26EB1"/>
    <w:rsid w:val="00F26F0E"/>
    <w:rsid w:val="00F26FA8"/>
    <w:rsid w:val="00F30D5B"/>
    <w:rsid w:val="00F312A2"/>
    <w:rsid w:val="00F318F5"/>
    <w:rsid w:val="00F321D8"/>
    <w:rsid w:val="00F32679"/>
    <w:rsid w:val="00F33159"/>
    <w:rsid w:val="00F35C39"/>
    <w:rsid w:val="00F36E99"/>
    <w:rsid w:val="00F371F1"/>
    <w:rsid w:val="00F375F6"/>
    <w:rsid w:val="00F401A9"/>
    <w:rsid w:val="00F41008"/>
    <w:rsid w:val="00F4107A"/>
    <w:rsid w:val="00F4181A"/>
    <w:rsid w:val="00F41A02"/>
    <w:rsid w:val="00F42483"/>
    <w:rsid w:val="00F429D8"/>
    <w:rsid w:val="00F431A8"/>
    <w:rsid w:val="00F439E6"/>
    <w:rsid w:val="00F43A29"/>
    <w:rsid w:val="00F44414"/>
    <w:rsid w:val="00F44457"/>
    <w:rsid w:val="00F44BCB"/>
    <w:rsid w:val="00F4524B"/>
    <w:rsid w:val="00F4587E"/>
    <w:rsid w:val="00F46061"/>
    <w:rsid w:val="00F477C8"/>
    <w:rsid w:val="00F477D4"/>
    <w:rsid w:val="00F47ACF"/>
    <w:rsid w:val="00F50386"/>
    <w:rsid w:val="00F505D2"/>
    <w:rsid w:val="00F50BCF"/>
    <w:rsid w:val="00F50D9C"/>
    <w:rsid w:val="00F51824"/>
    <w:rsid w:val="00F52B84"/>
    <w:rsid w:val="00F52CFD"/>
    <w:rsid w:val="00F52DD7"/>
    <w:rsid w:val="00F530EF"/>
    <w:rsid w:val="00F5363E"/>
    <w:rsid w:val="00F53BC6"/>
    <w:rsid w:val="00F54184"/>
    <w:rsid w:val="00F549DB"/>
    <w:rsid w:val="00F54A19"/>
    <w:rsid w:val="00F54BCC"/>
    <w:rsid w:val="00F5596B"/>
    <w:rsid w:val="00F57C0B"/>
    <w:rsid w:val="00F6036D"/>
    <w:rsid w:val="00F60558"/>
    <w:rsid w:val="00F60667"/>
    <w:rsid w:val="00F60806"/>
    <w:rsid w:val="00F613C5"/>
    <w:rsid w:val="00F629D3"/>
    <w:rsid w:val="00F62B21"/>
    <w:rsid w:val="00F63B9F"/>
    <w:rsid w:val="00F64607"/>
    <w:rsid w:val="00F64F67"/>
    <w:rsid w:val="00F65A72"/>
    <w:rsid w:val="00F664C4"/>
    <w:rsid w:val="00F6651A"/>
    <w:rsid w:val="00F671A9"/>
    <w:rsid w:val="00F67D54"/>
    <w:rsid w:val="00F70056"/>
    <w:rsid w:val="00F70C7C"/>
    <w:rsid w:val="00F72053"/>
    <w:rsid w:val="00F7213E"/>
    <w:rsid w:val="00F7304F"/>
    <w:rsid w:val="00F7747D"/>
    <w:rsid w:val="00F77598"/>
    <w:rsid w:val="00F77BA7"/>
    <w:rsid w:val="00F77DFE"/>
    <w:rsid w:val="00F8002F"/>
    <w:rsid w:val="00F804DC"/>
    <w:rsid w:val="00F80B08"/>
    <w:rsid w:val="00F825BA"/>
    <w:rsid w:val="00F83689"/>
    <w:rsid w:val="00F83CC6"/>
    <w:rsid w:val="00F83DC4"/>
    <w:rsid w:val="00F84683"/>
    <w:rsid w:val="00F848E9"/>
    <w:rsid w:val="00F855FD"/>
    <w:rsid w:val="00F8624C"/>
    <w:rsid w:val="00F86C57"/>
    <w:rsid w:val="00F8783D"/>
    <w:rsid w:val="00F87D77"/>
    <w:rsid w:val="00F87E65"/>
    <w:rsid w:val="00F905C2"/>
    <w:rsid w:val="00F90722"/>
    <w:rsid w:val="00F90B19"/>
    <w:rsid w:val="00F90B7B"/>
    <w:rsid w:val="00F911EC"/>
    <w:rsid w:val="00F92631"/>
    <w:rsid w:val="00F926F9"/>
    <w:rsid w:val="00F931F8"/>
    <w:rsid w:val="00F93743"/>
    <w:rsid w:val="00F940B4"/>
    <w:rsid w:val="00F94323"/>
    <w:rsid w:val="00F9532C"/>
    <w:rsid w:val="00F962E0"/>
    <w:rsid w:val="00F96A2B"/>
    <w:rsid w:val="00F9782F"/>
    <w:rsid w:val="00F978DB"/>
    <w:rsid w:val="00FA027D"/>
    <w:rsid w:val="00FA0371"/>
    <w:rsid w:val="00FA0D17"/>
    <w:rsid w:val="00FA12A8"/>
    <w:rsid w:val="00FA1923"/>
    <w:rsid w:val="00FA1D59"/>
    <w:rsid w:val="00FA1FBD"/>
    <w:rsid w:val="00FA20A4"/>
    <w:rsid w:val="00FA222B"/>
    <w:rsid w:val="00FA2440"/>
    <w:rsid w:val="00FA26E6"/>
    <w:rsid w:val="00FA2E80"/>
    <w:rsid w:val="00FA481D"/>
    <w:rsid w:val="00FA4A70"/>
    <w:rsid w:val="00FA4CF5"/>
    <w:rsid w:val="00FA5200"/>
    <w:rsid w:val="00FA530D"/>
    <w:rsid w:val="00FA531F"/>
    <w:rsid w:val="00FA550E"/>
    <w:rsid w:val="00FA5FED"/>
    <w:rsid w:val="00FA60DC"/>
    <w:rsid w:val="00FA630E"/>
    <w:rsid w:val="00FA75B9"/>
    <w:rsid w:val="00FB22AD"/>
    <w:rsid w:val="00FB49A3"/>
    <w:rsid w:val="00FB4C3F"/>
    <w:rsid w:val="00FB4C57"/>
    <w:rsid w:val="00FB7382"/>
    <w:rsid w:val="00FC0346"/>
    <w:rsid w:val="00FC0D8B"/>
    <w:rsid w:val="00FC2E40"/>
    <w:rsid w:val="00FC3731"/>
    <w:rsid w:val="00FC4084"/>
    <w:rsid w:val="00FC42FE"/>
    <w:rsid w:val="00FC44D3"/>
    <w:rsid w:val="00FC4967"/>
    <w:rsid w:val="00FC520D"/>
    <w:rsid w:val="00FC56AC"/>
    <w:rsid w:val="00FC5AC9"/>
    <w:rsid w:val="00FC5E88"/>
    <w:rsid w:val="00FC6C68"/>
    <w:rsid w:val="00FC71E9"/>
    <w:rsid w:val="00FC74C0"/>
    <w:rsid w:val="00FD0CE5"/>
    <w:rsid w:val="00FD0E14"/>
    <w:rsid w:val="00FD0E67"/>
    <w:rsid w:val="00FD14E4"/>
    <w:rsid w:val="00FD17D7"/>
    <w:rsid w:val="00FD17DA"/>
    <w:rsid w:val="00FD2638"/>
    <w:rsid w:val="00FD2717"/>
    <w:rsid w:val="00FD2A96"/>
    <w:rsid w:val="00FD3EE9"/>
    <w:rsid w:val="00FD4028"/>
    <w:rsid w:val="00FD4543"/>
    <w:rsid w:val="00FD4A1A"/>
    <w:rsid w:val="00FD4CD9"/>
    <w:rsid w:val="00FD593E"/>
    <w:rsid w:val="00FD64AD"/>
    <w:rsid w:val="00FD6B14"/>
    <w:rsid w:val="00FD737E"/>
    <w:rsid w:val="00FD7E11"/>
    <w:rsid w:val="00FE00CB"/>
    <w:rsid w:val="00FE1546"/>
    <w:rsid w:val="00FE2ED1"/>
    <w:rsid w:val="00FE36D7"/>
    <w:rsid w:val="00FE3FDA"/>
    <w:rsid w:val="00FE40FF"/>
    <w:rsid w:val="00FE4337"/>
    <w:rsid w:val="00FE610E"/>
    <w:rsid w:val="00FE6E5C"/>
    <w:rsid w:val="00FE7203"/>
    <w:rsid w:val="00FE789A"/>
    <w:rsid w:val="00FF137F"/>
    <w:rsid w:val="00FF2955"/>
    <w:rsid w:val="00FF2A05"/>
    <w:rsid w:val="00FF376D"/>
    <w:rsid w:val="00FF3CAC"/>
    <w:rsid w:val="00FF4239"/>
    <w:rsid w:val="00FF4D3A"/>
    <w:rsid w:val="00FF4DDB"/>
    <w:rsid w:val="00FF55AF"/>
    <w:rsid w:val="00FF5B7D"/>
    <w:rsid w:val="00FF6780"/>
    <w:rsid w:val="00FF736A"/>
    <w:rsid w:val="00FF74EC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58A604"/>
  <w15:docId w15:val="{15992C53-FC28-4D69-BCB7-C85D93312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he-IL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D4B"/>
    <w:rPr>
      <w:sz w:val="24"/>
      <w:szCs w:val="24"/>
      <w:lang w:bidi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1163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1163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301163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01163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01163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01163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01163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01163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01163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A73C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A73C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A73C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A73C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locked/>
    <w:rsid w:val="0049731A"/>
    <w:rPr>
      <w:rFonts w:cs="Times New Roman"/>
      <w:i/>
      <w:iCs/>
    </w:rPr>
  </w:style>
  <w:style w:type="character" w:customStyle="1" w:styleId="Nagwek6Znak">
    <w:name w:val="Nagłówek 6 Znak"/>
    <w:link w:val="Nagwek6"/>
    <w:uiPriority w:val="99"/>
    <w:semiHidden/>
    <w:locked/>
    <w:rsid w:val="007A73C8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7A73C8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7A73C8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uiPriority w:val="99"/>
    <w:semiHidden/>
    <w:locked/>
    <w:rsid w:val="007A73C8"/>
    <w:rPr>
      <w:rFonts w:ascii="Cambria" w:hAnsi="Cambria" w:cs="Times New Roman"/>
    </w:rPr>
  </w:style>
  <w:style w:type="character" w:customStyle="1" w:styleId="ZnakZnak21">
    <w:name w:val="Znak Znak21"/>
    <w:uiPriority w:val="99"/>
    <w:locked/>
    <w:rsid w:val="00301163"/>
    <w:rPr>
      <w:rFonts w:ascii="Cambria" w:hAnsi="Cambria"/>
      <w:b/>
      <w:kern w:val="32"/>
      <w:sz w:val="32"/>
    </w:rPr>
  </w:style>
  <w:style w:type="character" w:customStyle="1" w:styleId="ZnakZnak20">
    <w:name w:val="Znak Znak20"/>
    <w:uiPriority w:val="99"/>
    <w:semiHidden/>
    <w:locked/>
    <w:rsid w:val="00301163"/>
    <w:rPr>
      <w:rFonts w:ascii="Cambria" w:hAnsi="Cambria"/>
      <w:b/>
      <w:i/>
      <w:sz w:val="28"/>
    </w:rPr>
  </w:style>
  <w:style w:type="character" w:customStyle="1" w:styleId="ZnakZnak19">
    <w:name w:val="Znak Znak19"/>
    <w:uiPriority w:val="99"/>
    <w:semiHidden/>
    <w:locked/>
    <w:rsid w:val="00301163"/>
    <w:rPr>
      <w:rFonts w:ascii="Cambria" w:hAnsi="Cambria"/>
      <w:b/>
      <w:sz w:val="26"/>
    </w:rPr>
  </w:style>
  <w:style w:type="character" w:customStyle="1" w:styleId="ZnakZnak18">
    <w:name w:val="Znak Znak18"/>
    <w:uiPriority w:val="99"/>
    <w:semiHidden/>
    <w:locked/>
    <w:rsid w:val="00301163"/>
    <w:rPr>
      <w:rFonts w:ascii="Calibri" w:hAnsi="Calibri"/>
      <w:b/>
      <w:sz w:val="28"/>
    </w:rPr>
  </w:style>
  <w:style w:type="character" w:customStyle="1" w:styleId="ZnakZnak17">
    <w:name w:val="Znak Znak17"/>
    <w:uiPriority w:val="99"/>
    <w:semiHidden/>
    <w:locked/>
    <w:rsid w:val="00301163"/>
    <w:rPr>
      <w:rFonts w:ascii="Calibri" w:hAnsi="Calibri"/>
      <w:b/>
      <w:i/>
      <w:sz w:val="26"/>
    </w:rPr>
  </w:style>
  <w:style w:type="character" w:customStyle="1" w:styleId="ZnakZnak16">
    <w:name w:val="Znak Znak16"/>
    <w:uiPriority w:val="99"/>
    <w:semiHidden/>
    <w:locked/>
    <w:rsid w:val="00301163"/>
    <w:rPr>
      <w:rFonts w:ascii="Calibri" w:hAnsi="Calibri"/>
      <w:b/>
    </w:rPr>
  </w:style>
  <w:style w:type="character" w:customStyle="1" w:styleId="ZnakZnak15">
    <w:name w:val="Znak Znak15"/>
    <w:uiPriority w:val="99"/>
    <w:semiHidden/>
    <w:locked/>
    <w:rsid w:val="00301163"/>
    <w:rPr>
      <w:rFonts w:ascii="Calibri" w:hAnsi="Calibri"/>
      <w:sz w:val="24"/>
    </w:rPr>
  </w:style>
  <w:style w:type="character" w:customStyle="1" w:styleId="ZnakZnak14">
    <w:name w:val="Znak Znak14"/>
    <w:uiPriority w:val="99"/>
    <w:semiHidden/>
    <w:locked/>
    <w:rsid w:val="00301163"/>
    <w:rPr>
      <w:rFonts w:ascii="Arial" w:hAnsi="Arial"/>
      <w:sz w:val="24"/>
      <w:lang w:val="pl-PL" w:eastAsia="pl-PL"/>
    </w:rPr>
  </w:style>
  <w:style w:type="character" w:customStyle="1" w:styleId="ZnakZnak13">
    <w:name w:val="Znak Znak13"/>
    <w:uiPriority w:val="99"/>
    <w:semiHidden/>
    <w:locked/>
    <w:rsid w:val="00301163"/>
    <w:rPr>
      <w:rFonts w:ascii="Cambria" w:hAnsi="Cambria"/>
    </w:rPr>
  </w:style>
  <w:style w:type="paragraph" w:styleId="NormalnyWeb">
    <w:name w:val="Normal (Web)"/>
    <w:basedOn w:val="Normalny"/>
    <w:uiPriority w:val="99"/>
    <w:rsid w:val="00301163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3011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37179"/>
    <w:rPr>
      <w:rFonts w:cs="Times New Roman"/>
      <w:sz w:val="24"/>
    </w:rPr>
  </w:style>
  <w:style w:type="character" w:customStyle="1" w:styleId="ZnakZnak12">
    <w:name w:val="Znak Znak12"/>
    <w:uiPriority w:val="99"/>
    <w:locked/>
    <w:rsid w:val="00301163"/>
    <w:rPr>
      <w:sz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30116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74516D"/>
    <w:rPr>
      <w:rFonts w:cs="Times New Roman"/>
    </w:rPr>
  </w:style>
  <w:style w:type="character" w:customStyle="1" w:styleId="ZnakZnak11">
    <w:name w:val="Znak Znak11"/>
    <w:uiPriority w:val="99"/>
    <w:locked/>
    <w:rsid w:val="00301163"/>
    <w:rPr>
      <w:rFonts w:cs="Times New Roman"/>
    </w:rPr>
  </w:style>
  <w:style w:type="paragraph" w:styleId="Lista">
    <w:name w:val="List"/>
    <w:basedOn w:val="Normalny"/>
    <w:uiPriority w:val="99"/>
    <w:semiHidden/>
    <w:rsid w:val="00301163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uiPriority w:val="99"/>
    <w:semiHidden/>
    <w:rsid w:val="00301163"/>
    <w:pPr>
      <w:ind w:left="566" w:hanging="283"/>
    </w:pPr>
  </w:style>
  <w:style w:type="paragraph" w:styleId="Tytu">
    <w:name w:val="Title"/>
    <w:basedOn w:val="Normalny"/>
    <w:link w:val="TytuZnak"/>
    <w:uiPriority w:val="99"/>
    <w:qFormat/>
    <w:rsid w:val="00301163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uiPriority w:val="99"/>
    <w:locked/>
    <w:rsid w:val="00D23D7D"/>
    <w:rPr>
      <w:rFonts w:cs="Times New Roman"/>
      <w:sz w:val="28"/>
    </w:rPr>
  </w:style>
  <w:style w:type="character" w:customStyle="1" w:styleId="ZnakZnak10">
    <w:name w:val="Znak Znak10"/>
    <w:uiPriority w:val="99"/>
    <w:locked/>
    <w:rsid w:val="00301163"/>
    <w:rPr>
      <w:sz w:val="24"/>
    </w:rPr>
  </w:style>
  <w:style w:type="paragraph" w:styleId="Tekstpodstawowy">
    <w:name w:val="Body Text"/>
    <w:aliases w:val="a2,Znak Znak,Znak,Znak Znak Znak Znak Znak"/>
    <w:basedOn w:val="Normalny"/>
    <w:link w:val="TekstpodstawowyZnak1"/>
    <w:uiPriority w:val="99"/>
    <w:rsid w:val="00301163"/>
    <w:rPr>
      <w:rFonts w:ascii="Arial" w:hAnsi="Arial" w:cs="Arial"/>
    </w:rPr>
  </w:style>
  <w:style w:type="character" w:customStyle="1" w:styleId="TekstpodstawowyZnak1">
    <w:name w:val="Tekst podstawowy Znak1"/>
    <w:aliases w:val="a2 Znak2,Znak Znak Znak2,Znak Znak22,Znak Znak Znak Znak Znak Znak1"/>
    <w:link w:val="Tekstpodstawowy"/>
    <w:uiPriority w:val="99"/>
    <w:semiHidden/>
    <w:locked/>
    <w:rsid w:val="007A73C8"/>
    <w:rPr>
      <w:rFonts w:cs="Times New Roman"/>
      <w:sz w:val="24"/>
      <w:szCs w:val="24"/>
    </w:rPr>
  </w:style>
  <w:style w:type="character" w:customStyle="1" w:styleId="a2Znak1">
    <w:name w:val="a2 Znak1"/>
    <w:aliases w:val="Znak Znak Znak1,Znak Znak1,Znak Znak Znak Znak Znak Znak Znak,Tekst podstawowy Znak,Znak Znak Znak Znak Znak Znak"/>
    <w:uiPriority w:val="99"/>
    <w:locked/>
    <w:rsid w:val="00301163"/>
    <w:rPr>
      <w:rFonts w:ascii="Arial" w:hAnsi="Arial"/>
      <w:sz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01163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A73C8"/>
    <w:rPr>
      <w:rFonts w:cs="Times New Roman"/>
      <w:sz w:val="24"/>
      <w:szCs w:val="24"/>
    </w:rPr>
  </w:style>
  <w:style w:type="character" w:customStyle="1" w:styleId="ZnakZnak9">
    <w:name w:val="Znak Znak9"/>
    <w:uiPriority w:val="99"/>
    <w:semiHidden/>
    <w:locked/>
    <w:rsid w:val="00301163"/>
    <w:rPr>
      <w:sz w:val="24"/>
    </w:rPr>
  </w:style>
  <w:style w:type="paragraph" w:styleId="Lista-kontynuacja2">
    <w:name w:val="List Continue 2"/>
    <w:basedOn w:val="Normalny"/>
    <w:uiPriority w:val="99"/>
    <w:semiHidden/>
    <w:rsid w:val="00301163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301163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E24A25"/>
    <w:rPr>
      <w:rFonts w:cs="Times New Roman"/>
      <w:b/>
      <w:bCs/>
      <w:sz w:val="25"/>
      <w:szCs w:val="25"/>
    </w:rPr>
  </w:style>
  <w:style w:type="character" w:customStyle="1" w:styleId="ZnakZnak8">
    <w:name w:val="Znak Znak8"/>
    <w:uiPriority w:val="99"/>
    <w:semiHidden/>
    <w:locked/>
    <w:rsid w:val="00301163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301163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B63C5"/>
    <w:rPr>
      <w:rFonts w:cs="Times New Roman"/>
      <w:i/>
      <w:iCs/>
      <w:sz w:val="24"/>
      <w:szCs w:val="24"/>
    </w:rPr>
  </w:style>
  <w:style w:type="character" w:customStyle="1" w:styleId="ZnakZnak7">
    <w:name w:val="Znak Znak7"/>
    <w:uiPriority w:val="99"/>
    <w:semiHidden/>
    <w:locked/>
    <w:rsid w:val="00301163"/>
    <w:rPr>
      <w:sz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301163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637179"/>
    <w:rPr>
      <w:rFonts w:cs="Times New Roman"/>
      <w:b/>
      <w:i/>
      <w:sz w:val="24"/>
    </w:rPr>
  </w:style>
  <w:style w:type="character" w:customStyle="1" w:styleId="ZnakZnak6">
    <w:name w:val="Znak Znak6"/>
    <w:uiPriority w:val="99"/>
    <w:semiHidden/>
    <w:locked/>
    <w:rsid w:val="00301163"/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01163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637179"/>
    <w:rPr>
      <w:rFonts w:cs="Times New Roman"/>
      <w:sz w:val="22"/>
    </w:rPr>
  </w:style>
  <w:style w:type="character" w:customStyle="1" w:styleId="ZnakZnak5">
    <w:name w:val="Znak Znak5"/>
    <w:uiPriority w:val="99"/>
    <w:semiHidden/>
    <w:locked/>
    <w:rsid w:val="00301163"/>
    <w:rPr>
      <w:sz w:val="16"/>
    </w:rPr>
  </w:style>
  <w:style w:type="paragraph" w:styleId="Zwykytekst">
    <w:name w:val="Plain Text"/>
    <w:basedOn w:val="Normalny"/>
    <w:link w:val="ZwykytekstZnak"/>
    <w:uiPriority w:val="99"/>
    <w:rsid w:val="00301163"/>
    <w:rPr>
      <w:rFonts w:ascii="Courier New" w:hAnsi="Courier New"/>
      <w:sz w:val="20"/>
      <w:szCs w:val="20"/>
    </w:rPr>
  </w:style>
  <w:style w:type="character" w:customStyle="1" w:styleId="PlainTextChar">
    <w:name w:val="Plain Text Char"/>
    <w:uiPriority w:val="99"/>
    <w:locked/>
    <w:rsid w:val="00301163"/>
    <w:rPr>
      <w:rFonts w:ascii="Courier New" w:hAnsi="Courier New" w:cs="Times New Roman"/>
      <w:lang w:val="pl-PL" w:eastAsia="pl-PL"/>
    </w:rPr>
  </w:style>
  <w:style w:type="paragraph" w:customStyle="1" w:styleId="tytu0">
    <w:name w:val="tytuł"/>
    <w:basedOn w:val="Normalny"/>
    <w:next w:val="Normalny"/>
    <w:autoRedefine/>
    <w:uiPriority w:val="99"/>
    <w:rsid w:val="00301163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301163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uiPriority w:val="99"/>
    <w:rsid w:val="00301163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uiPriority w:val="99"/>
    <w:rsid w:val="00B71340"/>
    <w:pPr>
      <w:ind w:left="703" w:firstLine="6"/>
      <w:jc w:val="both"/>
    </w:pPr>
    <w:rPr>
      <w:rFonts w:ascii="Verdana" w:hAnsi="Verdana" w:cs="Verdana"/>
      <w:bCs/>
      <w:color w:val="FF0000"/>
      <w:spacing w:val="4"/>
      <w:sz w:val="18"/>
      <w:szCs w:val="18"/>
    </w:rPr>
  </w:style>
  <w:style w:type="paragraph" w:customStyle="1" w:styleId="ust">
    <w:name w:val="ust"/>
    <w:uiPriority w:val="99"/>
    <w:rsid w:val="0030116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  <w:szCs w:val="24"/>
      <w:lang w:bidi="ar-SA"/>
    </w:rPr>
  </w:style>
  <w:style w:type="paragraph" w:customStyle="1" w:styleId="pkt">
    <w:name w:val="pkt"/>
    <w:basedOn w:val="Normalny"/>
    <w:uiPriority w:val="99"/>
    <w:rsid w:val="00301163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301163"/>
    <w:pPr>
      <w:ind w:left="850" w:hanging="425"/>
    </w:pPr>
  </w:style>
  <w:style w:type="paragraph" w:customStyle="1" w:styleId="numerowanie">
    <w:name w:val="numerowanie"/>
    <w:basedOn w:val="Normalny"/>
    <w:autoRedefine/>
    <w:uiPriority w:val="99"/>
    <w:rsid w:val="00301163"/>
    <w:pPr>
      <w:jc w:val="both"/>
    </w:pPr>
  </w:style>
  <w:style w:type="paragraph" w:customStyle="1" w:styleId="Nagwekstrony">
    <w:name w:val="Nag?—wek strony"/>
    <w:basedOn w:val="Normalny"/>
    <w:uiPriority w:val="99"/>
    <w:rsid w:val="00301163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uiPriority w:val="99"/>
    <w:rsid w:val="00301163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uiPriority w:val="99"/>
    <w:rsid w:val="00301163"/>
    <w:pPr>
      <w:keepNext/>
      <w:spacing w:before="240" w:line="240" w:lineRule="exact"/>
      <w:ind w:left="720" w:hanging="720"/>
      <w:jc w:val="both"/>
    </w:pPr>
    <w:rPr>
      <w:sz w:val="24"/>
      <w:szCs w:val="24"/>
      <w:lang w:val="en-GB" w:eastAsia="en-US" w:bidi="ar-SA"/>
    </w:rPr>
  </w:style>
  <w:style w:type="paragraph" w:customStyle="1" w:styleId="Tekstprzypisukocowego1">
    <w:name w:val="Tekst przypisu końcowego1"/>
    <w:basedOn w:val="Normalny"/>
    <w:uiPriority w:val="99"/>
    <w:rsid w:val="00301163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uiPriority w:val="99"/>
    <w:rsid w:val="00301163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uiPriority w:val="99"/>
    <w:rsid w:val="00301163"/>
    <w:pPr>
      <w:spacing w:before="240" w:line="240" w:lineRule="exact"/>
      <w:ind w:left="720"/>
      <w:jc w:val="both"/>
    </w:pPr>
    <w:rPr>
      <w:sz w:val="24"/>
      <w:szCs w:val="24"/>
      <w:lang w:val="en-GB" w:eastAsia="en-US" w:bidi="ar-SA"/>
    </w:rPr>
  </w:style>
  <w:style w:type="character" w:customStyle="1" w:styleId="tekstdokbold">
    <w:name w:val="tekst dok. bold"/>
    <w:uiPriority w:val="99"/>
    <w:rsid w:val="00301163"/>
    <w:rPr>
      <w:b/>
    </w:rPr>
  </w:style>
  <w:style w:type="character" w:styleId="Numerstrony">
    <w:name w:val="page number"/>
    <w:uiPriority w:val="99"/>
    <w:semiHidden/>
    <w:rsid w:val="00301163"/>
    <w:rPr>
      <w:rFonts w:cs="Times New Roman"/>
    </w:rPr>
  </w:style>
  <w:style w:type="character" w:styleId="Pogrubienie">
    <w:name w:val="Strong"/>
    <w:uiPriority w:val="99"/>
    <w:qFormat/>
    <w:rsid w:val="00301163"/>
    <w:rPr>
      <w:rFonts w:cs="Times New Roman"/>
      <w:b/>
    </w:rPr>
  </w:style>
  <w:style w:type="character" w:styleId="Uwydatnienie">
    <w:name w:val="Emphasis"/>
    <w:uiPriority w:val="99"/>
    <w:qFormat/>
    <w:rsid w:val="00301163"/>
    <w:rPr>
      <w:rFonts w:cs="Times New Roman"/>
      <w:i/>
    </w:rPr>
  </w:style>
  <w:style w:type="paragraph" w:styleId="Tekstdymka">
    <w:name w:val="Balloon Text"/>
    <w:basedOn w:val="Normalny"/>
    <w:link w:val="TekstdymkaZnak"/>
    <w:uiPriority w:val="99"/>
    <w:semiHidden/>
    <w:rsid w:val="003011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A73C8"/>
    <w:rPr>
      <w:rFonts w:cs="Times New Roman"/>
      <w:sz w:val="2"/>
    </w:rPr>
  </w:style>
  <w:style w:type="character" w:customStyle="1" w:styleId="ZnakZnak3">
    <w:name w:val="Znak Znak3"/>
    <w:uiPriority w:val="99"/>
    <w:semiHidden/>
    <w:locked/>
    <w:rsid w:val="00301163"/>
    <w:rPr>
      <w:sz w:val="2"/>
    </w:rPr>
  </w:style>
  <w:style w:type="character" w:styleId="Odwoaniedokomentarza">
    <w:name w:val="annotation reference"/>
    <w:uiPriority w:val="99"/>
    <w:rsid w:val="0030116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3011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22372B"/>
    <w:rPr>
      <w:rFonts w:cs="Times New Roman"/>
    </w:rPr>
  </w:style>
  <w:style w:type="character" w:customStyle="1" w:styleId="ZnakZnak2">
    <w:name w:val="Znak Znak2"/>
    <w:uiPriority w:val="99"/>
    <w:semiHidden/>
    <w:locked/>
    <w:rsid w:val="00301163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0116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A73C8"/>
    <w:rPr>
      <w:rFonts w:cs="Times New Roman"/>
      <w:b/>
      <w:bCs/>
      <w:sz w:val="20"/>
      <w:szCs w:val="20"/>
    </w:rPr>
  </w:style>
  <w:style w:type="character" w:customStyle="1" w:styleId="ZnakZnak110">
    <w:name w:val="Znak Znak110"/>
    <w:uiPriority w:val="99"/>
    <w:semiHidden/>
    <w:locked/>
    <w:rsid w:val="00301163"/>
    <w:rPr>
      <w:b/>
      <w:sz w:val="20"/>
    </w:rPr>
  </w:style>
  <w:style w:type="character" w:customStyle="1" w:styleId="a2Znak">
    <w:name w:val="a2 Znak"/>
    <w:aliases w:val="Znak Znak Znak Znak,Znak Znak Znak"/>
    <w:uiPriority w:val="99"/>
    <w:rsid w:val="00301163"/>
    <w:rPr>
      <w:rFonts w:ascii="Arial" w:hAnsi="Arial"/>
      <w:sz w:val="24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30116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uiPriority w:val="99"/>
    <w:rsid w:val="00301163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uiPriority w:val="99"/>
    <w:rsid w:val="00301163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uiPriority w:val="99"/>
    <w:rsid w:val="00301163"/>
    <w:pPr>
      <w:spacing w:after="120" w:line="300" w:lineRule="auto"/>
      <w:jc w:val="both"/>
    </w:pPr>
  </w:style>
  <w:style w:type="paragraph" w:customStyle="1" w:styleId="Styl">
    <w:name w:val="Styl"/>
    <w:basedOn w:val="Normalny"/>
    <w:uiPriority w:val="99"/>
    <w:rsid w:val="00301163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301163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locked/>
    <w:rsid w:val="00D23D7D"/>
    <w:rPr>
      <w:rFonts w:cs="Times New Roman"/>
    </w:rPr>
  </w:style>
  <w:style w:type="character" w:customStyle="1" w:styleId="TekstprzypisuZnakZnakZnak">
    <w:name w:val="Tekst przypisu Znak Znak Znak"/>
    <w:uiPriority w:val="99"/>
    <w:semiHidden/>
    <w:locked/>
    <w:rsid w:val="00301163"/>
    <w:rPr>
      <w:sz w:val="20"/>
    </w:rPr>
  </w:style>
  <w:style w:type="character" w:styleId="Odwoanieprzypisudolnego">
    <w:name w:val="footnote reference"/>
    <w:uiPriority w:val="99"/>
    <w:rsid w:val="00301163"/>
    <w:rPr>
      <w:rFonts w:cs="Times New Roman"/>
      <w:vertAlign w:val="superscript"/>
    </w:rPr>
  </w:style>
  <w:style w:type="character" w:styleId="Hipercze">
    <w:name w:val="Hyperlink"/>
    <w:uiPriority w:val="99"/>
    <w:rsid w:val="00301163"/>
    <w:rPr>
      <w:rFonts w:cs="Times New Roman"/>
      <w:color w:val="0000FF"/>
      <w:u w:val="single"/>
    </w:rPr>
  </w:style>
  <w:style w:type="paragraph" w:customStyle="1" w:styleId="Style7">
    <w:name w:val="Style7"/>
    <w:basedOn w:val="Normalny"/>
    <w:uiPriority w:val="99"/>
    <w:rsid w:val="00301163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301163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301163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uiPriority w:val="99"/>
    <w:rsid w:val="00301163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301163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uiPriority w:val="99"/>
    <w:rsid w:val="00301163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uiPriority w:val="99"/>
    <w:rsid w:val="00301163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uiPriority w:val="99"/>
    <w:rsid w:val="00301163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301163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301163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uiPriority w:val="99"/>
    <w:rsid w:val="00301163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uiPriority w:val="99"/>
    <w:rsid w:val="00301163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uiPriority w:val="99"/>
    <w:rsid w:val="00301163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uiPriority w:val="99"/>
    <w:rsid w:val="00301163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uiPriority w:val="99"/>
    <w:rsid w:val="00301163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uiPriority w:val="99"/>
    <w:rsid w:val="00301163"/>
    <w:rPr>
      <w:rFonts w:ascii="Times New Roman" w:hAnsi="Times New Roman"/>
      <w:b/>
      <w:sz w:val="26"/>
    </w:rPr>
  </w:style>
  <w:style w:type="character" w:customStyle="1" w:styleId="FontStyle77">
    <w:name w:val="Font Style77"/>
    <w:uiPriority w:val="99"/>
    <w:rsid w:val="00301163"/>
    <w:rPr>
      <w:rFonts w:ascii="Times New Roman" w:hAnsi="Times New Roman"/>
      <w:sz w:val="18"/>
    </w:rPr>
  </w:style>
  <w:style w:type="character" w:customStyle="1" w:styleId="FontStyle78">
    <w:name w:val="Font Style78"/>
    <w:uiPriority w:val="99"/>
    <w:rsid w:val="00301163"/>
    <w:rPr>
      <w:rFonts w:ascii="Times New Roman" w:hAnsi="Times New Roman"/>
      <w:b/>
      <w:sz w:val="18"/>
    </w:rPr>
  </w:style>
  <w:style w:type="character" w:customStyle="1" w:styleId="FontStyle80">
    <w:name w:val="Font Style80"/>
    <w:uiPriority w:val="99"/>
    <w:rsid w:val="00301163"/>
    <w:rPr>
      <w:rFonts w:ascii="Times New Roman" w:hAnsi="Times New Roman"/>
      <w:i/>
      <w:sz w:val="18"/>
    </w:rPr>
  </w:style>
  <w:style w:type="character" w:customStyle="1" w:styleId="FontStyle81">
    <w:name w:val="Font Style81"/>
    <w:uiPriority w:val="99"/>
    <w:rsid w:val="00301163"/>
    <w:rPr>
      <w:rFonts w:ascii="Times New Roman" w:hAnsi="Times New Roman"/>
      <w:sz w:val="22"/>
    </w:rPr>
  </w:style>
  <w:style w:type="character" w:customStyle="1" w:styleId="FontStyle82">
    <w:name w:val="Font Style82"/>
    <w:uiPriority w:val="99"/>
    <w:rsid w:val="00301163"/>
    <w:rPr>
      <w:rFonts w:ascii="Times New Roman" w:hAnsi="Times New Roman"/>
      <w:b/>
      <w:sz w:val="22"/>
    </w:rPr>
  </w:style>
  <w:style w:type="character" w:customStyle="1" w:styleId="FontStyle83">
    <w:name w:val="Font Style83"/>
    <w:uiPriority w:val="99"/>
    <w:rsid w:val="00301163"/>
    <w:rPr>
      <w:rFonts w:ascii="Times New Roman" w:hAnsi="Times New Roman"/>
      <w:b/>
      <w:sz w:val="22"/>
    </w:rPr>
  </w:style>
  <w:style w:type="character" w:customStyle="1" w:styleId="ZnakZnak4">
    <w:name w:val="Znak Znak4"/>
    <w:uiPriority w:val="99"/>
    <w:locked/>
    <w:rsid w:val="00301163"/>
    <w:rPr>
      <w:rFonts w:ascii="Courier New" w:hAnsi="Courier New"/>
      <w:lang w:val="pl-PL" w:eastAsia="pl-PL"/>
    </w:rPr>
  </w:style>
  <w:style w:type="character" w:styleId="UyteHipercze">
    <w:name w:val="FollowedHyperlink"/>
    <w:uiPriority w:val="99"/>
    <w:semiHidden/>
    <w:rsid w:val="00301163"/>
    <w:rPr>
      <w:rFonts w:cs="Times New Roman"/>
      <w:color w:val="800080"/>
      <w:u w:val="single"/>
    </w:rPr>
  </w:style>
  <w:style w:type="paragraph" w:customStyle="1" w:styleId="Akapitzlist1">
    <w:name w:val="Akapit z listą1"/>
    <w:basedOn w:val="Normalny"/>
    <w:uiPriority w:val="99"/>
    <w:rsid w:val="00301163"/>
    <w:pPr>
      <w:ind w:left="708"/>
    </w:pPr>
  </w:style>
  <w:style w:type="character" w:customStyle="1" w:styleId="ZnakZnak41">
    <w:name w:val="Znak Znak41"/>
    <w:uiPriority w:val="99"/>
    <w:semiHidden/>
    <w:locked/>
    <w:rsid w:val="00301163"/>
    <w:rPr>
      <w:rFonts w:ascii="Courier New" w:hAnsi="Courier New"/>
      <w:lang w:val="pl-PL" w:eastAsia="pl-PL"/>
    </w:rPr>
  </w:style>
  <w:style w:type="paragraph" w:customStyle="1" w:styleId="Style27">
    <w:name w:val="Style27"/>
    <w:basedOn w:val="Normalny"/>
    <w:uiPriority w:val="99"/>
    <w:rsid w:val="00301163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uiPriority w:val="99"/>
    <w:rsid w:val="00301163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30116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A73C8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01163"/>
    <w:rPr>
      <w:rFonts w:cs="Times New Roman"/>
      <w:vertAlign w:val="superscript"/>
    </w:rPr>
  </w:style>
  <w:style w:type="paragraph" w:styleId="Akapitzlist">
    <w:name w:val="List Paragraph"/>
    <w:aliases w:val="normalny tekst,CW_Lista,Akapit z listą4,Obiekt,List Paragraph1,Akapit z listą2,Akapit z listą3,Akapit z listą31,Akapit z listą21,Nagłowek 3,Numerowanie,L1,Preambuła,Akapit z listą BS,Kolorowa lista — akcent 11,Dot pt,F5 List Paragraph,lp"/>
    <w:basedOn w:val="Normalny"/>
    <w:link w:val="AkapitzlistZnak"/>
    <w:uiPriority w:val="99"/>
    <w:qFormat/>
    <w:rsid w:val="00301163"/>
    <w:pPr>
      <w:spacing w:line="276" w:lineRule="auto"/>
      <w:ind w:left="720"/>
    </w:pPr>
    <w:rPr>
      <w:rFonts w:ascii="Arial" w:hAnsi="Arial"/>
      <w:sz w:val="22"/>
      <w:szCs w:val="20"/>
      <w:lang w:eastAsia="en-US"/>
    </w:rPr>
  </w:style>
  <w:style w:type="paragraph" w:customStyle="1" w:styleId="Zwykytekst1">
    <w:name w:val="Zwykły tekst1"/>
    <w:basedOn w:val="Normalny"/>
    <w:uiPriority w:val="99"/>
    <w:rsid w:val="0030116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tyle48">
    <w:name w:val="Style48"/>
    <w:basedOn w:val="Normalny"/>
    <w:uiPriority w:val="99"/>
    <w:rsid w:val="00733E2A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paragraph" w:customStyle="1" w:styleId="Style31">
    <w:name w:val="Style31"/>
    <w:basedOn w:val="Normalny"/>
    <w:uiPriority w:val="99"/>
    <w:rsid w:val="00F164D6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F164D6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character" w:customStyle="1" w:styleId="FontStyle158">
    <w:name w:val="Font Style158"/>
    <w:uiPriority w:val="99"/>
    <w:rsid w:val="00F164D6"/>
    <w:rPr>
      <w:rFonts w:ascii="Verdana" w:hAnsi="Verdana"/>
      <w:b/>
      <w:sz w:val="14"/>
    </w:rPr>
  </w:style>
  <w:style w:type="character" w:customStyle="1" w:styleId="FontStyle184">
    <w:name w:val="Font Style184"/>
    <w:uiPriority w:val="99"/>
    <w:rsid w:val="00F164D6"/>
    <w:rPr>
      <w:rFonts w:ascii="Verdana" w:hAnsi="Verdana"/>
      <w:sz w:val="14"/>
    </w:rPr>
  </w:style>
  <w:style w:type="table" w:styleId="Tabela-Siatka">
    <w:name w:val="Table Grid"/>
    <w:basedOn w:val="Standardowy"/>
    <w:uiPriority w:val="99"/>
    <w:rsid w:val="00F16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F164D6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F164D6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Teksttreci">
    <w:name w:val="Tekst treści_"/>
    <w:link w:val="Teksttreci1"/>
    <w:uiPriority w:val="99"/>
    <w:locked/>
    <w:rsid w:val="001D52CE"/>
    <w:rPr>
      <w:rFonts w:ascii="Arial" w:hAnsi="Arial"/>
      <w:sz w:val="15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D52CE"/>
    <w:pPr>
      <w:widowControl w:val="0"/>
      <w:shd w:val="clear" w:color="auto" w:fill="FFFFFF"/>
      <w:spacing w:before="780" w:line="370" w:lineRule="exact"/>
      <w:ind w:hanging="300"/>
      <w:jc w:val="both"/>
    </w:pPr>
    <w:rPr>
      <w:rFonts w:ascii="Arial" w:hAnsi="Arial"/>
      <w:sz w:val="15"/>
      <w:szCs w:val="20"/>
    </w:rPr>
  </w:style>
  <w:style w:type="character" w:customStyle="1" w:styleId="Teksttreci6">
    <w:name w:val="Tekst treści6"/>
    <w:uiPriority w:val="99"/>
    <w:rsid w:val="001D52CE"/>
    <w:rPr>
      <w:rFonts w:ascii="Arial" w:hAnsi="Arial"/>
      <w:spacing w:val="-10"/>
      <w:sz w:val="18"/>
      <w:u w:val="single"/>
      <w:shd w:val="clear" w:color="auto" w:fill="FFFFFF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Nagłowek 3 Znak,Numerowanie Znak,L1 Znak,Preambuła Znak"/>
    <w:link w:val="Akapitzlist"/>
    <w:uiPriority w:val="99"/>
    <w:qFormat/>
    <w:locked/>
    <w:rsid w:val="008F4C1F"/>
    <w:rPr>
      <w:rFonts w:ascii="Arial" w:hAnsi="Arial"/>
      <w:sz w:val="22"/>
      <w:lang w:eastAsia="en-US"/>
    </w:rPr>
  </w:style>
  <w:style w:type="character" w:customStyle="1" w:styleId="ZwykytekstZnak">
    <w:name w:val="Zwykły tekst Znak"/>
    <w:link w:val="Zwykytekst"/>
    <w:uiPriority w:val="99"/>
    <w:locked/>
    <w:rsid w:val="00D20D8B"/>
    <w:rPr>
      <w:rFonts w:ascii="Courier New" w:hAnsi="Courier New"/>
    </w:rPr>
  </w:style>
  <w:style w:type="paragraph" w:customStyle="1" w:styleId="Tekstpodstawowy21">
    <w:name w:val="Tekst podstawowy 21"/>
    <w:basedOn w:val="Normalny"/>
    <w:uiPriority w:val="99"/>
    <w:rsid w:val="002C049E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Default">
    <w:name w:val="Default"/>
    <w:uiPriority w:val="99"/>
    <w:rsid w:val="00614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 w:bidi="ar-SA"/>
    </w:rPr>
  </w:style>
  <w:style w:type="paragraph" w:customStyle="1" w:styleId="Standardowytekst">
    <w:name w:val="Standardowy.tekst"/>
    <w:uiPriority w:val="99"/>
    <w:rsid w:val="009A0618"/>
    <w:pPr>
      <w:overflowPunct w:val="0"/>
      <w:autoSpaceDE w:val="0"/>
      <w:autoSpaceDN w:val="0"/>
      <w:adjustRightInd w:val="0"/>
      <w:jc w:val="both"/>
    </w:pPr>
    <w:rPr>
      <w:lang w:bidi="ar-SA"/>
    </w:rPr>
  </w:style>
  <w:style w:type="paragraph" w:customStyle="1" w:styleId="xl24">
    <w:name w:val="xl24"/>
    <w:basedOn w:val="Normalny"/>
    <w:uiPriority w:val="99"/>
    <w:rsid w:val="00C74E20"/>
    <w:pPr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Tekstpodstawowy22">
    <w:name w:val="Tekst podstawowy 22"/>
    <w:basedOn w:val="Normalny"/>
    <w:uiPriority w:val="99"/>
    <w:rsid w:val="00060A67"/>
    <w:pPr>
      <w:numPr>
        <w:numId w:val="10"/>
      </w:numPr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xl56">
    <w:name w:val="xl56"/>
    <w:basedOn w:val="Normalny"/>
    <w:uiPriority w:val="99"/>
    <w:rsid w:val="00101E77"/>
    <w:pP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styleId="Bezodstpw">
    <w:name w:val="No Spacing"/>
    <w:uiPriority w:val="99"/>
    <w:qFormat/>
    <w:rsid w:val="00101E77"/>
    <w:rPr>
      <w:sz w:val="24"/>
      <w:szCs w:val="24"/>
      <w:lang w:bidi="ar-SA"/>
    </w:rPr>
  </w:style>
  <w:style w:type="paragraph" w:customStyle="1" w:styleId="w2zmart">
    <w:name w:val="w2zmart"/>
    <w:basedOn w:val="Normalny"/>
    <w:uiPriority w:val="99"/>
    <w:rsid w:val="00637179"/>
    <w:pPr>
      <w:spacing w:before="100" w:beforeAutospacing="1" w:after="100" w:afterAutospacing="1"/>
    </w:pPr>
  </w:style>
  <w:style w:type="paragraph" w:customStyle="1" w:styleId="Nagweklubstopka">
    <w:name w:val="Nagłówek lub stopka"/>
    <w:basedOn w:val="Normalny"/>
    <w:uiPriority w:val="99"/>
    <w:rsid w:val="00A84705"/>
    <w:pPr>
      <w:shd w:val="clear" w:color="auto" w:fill="FFFFFF"/>
    </w:pPr>
    <w:rPr>
      <w:rFonts w:eastAsia="Arial Unicode MS"/>
      <w:sz w:val="20"/>
    </w:rPr>
  </w:style>
  <w:style w:type="character" w:customStyle="1" w:styleId="Nierozpoznanawzmianka1">
    <w:name w:val="Nierozpoznana wzmianka1"/>
    <w:uiPriority w:val="99"/>
    <w:semiHidden/>
    <w:rsid w:val="007A4BBA"/>
    <w:rPr>
      <w:rFonts w:cs="Times New Roman"/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FC44D3"/>
    <w:rPr>
      <w:rFonts w:cs="Times New Roman"/>
      <w:color w:val="605E5C"/>
      <w:shd w:val="clear" w:color="auto" w:fill="E1DFDD"/>
    </w:rPr>
  </w:style>
  <w:style w:type="character" w:customStyle="1" w:styleId="Nierozpoznanawzmianka3">
    <w:name w:val="Nierozpoznana wzmianka3"/>
    <w:uiPriority w:val="99"/>
    <w:semiHidden/>
    <w:rsid w:val="003B018C"/>
    <w:rPr>
      <w:rFonts w:cs="Times New Roman"/>
      <w:color w:val="605E5C"/>
      <w:shd w:val="clear" w:color="auto" w:fill="E1DFDD"/>
    </w:rPr>
  </w:style>
  <w:style w:type="character" w:customStyle="1" w:styleId="Teksttreci2">
    <w:name w:val="Tekst treści (2)_"/>
    <w:link w:val="Teksttreci20"/>
    <w:uiPriority w:val="99"/>
    <w:locked/>
    <w:rsid w:val="00ED30F1"/>
    <w:rPr>
      <w:rFonts w:cs="Times New Roman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ED30F1"/>
    <w:pPr>
      <w:widowControl w:val="0"/>
      <w:shd w:val="clear" w:color="auto" w:fill="FFFFFF"/>
      <w:spacing w:line="274" w:lineRule="exact"/>
      <w:ind w:hanging="540"/>
      <w:jc w:val="both"/>
    </w:pPr>
    <w:rPr>
      <w:sz w:val="22"/>
      <w:szCs w:val="22"/>
    </w:rPr>
  </w:style>
  <w:style w:type="character" w:customStyle="1" w:styleId="Nierozpoznanawzmianka4">
    <w:name w:val="Nierozpoznana wzmianka4"/>
    <w:uiPriority w:val="99"/>
    <w:semiHidden/>
    <w:rsid w:val="00EB5308"/>
    <w:rPr>
      <w:rFonts w:cs="Times New Roman"/>
      <w:color w:val="605E5C"/>
      <w:shd w:val="clear" w:color="auto" w:fill="E1DFDD"/>
    </w:rPr>
  </w:style>
  <w:style w:type="paragraph" w:styleId="Legenda">
    <w:name w:val="caption"/>
    <w:basedOn w:val="Normalny"/>
    <w:next w:val="Normalny"/>
    <w:uiPriority w:val="99"/>
    <w:qFormat/>
    <w:rsid w:val="006E373B"/>
    <w:rPr>
      <w:rFonts w:ascii="Courier New" w:hAnsi="Courier New"/>
      <w:b/>
      <w:szCs w:val="20"/>
    </w:rPr>
  </w:style>
  <w:style w:type="character" w:customStyle="1" w:styleId="bold">
    <w:name w:val="bold"/>
    <w:uiPriority w:val="99"/>
    <w:rsid w:val="00865089"/>
    <w:rPr>
      <w:b/>
    </w:rPr>
  </w:style>
  <w:style w:type="paragraph" w:customStyle="1" w:styleId="p">
    <w:name w:val="p"/>
    <w:uiPriority w:val="99"/>
    <w:rsid w:val="00E1220E"/>
    <w:pPr>
      <w:spacing w:line="259" w:lineRule="auto"/>
    </w:pPr>
    <w:rPr>
      <w:rFonts w:ascii="Arial Narrow" w:hAnsi="Arial Narrow" w:cs="Arial Narrow"/>
      <w:sz w:val="22"/>
      <w:szCs w:val="22"/>
      <w:lang w:bidi="ar-SA"/>
    </w:rPr>
  </w:style>
  <w:style w:type="character" w:customStyle="1" w:styleId="WW8Num46z6">
    <w:name w:val="WW8Num46z6"/>
    <w:uiPriority w:val="99"/>
    <w:rsid w:val="00A800EA"/>
  </w:style>
  <w:style w:type="paragraph" w:customStyle="1" w:styleId="Standard">
    <w:name w:val="Standard"/>
    <w:uiPriority w:val="99"/>
    <w:rsid w:val="00083122"/>
    <w:pPr>
      <w:suppressAutoHyphens/>
      <w:spacing w:line="100" w:lineRule="atLeast"/>
      <w:jc w:val="both"/>
    </w:pPr>
    <w:rPr>
      <w:rFonts w:cs="Mangal"/>
      <w:kern w:val="3"/>
      <w:sz w:val="24"/>
      <w:szCs w:val="24"/>
      <w:lang w:eastAsia="zh-CN" w:bidi="hi-IN"/>
    </w:rPr>
  </w:style>
  <w:style w:type="character" w:customStyle="1" w:styleId="BulletSymbols">
    <w:name w:val="Bullet Symbols"/>
    <w:uiPriority w:val="99"/>
    <w:rsid w:val="006C0C9C"/>
    <w:rPr>
      <w:rFonts w:ascii="OpenSymbol" w:hAnsi="OpenSymbol"/>
    </w:rPr>
  </w:style>
  <w:style w:type="numbering" w:customStyle="1" w:styleId="WWNum23">
    <w:name w:val="WWNum23"/>
    <w:rsid w:val="00274FD3"/>
    <w:pPr>
      <w:numPr>
        <w:numId w:val="13"/>
      </w:numPr>
    </w:pPr>
  </w:style>
  <w:style w:type="character" w:styleId="Nierozpoznanawzmianka">
    <w:name w:val="Unresolved Mention"/>
    <w:uiPriority w:val="99"/>
    <w:semiHidden/>
    <w:unhideWhenUsed/>
    <w:rsid w:val="009F69A0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116869"/>
  </w:style>
  <w:style w:type="paragraph" w:customStyle="1" w:styleId="Zawartoramki">
    <w:name w:val="Zawartość ramki"/>
    <w:basedOn w:val="Normalny"/>
    <w:uiPriority w:val="99"/>
    <w:rsid w:val="009E1D14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1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52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2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2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52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52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152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2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52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52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52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52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525077"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2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52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152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52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2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52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2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152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52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6_S-5%20nadzor\22-11-2013%20Z%20CENTRALI\TOM%20I%2022-11-20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3E238-2D33-4098-A7AB-338338CB3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TOM I 22-11-2013</Template>
  <TotalTime>6</TotalTime>
  <Pages>1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postępowania: </vt:lpstr>
    </vt:vector>
  </TitlesOfParts>
  <Company>Centrum Zamówień Publicznych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postępowania:</dc:title>
  <dc:subject/>
  <dc:creator>Maja</dc:creator>
  <cp:keywords/>
  <dc:description/>
  <cp:lastModifiedBy>Piotr Aftarczuk</cp:lastModifiedBy>
  <cp:revision>6</cp:revision>
  <cp:lastPrinted>2022-08-23T11:33:00Z</cp:lastPrinted>
  <dcterms:created xsi:type="dcterms:W3CDTF">2024-07-23T08:43:00Z</dcterms:created>
  <dcterms:modified xsi:type="dcterms:W3CDTF">2024-07-23T08:58:00Z</dcterms:modified>
</cp:coreProperties>
</file>