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81962" w14:textId="1E6C2EFE" w:rsidR="003B6174" w:rsidRDefault="003B6174" w:rsidP="00752CFB">
      <w:pPr>
        <w:tabs>
          <w:tab w:val="left" w:pos="8364"/>
        </w:tabs>
        <w:jc w:val="right"/>
      </w:pPr>
    </w:p>
    <w:p w14:paraId="47A7E70A" w14:textId="62C5AF44" w:rsidR="00752CFB" w:rsidRPr="00C43737" w:rsidRDefault="00752CFB" w:rsidP="00752CFB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 w:val="22"/>
          <w:szCs w:val="22"/>
        </w:rPr>
      </w:pPr>
      <w:r w:rsidRPr="00C43737">
        <w:rPr>
          <w:rFonts w:asciiTheme="minorHAnsi" w:hAnsiTheme="minorHAnsi" w:cstheme="minorHAnsi"/>
          <w:b w:val="0"/>
          <w:i/>
          <w:sz w:val="22"/>
          <w:szCs w:val="22"/>
        </w:rPr>
        <w:t>Załącznik nr</w:t>
      </w:r>
      <w:r w:rsidR="00552C79">
        <w:rPr>
          <w:rFonts w:asciiTheme="minorHAnsi" w:hAnsiTheme="minorHAnsi" w:cstheme="minorHAnsi"/>
          <w:b w:val="0"/>
          <w:i/>
          <w:sz w:val="22"/>
          <w:szCs w:val="22"/>
        </w:rPr>
        <w:t xml:space="preserve"> </w:t>
      </w:r>
      <w:r w:rsidR="00195379">
        <w:rPr>
          <w:rFonts w:asciiTheme="minorHAnsi" w:hAnsiTheme="minorHAnsi" w:cstheme="minorHAnsi"/>
          <w:b w:val="0"/>
          <w:i/>
          <w:sz w:val="22"/>
          <w:szCs w:val="22"/>
        </w:rPr>
        <w:t>5</w:t>
      </w:r>
      <w:r w:rsidR="00552C79">
        <w:rPr>
          <w:rFonts w:asciiTheme="minorHAnsi" w:hAnsiTheme="minorHAnsi" w:cstheme="minorHAnsi"/>
          <w:b w:val="0"/>
          <w:i/>
          <w:sz w:val="22"/>
          <w:szCs w:val="22"/>
        </w:rPr>
        <w:t xml:space="preserve"> </w:t>
      </w:r>
      <w:r w:rsidRPr="00C43737">
        <w:rPr>
          <w:rFonts w:asciiTheme="minorHAnsi" w:hAnsiTheme="minorHAnsi" w:cstheme="minorHAnsi"/>
          <w:b w:val="0"/>
          <w:i/>
          <w:sz w:val="22"/>
          <w:szCs w:val="22"/>
        </w:rPr>
        <w:t>do SWZ</w:t>
      </w:r>
    </w:p>
    <w:p w14:paraId="76080586" w14:textId="2CC8CA2A" w:rsidR="00C43737" w:rsidRPr="00C43737" w:rsidRDefault="00C43737" w:rsidP="00C43737">
      <w:pPr>
        <w:rPr>
          <w:rFonts w:asciiTheme="minorHAnsi" w:hAnsiTheme="minorHAnsi" w:cstheme="minorHAnsi"/>
          <w:sz w:val="24"/>
          <w:szCs w:val="24"/>
        </w:rPr>
      </w:pPr>
    </w:p>
    <w:p w14:paraId="58D03380" w14:textId="257D22D1" w:rsidR="00C43737" w:rsidRPr="00C43737" w:rsidRDefault="00C43737" w:rsidP="00C43737">
      <w:pPr>
        <w:spacing w:after="60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>OŚWIADCZENIA O PODZIALE OBOWIĄZKÓW W TRAKCIE REALIZACJI ZAMÓWIENIA</w:t>
      </w:r>
    </w:p>
    <w:p w14:paraId="1B2C5F30" w14:textId="25CAC60E" w:rsidR="00C43737" w:rsidRPr="00C43737" w:rsidRDefault="00C43737" w:rsidP="00C43737">
      <w:pPr>
        <w:spacing w:after="60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>(dotyczy podmiotów wspólnie ubiegających się o udzielenie zamówienia)</w:t>
      </w:r>
    </w:p>
    <w:p w14:paraId="0645B507" w14:textId="58520AA6" w:rsidR="00C43737" w:rsidRDefault="00C43737" w:rsidP="00C43737">
      <w:pPr>
        <w:widowControl w:val="0"/>
        <w:rPr>
          <w:rFonts w:asciiTheme="minorHAnsi" w:eastAsia="Calibri" w:hAnsiTheme="minorHAnsi" w:cstheme="minorHAnsi"/>
          <w:b/>
          <w:sz w:val="24"/>
          <w:szCs w:val="24"/>
        </w:rPr>
      </w:pPr>
      <w:bookmarkStart w:id="0" w:name="_Toc274742415"/>
    </w:p>
    <w:p w14:paraId="5E6F76BE" w14:textId="77777777" w:rsidR="000F0223" w:rsidRPr="00C43737" w:rsidRDefault="000F0223" w:rsidP="00C43737">
      <w:pPr>
        <w:widowControl w:val="0"/>
        <w:rPr>
          <w:rFonts w:asciiTheme="minorHAnsi" w:eastAsia="Calibri" w:hAnsiTheme="minorHAnsi" w:cstheme="minorHAnsi"/>
          <w:b/>
          <w:sz w:val="24"/>
          <w:szCs w:val="24"/>
        </w:rPr>
      </w:pPr>
    </w:p>
    <w:p w14:paraId="3B3E7F4C" w14:textId="3664D3B9" w:rsidR="00C43737" w:rsidRPr="00C43737" w:rsidRDefault="00C43737" w:rsidP="00C43737">
      <w:pPr>
        <w:spacing w:after="60"/>
        <w:jc w:val="both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Zgodnie z obowiązkiem wynikającym z art. 117 ust. 4 ustawy </w:t>
      </w:r>
      <w:proofErr w:type="spellStart"/>
      <w:proofErr w:type="gramStart"/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>Pzp</w:t>
      </w:r>
      <w:proofErr w:type="spellEnd"/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>,</w:t>
      </w:r>
      <w:proofErr w:type="gramEnd"/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jako wykonawcy składający ofertę wspólną (konsorcjum*/ spółka cywilna*) w składzie: </w:t>
      </w:r>
    </w:p>
    <w:p w14:paraId="67A65176" w14:textId="77777777" w:rsidR="00C43737" w:rsidRPr="00C43737" w:rsidRDefault="00C43737" w:rsidP="00C43737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3227"/>
        <w:gridCol w:w="3196"/>
        <w:gridCol w:w="2125"/>
      </w:tblGrid>
      <w:tr w:rsidR="00C43737" w:rsidRPr="00C43737" w14:paraId="20C3D813" w14:textId="77777777" w:rsidTr="000754FE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900750" w14:textId="77777777"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757409" w14:textId="77777777"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F14D5F" w14:textId="77777777"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31EFA9" w14:textId="77777777"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NIP</w:t>
            </w:r>
          </w:p>
        </w:tc>
      </w:tr>
      <w:tr w:rsidR="00C43737" w:rsidRPr="00C43737" w14:paraId="5AE17B51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14CA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5297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  <w:p w14:paraId="33DC3017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B5E7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26B2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  <w:tr w:rsidR="00C43737" w:rsidRPr="00C43737" w14:paraId="27EAEB80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A79F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4665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  <w:p w14:paraId="739C5D0A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4C5B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257D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</w:tbl>
    <w:p w14:paraId="7A596517" w14:textId="77777777" w:rsidR="00C43737" w:rsidRPr="00C43737" w:rsidRDefault="00C43737" w:rsidP="00C43737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2880A28" w14:textId="4E06AE4E" w:rsidR="00C43737" w:rsidRPr="00C43737" w:rsidRDefault="00C43737" w:rsidP="00C43737">
      <w:pPr>
        <w:widowControl w:val="0"/>
        <w:autoSpaceDE w:val="0"/>
        <w:autoSpaceDN w:val="0"/>
        <w:adjustRightInd w:val="0"/>
        <w:spacing w:before="240" w:line="276" w:lineRule="auto"/>
        <w:ind w:right="142"/>
        <w:jc w:val="both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 xml:space="preserve">oświadczam(-y), że przystępując do postępowania o udzielenie zamówienia publicznego pn. </w:t>
      </w:r>
      <w:r w:rsidRPr="000F0223">
        <w:rPr>
          <w:rFonts w:asciiTheme="minorHAnsi" w:hAnsiTheme="minorHAnsi" w:cstheme="minorHAnsi"/>
          <w:b/>
          <w:sz w:val="24"/>
          <w:szCs w:val="24"/>
        </w:rPr>
        <w:t>„</w:t>
      </w:r>
      <w:r w:rsidR="00941835" w:rsidRPr="00941835">
        <w:rPr>
          <w:rFonts w:asciiTheme="minorHAnsi" w:hAnsiTheme="minorHAnsi" w:cstheme="minorHAnsi"/>
          <w:b/>
          <w:sz w:val="24"/>
          <w:szCs w:val="24"/>
        </w:rPr>
        <w:t>Rozwój infrastruktury użyteczności publicznej na obszarze gminy Siemień</w:t>
      </w:r>
      <w:r w:rsidR="00FE65BF" w:rsidRPr="00FE65BF">
        <w:rPr>
          <w:rFonts w:asciiTheme="minorHAnsi" w:hAnsiTheme="minorHAnsi" w:cstheme="minorHAnsi"/>
          <w:b/>
          <w:sz w:val="24"/>
          <w:szCs w:val="24"/>
        </w:rPr>
        <w:t>”</w:t>
      </w:r>
      <w:r w:rsidR="003B6174" w:rsidRPr="0099299E">
        <w:rPr>
          <w:rFonts w:asciiTheme="minorHAnsi" w:hAnsiTheme="minorHAnsi" w:cstheme="minorHAnsi"/>
          <w:bCs/>
          <w:sz w:val="24"/>
          <w:szCs w:val="24"/>
        </w:rPr>
        <w:t>,</w:t>
      </w:r>
      <w:r w:rsidR="003B617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C43737">
        <w:rPr>
          <w:rFonts w:asciiTheme="minorHAnsi" w:hAnsiTheme="minorHAnsi" w:cstheme="minorHAnsi"/>
          <w:sz w:val="24"/>
          <w:szCs w:val="24"/>
        </w:rPr>
        <w:t xml:space="preserve">wyszczególnione poniżej roboty/usługi zostaną zrealizowane przez wskazanych wykonawców: </w:t>
      </w:r>
    </w:p>
    <w:p w14:paraId="47FA8276" w14:textId="77777777" w:rsidR="00C43737" w:rsidRPr="00C43737" w:rsidRDefault="00C43737" w:rsidP="00C4373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06BD237" w14:textId="77777777" w:rsidR="00C43737" w:rsidRPr="00C43737" w:rsidRDefault="00C43737" w:rsidP="00C43737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Wykonawca …………………………………………………………</w:t>
      </w:r>
      <w:proofErr w:type="gramStart"/>
      <w:r w:rsidRPr="00C43737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C43737">
        <w:rPr>
          <w:rFonts w:asciiTheme="minorHAnsi" w:hAnsiTheme="minorHAnsi" w:cstheme="minorHAnsi"/>
          <w:sz w:val="24"/>
          <w:szCs w:val="24"/>
        </w:rPr>
        <w:t>……. (</w:t>
      </w:r>
      <w:r w:rsidRPr="00C43737">
        <w:rPr>
          <w:rFonts w:asciiTheme="minorHAnsi" w:hAnsiTheme="minorHAnsi" w:cstheme="minorHAnsi"/>
          <w:i/>
          <w:sz w:val="24"/>
          <w:szCs w:val="24"/>
        </w:rPr>
        <w:t>wskazać nazwę wykonawcy lub wykonawców w ramach konsorcjum/ spółki cywilnej, składający ofertę</w:t>
      </w:r>
      <w:r w:rsidRPr="00C43737">
        <w:rPr>
          <w:rFonts w:asciiTheme="minorHAnsi" w:hAnsiTheme="minorHAnsi" w:cstheme="minorHAnsi"/>
          <w:sz w:val="24"/>
          <w:szCs w:val="24"/>
        </w:rPr>
        <w:t xml:space="preserve">) wykona następujące roboty/usługi </w:t>
      </w:r>
      <w:r w:rsidRPr="00C43737">
        <w:rPr>
          <w:rFonts w:asciiTheme="minorHAnsi" w:hAnsiTheme="minorHAnsi" w:cstheme="minorHAnsi"/>
          <w:i/>
          <w:sz w:val="24"/>
          <w:szCs w:val="24"/>
        </w:rPr>
        <w:t>(wskazać zakres)</w:t>
      </w:r>
      <w:r w:rsidRPr="00C43737">
        <w:rPr>
          <w:rFonts w:asciiTheme="minorHAnsi" w:hAnsiTheme="minorHAnsi" w:cstheme="minorHAnsi"/>
          <w:sz w:val="24"/>
          <w:szCs w:val="24"/>
        </w:rPr>
        <w:t xml:space="preserve"> w ramach realizacji zamówienia:</w:t>
      </w:r>
    </w:p>
    <w:p w14:paraId="736C70A7" w14:textId="77777777" w:rsidR="00C43737" w:rsidRPr="00C43737" w:rsidRDefault="00C43737" w:rsidP="00C43737">
      <w:pPr>
        <w:numPr>
          <w:ilvl w:val="2"/>
          <w:numId w:val="3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………………………………………….………………..</w:t>
      </w:r>
    </w:p>
    <w:p w14:paraId="222AAD6E" w14:textId="77777777" w:rsidR="00C43737" w:rsidRPr="00C43737" w:rsidRDefault="00C43737" w:rsidP="00C43737">
      <w:pPr>
        <w:numPr>
          <w:ilvl w:val="2"/>
          <w:numId w:val="3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…………………………………………………………...</w:t>
      </w:r>
    </w:p>
    <w:p w14:paraId="5A4C2B0D" w14:textId="77777777" w:rsidR="00C43737" w:rsidRPr="00C43737" w:rsidRDefault="00C43737" w:rsidP="00C43737">
      <w:pPr>
        <w:numPr>
          <w:ilvl w:val="2"/>
          <w:numId w:val="3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……………………………………………….…………..</w:t>
      </w:r>
    </w:p>
    <w:p w14:paraId="371C869D" w14:textId="77777777" w:rsidR="00C43737" w:rsidRPr="00C43737" w:rsidRDefault="00C43737" w:rsidP="00C43737">
      <w:pPr>
        <w:spacing w:after="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C64F64C" w14:textId="77777777" w:rsidR="00C43737" w:rsidRPr="00C43737" w:rsidRDefault="00C43737" w:rsidP="00C43737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Wykonawca …………………………………………………………</w:t>
      </w:r>
      <w:proofErr w:type="gramStart"/>
      <w:r w:rsidRPr="00C43737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C43737">
        <w:rPr>
          <w:rFonts w:asciiTheme="minorHAnsi" w:hAnsiTheme="minorHAnsi" w:cstheme="minorHAnsi"/>
          <w:sz w:val="24"/>
          <w:szCs w:val="24"/>
        </w:rPr>
        <w:t>……. (</w:t>
      </w:r>
      <w:r w:rsidRPr="00C43737">
        <w:rPr>
          <w:rFonts w:asciiTheme="minorHAnsi" w:hAnsiTheme="minorHAnsi" w:cstheme="minorHAnsi"/>
          <w:i/>
          <w:sz w:val="24"/>
          <w:szCs w:val="24"/>
        </w:rPr>
        <w:t>wskazać nazwę wykonawcy lub wykonawców w ramach konsorcjum/ spółki cywilnej, składający ofertę</w:t>
      </w:r>
      <w:r w:rsidRPr="00C43737">
        <w:rPr>
          <w:rFonts w:asciiTheme="minorHAnsi" w:hAnsiTheme="minorHAnsi" w:cstheme="minorHAnsi"/>
          <w:sz w:val="24"/>
          <w:szCs w:val="24"/>
        </w:rPr>
        <w:t xml:space="preserve">) wykona następujące roboty/usługi </w:t>
      </w:r>
      <w:r w:rsidRPr="00C43737">
        <w:rPr>
          <w:rFonts w:asciiTheme="minorHAnsi" w:hAnsiTheme="minorHAnsi" w:cstheme="minorHAnsi"/>
          <w:i/>
          <w:sz w:val="24"/>
          <w:szCs w:val="24"/>
        </w:rPr>
        <w:t>(wskazać zakres)</w:t>
      </w:r>
      <w:r w:rsidRPr="00C43737">
        <w:rPr>
          <w:rFonts w:asciiTheme="minorHAnsi" w:hAnsiTheme="minorHAnsi" w:cstheme="minorHAnsi"/>
          <w:sz w:val="24"/>
          <w:szCs w:val="24"/>
        </w:rPr>
        <w:t xml:space="preserve"> w ramach realizacji zamówienia:</w:t>
      </w:r>
    </w:p>
    <w:p w14:paraId="2849A378" w14:textId="77777777" w:rsidR="00C43737" w:rsidRPr="00C43737" w:rsidRDefault="00C43737" w:rsidP="00C43737">
      <w:pPr>
        <w:numPr>
          <w:ilvl w:val="2"/>
          <w:numId w:val="5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…………………………………………………….……..</w:t>
      </w:r>
    </w:p>
    <w:p w14:paraId="2C10EE9D" w14:textId="77777777" w:rsidR="00C43737" w:rsidRPr="00C43737" w:rsidRDefault="00C43737" w:rsidP="00C43737">
      <w:pPr>
        <w:numPr>
          <w:ilvl w:val="2"/>
          <w:numId w:val="5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…………………………………………………………...</w:t>
      </w:r>
    </w:p>
    <w:p w14:paraId="6D9F2A2C" w14:textId="2F8D7504" w:rsidR="00824D73" w:rsidRPr="00C43737" w:rsidRDefault="00C43737" w:rsidP="00824D73">
      <w:pPr>
        <w:numPr>
          <w:ilvl w:val="2"/>
          <w:numId w:val="5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……………………………………………….…………..</w:t>
      </w:r>
      <w:bookmarkEnd w:id="0"/>
    </w:p>
    <w:sectPr w:rsidR="00824D73" w:rsidRPr="00C43737" w:rsidSect="00614F0F">
      <w:footerReference w:type="default" r:id="rId7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E70A7" w14:textId="77777777" w:rsidR="0086368E" w:rsidRDefault="0086368E">
      <w:r>
        <w:separator/>
      </w:r>
    </w:p>
  </w:endnote>
  <w:endnote w:type="continuationSeparator" w:id="0">
    <w:p w14:paraId="3031BF0B" w14:textId="77777777" w:rsidR="0086368E" w:rsidRDefault="00863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2C1FE" w14:textId="58F9248E" w:rsidR="00A17E77" w:rsidRPr="00A038F1" w:rsidRDefault="00752CFB" w:rsidP="00E9033D">
    <w:pPr>
      <w:ind w:left="2835" w:hanging="2269"/>
      <w:jc w:val="right"/>
      <w:rPr>
        <w:rFonts w:asciiTheme="minorHAnsi" w:hAnsiTheme="minorHAnsi" w:cstheme="minorHAnsi"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___________________________________________________________________Strona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Pr="00A038F1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  <w:r w:rsidRPr="00A038F1">
      <w:rPr>
        <w:rFonts w:asciiTheme="minorHAnsi" w:hAnsiTheme="minorHAnsi" w:cstheme="minorHAnsi"/>
        <w:i/>
        <w:sz w:val="22"/>
        <w:szCs w:val="22"/>
      </w:rPr>
      <w:t xml:space="preserve"> z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Pr="00A038F1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</w:p>
  <w:p w14:paraId="1609295C" w14:textId="5ACC99D2" w:rsidR="00A17E77" w:rsidRPr="00A038F1" w:rsidRDefault="00752CFB" w:rsidP="008C11AC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195379">
      <w:rPr>
        <w:rFonts w:asciiTheme="minorHAnsi" w:hAnsiTheme="minorHAnsi" w:cstheme="minorHAnsi"/>
        <w:i/>
        <w:sz w:val="22"/>
        <w:szCs w:val="22"/>
      </w:rPr>
      <w:t>5</w:t>
    </w:r>
    <w:r w:rsidRPr="00A038F1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941835" w:rsidRPr="00941835">
      <w:rPr>
        <w:rFonts w:asciiTheme="minorHAnsi" w:hAnsiTheme="minorHAnsi" w:cstheme="minorHAnsi"/>
        <w:i/>
        <w:sz w:val="22"/>
        <w:szCs w:val="22"/>
      </w:rPr>
      <w:t>Rozwój infrastruktury użyteczności publicznej na obszarze gminy Siemień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2B0AD" w14:textId="77777777" w:rsidR="0086368E" w:rsidRDefault="0086368E">
      <w:r>
        <w:separator/>
      </w:r>
    </w:p>
  </w:footnote>
  <w:footnote w:type="continuationSeparator" w:id="0">
    <w:p w14:paraId="1C2AE1B8" w14:textId="77777777" w:rsidR="0086368E" w:rsidRDefault="008636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1084258469">
    <w:abstractNumId w:val="0"/>
  </w:num>
  <w:num w:numId="2" w16cid:durableId="1623686772">
    <w:abstractNumId w:val="3"/>
  </w:num>
  <w:num w:numId="3" w16cid:durableId="1634556267">
    <w:abstractNumId w:val="4"/>
  </w:num>
  <w:num w:numId="4" w16cid:durableId="7886700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51891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24A8C"/>
    <w:rsid w:val="000754FE"/>
    <w:rsid w:val="000F0223"/>
    <w:rsid w:val="00104A90"/>
    <w:rsid w:val="00124C4B"/>
    <w:rsid w:val="00125A18"/>
    <w:rsid w:val="0013180A"/>
    <w:rsid w:val="00131923"/>
    <w:rsid w:val="00193CB8"/>
    <w:rsid w:val="00195379"/>
    <w:rsid w:val="001E40DB"/>
    <w:rsid w:val="00200EE9"/>
    <w:rsid w:val="0021126A"/>
    <w:rsid w:val="0023526D"/>
    <w:rsid w:val="00287BFB"/>
    <w:rsid w:val="002C0D70"/>
    <w:rsid w:val="002C5E6C"/>
    <w:rsid w:val="00310B11"/>
    <w:rsid w:val="003154FF"/>
    <w:rsid w:val="00334886"/>
    <w:rsid w:val="00334E41"/>
    <w:rsid w:val="00340110"/>
    <w:rsid w:val="003A2049"/>
    <w:rsid w:val="003B6174"/>
    <w:rsid w:val="003B6777"/>
    <w:rsid w:val="003D6D36"/>
    <w:rsid w:val="00424324"/>
    <w:rsid w:val="0043470C"/>
    <w:rsid w:val="004668B2"/>
    <w:rsid w:val="004D7903"/>
    <w:rsid w:val="004F1223"/>
    <w:rsid w:val="004F2FE1"/>
    <w:rsid w:val="00526EC6"/>
    <w:rsid w:val="00552C79"/>
    <w:rsid w:val="00573943"/>
    <w:rsid w:val="00577370"/>
    <w:rsid w:val="00587F31"/>
    <w:rsid w:val="005B7067"/>
    <w:rsid w:val="00614F0F"/>
    <w:rsid w:val="00635DD0"/>
    <w:rsid w:val="00642353"/>
    <w:rsid w:val="006852A7"/>
    <w:rsid w:val="0069111D"/>
    <w:rsid w:val="006C0BFA"/>
    <w:rsid w:val="00732E09"/>
    <w:rsid w:val="00752CFB"/>
    <w:rsid w:val="00781C11"/>
    <w:rsid w:val="007B0C67"/>
    <w:rsid w:val="007D0F33"/>
    <w:rsid w:val="007D3C85"/>
    <w:rsid w:val="00824D73"/>
    <w:rsid w:val="00846619"/>
    <w:rsid w:val="0086368E"/>
    <w:rsid w:val="00881F1E"/>
    <w:rsid w:val="00890831"/>
    <w:rsid w:val="008C11AC"/>
    <w:rsid w:val="008D5D30"/>
    <w:rsid w:val="008D62E4"/>
    <w:rsid w:val="00902C2F"/>
    <w:rsid w:val="00906B28"/>
    <w:rsid w:val="0092020C"/>
    <w:rsid w:val="00941835"/>
    <w:rsid w:val="00956A8D"/>
    <w:rsid w:val="00973E68"/>
    <w:rsid w:val="0099299E"/>
    <w:rsid w:val="009F216E"/>
    <w:rsid w:val="00A038F1"/>
    <w:rsid w:val="00A05220"/>
    <w:rsid w:val="00A17E77"/>
    <w:rsid w:val="00A224D1"/>
    <w:rsid w:val="00A54EFC"/>
    <w:rsid w:val="00A61FB7"/>
    <w:rsid w:val="00B04E2C"/>
    <w:rsid w:val="00B3049F"/>
    <w:rsid w:val="00B44D51"/>
    <w:rsid w:val="00B51CE8"/>
    <w:rsid w:val="00B735C5"/>
    <w:rsid w:val="00BA2AB8"/>
    <w:rsid w:val="00BA6208"/>
    <w:rsid w:val="00C13692"/>
    <w:rsid w:val="00C22E99"/>
    <w:rsid w:val="00C2519A"/>
    <w:rsid w:val="00C40E62"/>
    <w:rsid w:val="00C43737"/>
    <w:rsid w:val="00C50253"/>
    <w:rsid w:val="00C512E2"/>
    <w:rsid w:val="00C80DDB"/>
    <w:rsid w:val="00C82266"/>
    <w:rsid w:val="00D1599F"/>
    <w:rsid w:val="00D15F9B"/>
    <w:rsid w:val="00D214D2"/>
    <w:rsid w:val="00D305E7"/>
    <w:rsid w:val="00D514C3"/>
    <w:rsid w:val="00D81371"/>
    <w:rsid w:val="00D822A1"/>
    <w:rsid w:val="00DA4540"/>
    <w:rsid w:val="00DC3C73"/>
    <w:rsid w:val="00DF2097"/>
    <w:rsid w:val="00DF234B"/>
    <w:rsid w:val="00E06060"/>
    <w:rsid w:val="00E215B4"/>
    <w:rsid w:val="00E65FD6"/>
    <w:rsid w:val="00EC376C"/>
    <w:rsid w:val="00F26327"/>
    <w:rsid w:val="00F97543"/>
    <w:rsid w:val="00FA589E"/>
    <w:rsid w:val="00FD0AFB"/>
    <w:rsid w:val="00FD440A"/>
    <w:rsid w:val="00FE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7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 C</cp:lastModifiedBy>
  <cp:revision>53</cp:revision>
  <cp:lastPrinted>2023-01-26T08:57:00Z</cp:lastPrinted>
  <dcterms:created xsi:type="dcterms:W3CDTF">2019-06-14T07:59:00Z</dcterms:created>
  <dcterms:modified xsi:type="dcterms:W3CDTF">2024-07-10T16:08:00Z</dcterms:modified>
</cp:coreProperties>
</file>