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98D05" w14:textId="77777777" w:rsidR="00161876" w:rsidRDefault="00161876" w:rsidP="00161876">
      <w:pPr>
        <w:jc w:val="right"/>
        <w:rPr>
          <w:rFonts w:asciiTheme="minorHAnsi" w:hAnsiTheme="minorHAnsi" w:cstheme="minorHAnsi"/>
          <w:b/>
          <w:sz w:val="24"/>
          <w:szCs w:val="24"/>
        </w:rPr>
      </w:pPr>
      <w:r>
        <w:rPr>
          <w:rFonts w:asciiTheme="minorHAnsi" w:hAnsiTheme="minorHAnsi" w:cstheme="minorHAnsi"/>
          <w:b/>
          <w:sz w:val="24"/>
          <w:szCs w:val="24"/>
        </w:rPr>
        <w:t xml:space="preserve">Załącznik nr 11 </w:t>
      </w:r>
      <w:r>
        <w:rPr>
          <w:rFonts w:asciiTheme="minorHAnsi" w:hAnsiTheme="minorHAnsi" w:cstheme="minorHAnsi"/>
          <w:sz w:val="24"/>
          <w:szCs w:val="24"/>
        </w:rPr>
        <w:t>(DSR-ZP-IV.271.41.2024)</w:t>
      </w:r>
    </w:p>
    <w:p w14:paraId="5323E7FA" w14:textId="55AC9CCD" w:rsidR="0075493F" w:rsidRPr="004A7818" w:rsidRDefault="004A7818" w:rsidP="00C56765">
      <w:pPr>
        <w:rPr>
          <w:rFonts w:asciiTheme="minorHAnsi" w:hAnsiTheme="minorHAnsi" w:cstheme="minorHAnsi"/>
          <w:sz w:val="24"/>
          <w:szCs w:val="24"/>
        </w:rPr>
      </w:pPr>
      <w:bookmarkStart w:id="0" w:name="_GoBack"/>
      <w:bookmarkEnd w:id="0"/>
      <w:r>
        <w:rPr>
          <w:rFonts w:asciiTheme="minorHAnsi" w:hAnsiTheme="minorHAnsi" w:cstheme="minorHAnsi"/>
          <w:sz w:val="24"/>
          <w:szCs w:val="24"/>
        </w:rPr>
        <w:t>ZZM.</w:t>
      </w:r>
      <w:r w:rsidR="001D1FE8">
        <w:rPr>
          <w:rFonts w:asciiTheme="minorHAnsi" w:hAnsiTheme="minorHAnsi" w:cstheme="minorHAnsi"/>
          <w:sz w:val="24"/>
          <w:szCs w:val="24"/>
        </w:rPr>
        <w:t>WOZ</w:t>
      </w:r>
      <w:r>
        <w:rPr>
          <w:rFonts w:asciiTheme="minorHAnsi" w:hAnsiTheme="minorHAnsi" w:cstheme="minorHAnsi"/>
          <w:sz w:val="24"/>
          <w:szCs w:val="24"/>
        </w:rPr>
        <w:t>.</w:t>
      </w:r>
      <w:r w:rsidR="001D1FE8">
        <w:rPr>
          <w:rFonts w:asciiTheme="minorHAnsi" w:hAnsiTheme="minorHAnsi" w:cstheme="minorHAnsi"/>
          <w:sz w:val="24"/>
          <w:szCs w:val="24"/>
        </w:rPr>
        <w:t>SR</w:t>
      </w:r>
      <w:r w:rsidR="00DA5EDA">
        <w:rPr>
          <w:rFonts w:asciiTheme="minorHAnsi" w:hAnsiTheme="minorHAnsi" w:cstheme="minorHAnsi"/>
          <w:sz w:val="24"/>
          <w:szCs w:val="24"/>
        </w:rPr>
        <w:t>.2510.4.</w:t>
      </w:r>
      <w:r>
        <w:rPr>
          <w:rFonts w:asciiTheme="minorHAnsi" w:hAnsiTheme="minorHAnsi" w:cstheme="minorHAnsi"/>
          <w:sz w:val="24"/>
          <w:szCs w:val="24"/>
        </w:rPr>
        <w:t>202</w:t>
      </w:r>
      <w:r w:rsidR="0031170C">
        <w:rPr>
          <w:rFonts w:asciiTheme="minorHAnsi" w:hAnsiTheme="minorHAnsi" w:cstheme="minorHAnsi"/>
          <w:sz w:val="24"/>
          <w:szCs w:val="24"/>
        </w:rPr>
        <w:t>4</w:t>
      </w:r>
    </w:p>
    <w:p w14:paraId="55623A5C" w14:textId="77777777" w:rsidR="009C285F" w:rsidRDefault="009C285F" w:rsidP="00C56765">
      <w:pPr>
        <w:spacing w:after="0" w:line="240" w:lineRule="auto"/>
        <w:jc w:val="center"/>
        <w:rPr>
          <w:rFonts w:asciiTheme="minorHAnsi" w:hAnsiTheme="minorHAnsi" w:cstheme="minorHAnsi"/>
          <w:b/>
          <w:sz w:val="24"/>
          <w:szCs w:val="24"/>
        </w:rPr>
      </w:pPr>
    </w:p>
    <w:p w14:paraId="1307AF57" w14:textId="4936BEEB" w:rsidR="00D77CBF" w:rsidRPr="00086DFB" w:rsidRDefault="00FA4CAA" w:rsidP="00C56765">
      <w:pPr>
        <w:spacing w:after="0" w:line="240" w:lineRule="auto"/>
        <w:jc w:val="center"/>
        <w:rPr>
          <w:rFonts w:asciiTheme="minorHAnsi" w:hAnsiTheme="minorHAnsi" w:cstheme="minorHAnsi"/>
          <w:b/>
          <w:sz w:val="24"/>
          <w:szCs w:val="24"/>
        </w:rPr>
      </w:pPr>
      <w:r w:rsidRPr="00086DFB">
        <w:rPr>
          <w:rFonts w:asciiTheme="minorHAnsi" w:hAnsiTheme="minorHAnsi" w:cstheme="minorHAnsi"/>
          <w:b/>
          <w:sz w:val="24"/>
          <w:szCs w:val="24"/>
        </w:rPr>
        <w:t xml:space="preserve">Umowa nr:   </w:t>
      </w:r>
      <w:r w:rsidR="00F964BB" w:rsidRPr="00086DFB">
        <w:rPr>
          <w:rStyle w:val="Pogrubienie"/>
          <w:sz w:val="24"/>
          <w:szCs w:val="24"/>
        </w:rPr>
        <w:t>CUW-WE.263.</w:t>
      </w:r>
      <w:r w:rsidR="00E13544">
        <w:rPr>
          <w:rStyle w:val="Pogrubienie"/>
          <w:sz w:val="24"/>
          <w:szCs w:val="24"/>
        </w:rPr>
        <w:t>8.</w:t>
      </w:r>
      <w:r w:rsidR="00F964BB" w:rsidRPr="00086DFB">
        <w:rPr>
          <w:rStyle w:val="Pogrubienie"/>
          <w:sz w:val="24"/>
          <w:szCs w:val="24"/>
        </w:rPr>
        <w:t xml:space="preserve"> </w:t>
      </w:r>
      <w:r w:rsidR="00BA3C4B">
        <w:rPr>
          <w:rStyle w:val="Pogrubienie"/>
          <w:sz w:val="24"/>
          <w:szCs w:val="24"/>
        </w:rPr>
        <w:t>…</w:t>
      </w:r>
      <w:r w:rsidR="0031170C">
        <w:rPr>
          <w:rStyle w:val="Pogrubienie"/>
          <w:sz w:val="24"/>
          <w:szCs w:val="24"/>
        </w:rPr>
        <w:t>……..</w:t>
      </w:r>
      <w:r w:rsidR="00F964BB" w:rsidRPr="00086DFB">
        <w:rPr>
          <w:rStyle w:val="Pogrubienie"/>
          <w:sz w:val="24"/>
          <w:szCs w:val="24"/>
        </w:rPr>
        <w:t xml:space="preserve"> .202</w:t>
      </w:r>
      <w:r w:rsidR="0031170C">
        <w:rPr>
          <w:rStyle w:val="Pogrubienie"/>
          <w:sz w:val="24"/>
          <w:szCs w:val="24"/>
        </w:rPr>
        <w:t>4</w:t>
      </w:r>
      <w:r w:rsidR="00F964BB" w:rsidRPr="00086DFB">
        <w:rPr>
          <w:rStyle w:val="Pogrubienie"/>
          <w:sz w:val="24"/>
          <w:szCs w:val="24"/>
        </w:rPr>
        <w:t>, </w:t>
      </w:r>
    </w:p>
    <w:p w14:paraId="622F90FC" w14:textId="77777777" w:rsidR="00C56765" w:rsidRPr="00C56765" w:rsidRDefault="00C56765" w:rsidP="00C56765">
      <w:pPr>
        <w:spacing w:after="0" w:line="240" w:lineRule="auto"/>
        <w:jc w:val="center"/>
        <w:rPr>
          <w:rFonts w:asciiTheme="minorHAnsi" w:hAnsiTheme="minorHAnsi" w:cstheme="minorHAnsi"/>
          <w:b/>
          <w:sz w:val="24"/>
          <w:szCs w:val="24"/>
        </w:rPr>
      </w:pPr>
    </w:p>
    <w:p w14:paraId="20A7C934" w14:textId="4F8C1526" w:rsidR="009235D1" w:rsidRPr="00E13544" w:rsidRDefault="00DD0093" w:rsidP="00DD0093">
      <w:pPr>
        <w:shd w:val="clear" w:color="auto" w:fill="FFFFFF"/>
        <w:spacing w:after="0"/>
        <w:jc w:val="both"/>
        <w:rPr>
          <w:rFonts w:cstheme="minorHAnsi"/>
          <w:sz w:val="24"/>
          <w:szCs w:val="24"/>
        </w:rPr>
      </w:pPr>
      <w:r w:rsidRPr="00C24AEC">
        <w:rPr>
          <w:rFonts w:asciiTheme="minorHAnsi" w:hAnsiTheme="minorHAnsi" w:cstheme="minorHAnsi"/>
          <w:sz w:val="24"/>
          <w:szCs w:val="24"/>
        </w:rPr>
        <w:t xml:space="preserve">zawarta w Łodzi w dniu </w:t>
      </w:r>
      <w:r w:rsidR="0031170C">
        <w:rPr>
          <w:rFonts w:asciiTheme="minorHAnsi" w:hAnsiTheme="minorHAnsi" w:cstheme="minorHAnsi"/>
          <w:sz w:val="24"/>
          <w:szCs w:val="24"/>
        </w:rPr>
        <w:t>………</w:t>
      </w:r>
      <w:r w:rsidR="00676A90">
        <w:rPr>
          <w:rFonts w:asciiTheme="minorHAnsi" w:hAnsiTheme="minorHAnsi" w:cstheme="minorHAnsi"/>
          <w:sz w:val="24"/>
          <w:szCs w:val="24"/>
        </w:rPr>
        <w:t>….</w:t>
      </w:r>
      <w:r w:rsidR="004A4DD6" w:rsidRPr="00C24AEC">
        <w:rPr>
          <w:rFonts w:asciiTheme="minorHAnsi" w:hAnsiTheme="minorHAnsi" w:cstheme="minorHAnsi"/>
          <w:sz w:val="24"/>
          <w:szCs w:val="24"/>
        </w:rPr>
        <w:t>202</w:t>
      </w:r>
      <w:r w:rsidR="0031170C">
        <w:rPr>
          <w:rFonts w:asciiTheme="minorHAnsi" w:hAnsiTheme="minorHAnsi" w:cstheme="minorHAnsi"/>
          <w:sz w:val="24"/>
          <w:szCs w:val="24"/>
        </w:rPr>
        <w:t>4</w:t>
      </w:r>
      <w:r w:rsidR="004A4DD6" w:rsidRPr="00C24AEC">
        <w:rPr>
          <w:rFonts w:asciiTheme="minorHAnsi" w:hAnsiTheme="minorHAnsi" w:cstheme="minorHAnsi"/>
          <w:sz w:val="24"/>
          <w:szCs w:val="24"/>
        </w:rPr>
        <w:t xml:space="preserve"> roku w wyniku </w:t>
      </w:r>
      <w:r w:rsidR="00A134B2" w:rsidRPr="00C24AEC">
        <w:rPr>
          <w:rFonts w:asciiTheme="minorHAnsi" w:hAnsiTheme="minorHAnsi" w:cstheme="minorHAnsi"/>
          <w:sz w:val="24"/>
          <w:szCs w:val="24"/>
          <w:lang w:eastAsia="pl-PL"/>
        </w:rPr>
        <w:t>postępowania o udzielenie zamówienia publicznego,</w:t>
      </w:r>
      <w:r w:rsidR="00F46EA0" w:rsidRPr="00C24AEC">
        <w:rPr>
          <w:rFonts w:asciiTheme="minorHAnsi" w:hAnsiTheme="minorHAnsi" w:cstheme="minorHAnsi"/>
          <w:sz w:val="24"/>
          <w:szCs w:val="24"/>
        </w:rPr>
        <w:t xml:space="preserve"> w oparciu </w:t>
      </w:r>
      <w:r w:rsidR="00F46EA0" w:rsidRPr="00BE4A79">
        <w:rPr>
          <w:rFonts w:asciiTheme="minorHAnsi" w:hAnsiTheme="minorHAnsi" w:cstheme="minorHAnsi"/>
          <w:sz w:val="24"/>
          <w:szCs w:val="24"/>
        </w:rPr>
        <w:t>o</w:t>
      </w:r>
      <w:r w:rsidR="004A7818" w:rsidRPr="00BE4A79">
        <w:rPr>
          <w:rFonts w:asciiTheme="minorHAnsi" w:hAnsiTheme="minorHAnsi" w:cstheme="minorHAnsi"/>
          <w:sz w:val="24"/>
          <w:szCs w:val="24"/>
        </w:rPr>
        <w:t xml:space="preserve"> </w:t>
      </w:r>
      <w:r w:rsidR="003F2303" w:rsidRPr="00BE4A79">
        <w:rPr>
          <w:rFonts w:asciiTheme="minorHAnsi" w:hAnsiTheme="minorHAnsi" w:cstheme="minorHAnsi"/>
          <w:sz w:val="24"/>
          <w:szCs w:val="24"/>
        </w:rPr>
        <w:t>art. 275 pkt 1</w:t>
      </w:r>
      <w:r w:rsidR="003F2303">
        <w:rPr>
          <w:rFonts w:asciiTheme="minorHAnsi" w:hAnsiTheme="minorHAnsi" w:cstheme="minorHAnsi"/>
          <w:sz w:val="24"/>
          <w:szCs w:val="24"/>
        </w:rPr>
        <w:t xml:space="preserve"> ustawy </w:t>
      </w:r>
      <w:r w:rsidR="00F46EA0" w:rsidRPr="00C24AEC">
        <w:rPr>
          <w:rFonts w:asciiTheme="minorHAnsi" w:hAnsiTheme="minorHAnsi" w:cstheme="minorHAnsi"/>
          <w:sz w:val="24"/>
          <w:szCs w:val="24"/>
        </w:rPr>
        <w:t xml:space="preserve"> z dnia 11 września 2019 r. Prawo zamówi</w:t>
      </w:r>
      <w:r w:rsidR="004A7818">
        <w:rPr>
          <w:rFonts w:asciiTheme="minorHAnsi" w:hAnsiTheme="minorHAnsi" w:cstheme="minorHAnsi"/>
          <w:sz w:val="24"/>
          <w:szCs w:val="24"/>
        </w:rPr>
        <w:t>eń publicznych (</w:t>
      </w:r>
      <w:r w:rsidR="00BE4A79" w:rsidRPr="00396187">
        <w:rPr>
          <w:rFonts w:asciiTheme="minorHAnsi" w:hAnsiTheme="minorHAnsi" w:cstheme="minorHAnsi"/>
          <w:sz w:val="24"/>
          <w:szCs w:val="24"/>
        </w:rPr>
        <w:t>Dz. U. 2023 poz. 1605 ze zm</w:t>
      </w:r>
      <w:r w:rsidR="00F46EA0" w:rsidRPr="00C24AEC">
        <w:rPr>
          <w:rFonts w:asciiTheme="minorHAnsi" w:hAnsiTheme="minorHAnsi" w:cstheme="minorHAnsi"/>
          <w:sz w:val="24"/>
          <w:szCs w:val="24"/>
        </w:rPr>
        <w:t xml:space="preserve">.) </w:t>
      </w:r>
      <w:r w:rsidR="00CD7C90" w:rsidRPr="00C24AEC">
        <w:rPr>
          <w:rFonts w:asciiTheme="minorHAnsi" w:hAnsiTheme="minorHAnsi" w:cstheme="minorHAnsi"/>
          <w:sz w:val="24"/>
          <w:szCs w:val="24"/>
        </w:rPr>
        <w:t>realizowanego</w:t>
      </w:r>
      <w:r w:rsidR="008B56A6" w:rsidRPr="00C24AEC">
        <w:rPr>
          <w:rFonts w:asciiTheme="minorHAnsi" w:hAnsiTheme="minorHAnsi" w:cstheme="minorHAnsi"/>
          <w:sz w:val="24"/>
          <w:szCs w:val="24"/>
        </w:rPr>
        <w:t xml:space="preserve"> w ramach zadania finansowego pn</w:t>
      </w:r>
      <w:r w:rsidR="008B56A6" w:rsidRPr="00C24AEC">
        <w:rPr>
          <w:rFonts w:asciiTheme="minorHAnsi" w:hAnsiTheme="minorHAnsi" w:cstheme="minorHAnsi"/>
          <w:bCs/>
          <w:sz w:val="24"/>
          <w:szCs w:val="24"/>
        </w:rPr>
        <w:t>.</w:t>
      </w:r>
      <w:r w:rsidR="008B56A6" w:rsidRPr="00C24AEC">
        <w:rPr>
          <w:rFonts w:asciiTheme="minorHAnsi" w:eastAsia="Times New Roman" w:hAnsiTheme="minorHAnsi" w:cstheme="minorHAnsi"/>
          <w:color w:val="000000"/>
          <w:sz w:val="24"/>
          <w:szCs w:val="24"/>
          <w:lang w:eastAsia="pl-PL"/>
        </w:rPr>
        <w:t xml:space="preserve"> </w:t>
      </w:r>
      <w:r w:rsidR="00B743B8" w:rsidRPr="00B743B8">
        <w:rPr>
          <w:rFonts w:cstheme="minorHAnsi"/>
          <w:sz w:val="24"/>
          <w:szCs w:val="24"/>
        </w:rPr>
        <w:t>"</w:t>
      </w:r>
      <w:r w:rsidR="00E13544">
        <w:rPr>
          <w:rFonts w:cstheme="minorHAnsi"/>
          <w:sz w:val="24"/>
          <w:szCs w:val="24"/>
        </w:rPr>
        <w:t>Odtworzenie-budowa boiska Cyganka, siłowni i płotu akustycznego.</w:t>
      </w:r>
      <w:r w:rsidR="00B743B8" w:rsidRPr="00B743B8">
        <w:rPr>
          <w:rFonts w:cstheme="minorHAnsi"/>
          <w:sz w:val="24"/>
          <w:szCs w:val="24"/>
        </w:rPr>
        <w:t>"</w:t>
      </w:r>
      <w:r w:rsidR="00B743B8">
        <w:rPr>
          <w:rFonts w:cstheme="minorHAnsi"/>
          <w:sz w:val="24"/>
          <w:szCs w:val="24"/>
        </w:rPr>
        <w:t xml:space="preserve"> </w:t>
      </w:r>
      <w:r w:rsidR="009235D1" w:rsidRPr="009A7F57">
        <w:rPr>
          <w:rFonts w:asciiTheme="minorHAnsi" w:eastAsia="Times New Roman" w:hAnsiTheme="minorHAnsi" w:cstheme="minorHAnsi"/>
          <w:bCs/>
          <w:color w:val="000000"/>
          <w:sz w:val="24"/>
          <w:szCs w:val="24"/>
          <w:lang w:eastAsia="pl-PL"/>
        </w:rPr>
        <w:t xml:space="preserve">Kod klasyfikacji ZFM </w:t>
      </w:r>
      <w:r w:rsidR="005268BB">
        <w:rPr>
          <w:rFonts w:asciiTheme="minorHAnsi" w:eastAsia="Times New Roman" w:hAnsiTheme="minorHAnsi" w:cstheme="minorHAnsi"/>
          <w:bCs/>
          <w:color w:val="000000"/>
          <w:sz w:val="24"/>
          <w:szCs w:val="24"/>
          <w:lang w:eastAsia="pl-PL"/>
        </w:rPr>
        <w:br/>
      </w:r>
      <w:r w:rsidR="00B743B8">
        <w:rPr>
          <w:rFonts w:asciiTheme="minorHAnsi" w:eastAsia="Times New Roman" w:hAnsiTheme="minorHAnsi" w:cstheme="minorHAnsi"/>
          <w:bCs/>
          <w:color w:val="000000"/>
          <w:sz w:val="24"/>
          <w:szCs w:val="24"/>
          <w:lang w:eastAsia="pl-PL"/>
        </w:rPr>
        <w:t>-</w:t>
      </w:r>
      <w:r w:rsidR="009235D1" w:rsidRPr="009A7F57">
        <w:rPr>
          <w:rFonts w:asciiTheme="minorHAnsi" w:eastAsia="Times New Roman" w:hAnsiTheme="minorHAnsi" w:cstheme="minorHAnsi"/>
          <w:bCs/>
          <w:color w:val="000000"/>
          <w:sz w:val="24"/>
          <w:szCs w:val="24"/>
          <w:lang w:eastAsia="pl-PL"/>
        </w:rPr>
        <w:t xml:space="preserve">Nr </w:t>
      </w:r>
      <w:r w:rsidR="00E13544">
        <w:rPr>
          <w:rFonts w:asciiTheme="minorHAnsi" w:eastAsiaTheme="minorHAnsi" w:hAnsiTheme="minorHAnsi" w:cstheme="minorHAnsi"/>
          <w:bCs/>
          <w:sz w:val="24"/>
          <w:szCs w:val="24"/>
        </w:rPr>
        <w:t>001340-017-001</w:t>
      </w:r>
      <w:r w:rsidR="006A5C26">
        <w:rPr>
          <w:rFonts w:asciiTheme="minorHAnsi" w:eastAsiaTheme="minorHAnsi" w:hAnsiTheme="minorHAnsi" w:cstheme="minorHAnsi"/>
          <w:bCs/>
          <w:sz w:val="24"/>
          <w:szCs w:val="24"/>
        </w:rPr>
        <w:t>.</w:t>
      </w:r>
    </w:p>
    <w:p w14:paraId="7698A5EF" w14:textId="77777777" w:rsidR="00D82D94" w:rsidRPr="00C24AEC" w:rsidRDefault="00AD5677" w:rsidP="00DD0093">
      <w:pPr>
        <w:spacing w:after="0" w:line="240" w:lineRule="auto"/>
        <w:rPr>
          <w:rFonts w:asciiTheme="minorHAnsi" w:hAnsiTheme="minorHAnsi" w:cstheme="minorHAnsi"/>
          <w:sz w:val="24"/>
          <w:szCs w:val="24"/>
        </w:rPr>
      </w:pPr>
      <w:r w:rsidRPr="00C24AEC">
        <w:rPr>
          <w:rFonts w:asciiTheme="minorHAnsi" w:hAnsiTheme="minorHAnsi" w:cstheme="minorHAnsi"/>
          <w:sz w:val="24"/>
          <w:szCs w:val="24"/>
        </w:rPr>
        <w:t xml:space="preserve">pomiędzy:  </w:t>
      </w:r>
    </w:p>
    <w:p w14:paraId="5922A627" w14:textId="77777777" w:rsidR="00AD5677" w:rsidRPr="00C24AEC" w:rsidRDefault="00AD5677" w:rsidP="00DD0093">
      <w:pPr>
        <w:spacing w:after="0" w:line="240" w:lineRule="auto"/>
        <w:rPr>
          <w:rFonts w:asciiTheme="minorHAnsi" w:hAnsiTheme="minorHAnsi" w:cstheme="minorHAnsi"/>
          <w:sz w:val="24"/>
          <w:szCs w:val="24"/>
        </w:rPr>
      </w:pPr>
      <w:r w:rsidRPr="00C24AEC">
        <w:rPr>
          <w:rFonts w:asciiTheme="minorHAnsi" w:hAnsiTheme="minorHAnsi" w:cstheme="minorHAnsi"/>
          <w:b/>
          <w:sz w:val="24"/>
          <w:szCs w:val="24"/>
        </w:rPr>
        <w:t xml:space="preserve">ZAMAWIAJĄCYM: </w:t>
      </w:r>
    </w:p>
    <w:p w14:paraId="214D0867" w14:textId="1165DF34" w:rsidR="00AD5677" w:rsidRPr="00C24AEC" w:rsidRDefault="00AD5677" w:rsidP="00F23828">
      <w:pPr>
        <w:tabs>
          <w:tab w:val="left" w:pos="1305"/>
        </w:tabs>
        <w:spacing w:after="0" w:line="240" w:lineRule="auto"/>
        <w:jc w:val="both"/>
        <w:rPr>
          <w:rFonts w:asciiTheme="minorHAnsi" w:hAnsiTheme="minorHAnsi" w:cstheme="minorHAnsi"/>
          <w:sz w:val="24"/>
          <w:szCs w:val="24"/>
        </w:rPr>
      </w:pPr>
      <w:r w:rsidRPr="00C24AEC">
        <w:rPr>
          <w:rFonts w:asciiTheme="minorHAnsi" w:hAnsiTheme="minorHAnsi" w:cstheme="minorHAnsi"/>
          <w:b/>
          <w:sz w:val="24"/>
          <w:szCs w:val="24"/>
        </w:rPr>
        <w:t>Miasto Łódź ul. Piotrkowska 104 90-926 Łódź</w:t>
      </w:r>
      <w:r w:rsidR="00DD0093" w:rsidRPr="00C24AEC">
        <w:rPr>
          <w:rFonts w:asciiTheme="minorHAnsi" w:hAnsiTheme="minorHAnsi" w:cstheme="minorHAnsi"/>
          <w:b/>
          <w:sz w:val="24"/>
          <w:szCs w:val="24"/>
        </w:rPr>
        <w:t>,</w:t>
      </w:r>
      <w:r w:rsidRPr="00C24AEC">
        <w:rPr>
          <w:rFonts w:asciiTheme="minorHAnsi" w:hAnsiTheme="minorHAnsi" w:cstheme="minorHAnsi"/>
          <w:b/>
          <w:sz w:val="24"/>
          <w:szCs w:val="24"/>
        </w:rPr>
        <w:t xml:space="preserve"> </w:t>
      </w:r>
      <w:r w:rsidRPr="00C24AEC">
        <w:rPr>
          <w:rFonts w:asciiTheme="minorHAnsi" w:hAnsiTheme="minorHAnsi" w:cstheme="minorHAnsi"/>
          <w:sz w:val="24"/>
          <w:szCs w:val="24"/>
        </w:rPr>
        <w:t xml:space="preserve">NIP 7250028902 - </w:t>
      </w:r>
      <w:r w:rsidRPr="00C24AEC">
        <w:rPr>
          <w:rFonts w:asciiTheme="minorHAnsi" w:hAnsiTheme="minorHAnsi" w:cstheme="minorHAnsi"/>
          <w:b/>
          <w:sz w:val="24"/>
          <w:szCs w:val="24"/>
        </w:rPr>
        <w:t xml:space="preserve">Zarząd Zieleni Miejskiej </w:t>
      </w:r>
      <w:r w:rsidRPr="00C24AEC">
        <w:rPr>
          <w:rFonts w:asciiTheme="minorHAnsi" w:hAnsiTheme="minorHAnsi" w:cstheme="minorHAnsi"/>
          <w:b/>
          <w:sz w:val="24"/>
          <w:szCs w:val="24"/>
        </w:rPr>
        <w:br/>
        <w:t xml:space="preserve">ul. </w:t>
      </w:r>
      <w:r w:rsidR="00E13544">
        <w:rPr>
          <w:rFonts w:asciiTheme="minorHAnsi" w:hAnsiTheme="minorHAnsi" w:cstheme="minorHAnsi"/>
          <w:b/>
          <w:sz w:val="24"/>
          <w:szCs w:val="24"/>
        </w:rPr>
        <w:t>Retkińska</w:t>
      </w:r>
      <w:r w:rsidR="00676A90">
        <w:rPr>
          <w:rFonts w:asciiTheme="minorHAnsi" w:hAnsiTheme="minorHAnsi" w:cstheme="minorHAnsi"/>
          <w:b/>
          <w:sz w:val="24"/>
          <w:szCs w:val="24"/>
        </w:rPr>
        <w:t xml:space="preserve"> 41 </w:t>
      </w:r>
      <w:r w:rsidRPr="00C24AEC">
        <w:rPr>
          <w:rFonts w:asciiTheme="minorHAnsi" w:hAnsiTheme="minorHAnsi" w:cstheme="minorHAnsi"/>
          <w:b/>
          <w:sz w:val="24"/>
          <w:szCs w:val="24"/>
        </w:rPr>
        <w:t>94-</w:t>
      </w:r>
      <w:r w:rsidR="00E13544">
        <w:rPr>
          <w:rFonts w:asciiTheme="minorHAnsi" w:hAnsiTheme="minorHAnsi" w:cstheme="minorHAnsi"/>
          <w:b/>
          <w:sz w:val="24"/>
          <w:szCs w:val="24"/>
        </w:rPr>
        <w:t>004</w:t>
      </w:r>
      <w:r w:rsidRPr="00C24AEC">
        <w:rPr>
          <w:rFonts w:asciiTheme="minorHAnsi" w:hAnsiTheme="minorHAnsi" w:cstheme="minorHAnsi"/>
          <w:b/>
          <w:sz w:val="24"/>
          <w:szCs w:val="24"/>
        </w:rPr>
        <w:t xml:space="preserve"> Łódź ,</w:t>
      </w:r>
    </w:p>
    <w:p w14:paraId="19B9E916" w14:textId="413DE1FF" w:rsidR="00C00C4A" w:rsidRDefault="00AD5677" w:rsidP="00E76D4C">
      <w:pPr>
        <w:tabs>
          <w:tab w:val="left" w:pos="1305"/>
        </w:tabs>
        <w:spacing w:after="0" w:line="240" w:lineRule="auto"/>
        <w:rPr>
          <w:rFonts w:asciiTheme="minorHAnsi" w:hAnsiTheme="minorHAnsi" w:cstheme="minorHAnsi"/>
          <w:sz w:val="24"/>
          <w:szCs w:val="24"/>
        </w:rPr>
      </w:pPr>
      <w:r w:rsidRPr="00C24AEC">
        <w:rPr>
          <w:rFonts w:asciiTheme="minorHAnsi" w:hAnsiTheme="minorHAnsi" w:cstheme="minorHAnsi"/>
          <w:sz w:val="24"/>
          <w:szCs w:val="24"/>
        </w:rPr>
        <w:t xml:space="preserve"> w imieniu którego działa:</w:t>
      </w:r>
    </w:p>
    <w:p w14:paraId="1C5D9B7E" w14:textId="0B1DE19D" w:rsidR="00E13544" w:rsidRDefault="00E13544" w:rsidP="00AB0C01">
      <w:pPr>
        <w:spacing w:after="0" w:line="240" w:lineRule="auto"/>
        <w:rPr>
          <w:rFonts w:asciiTheme="minorHAnsi" w:hAnsiTheme="minorHAnsi" w:cstheme="minorHAnsi"/>
          <w:sz w:val="24"/>
          <w:szCs w:val="24"/>
        </w:rPr>
      </w:pPr>
      <w:r>
        <w:rPr>
          <w:rFonts w:asciiTheme="minorHAnsi" w:hAnsiTheme="minorHAnsi" w:cstheme="minorHAnsi"/>
          <w:sz w:val="24"/>
          <w:szCs w:val="24"/>
        </w:rPr>
        <w:t>……………………………………………………………………………………………………………….</w:t>
      </w:r>
    </w:p>
    <w:p w14:paraId="62D057A8" w14:textId="416D6236" w:rsidR="00AB0C01" w:rsidRPr="00C24AEC" w:rsidRDefault="00AB0C01" w:rsidP="00AB0C01">
      <w:pPr>
        <w:spacing w:after="0" w:line="240" w:lineRule="auto"/>
        <w:rPr>
          <w:rFonts w:asciiTheme="minorHAnsi" w:hAnsiTheme="minorHAnsi" w:cstheme="minorHAnsi"/>
          <w:b/>
          <w:sz w:val="24"/>
          <w:szCs w:val="24"/>
        </w:rPr>
      </w:pPr>
      <w:r w:rsidRPr="00C24AEC">
        <w:rPr>
          <w:rFonts w:asciiTheme="minorHAnsi" w:hAnsiTheme="minorHAnsi" w:cstheme="minorHAnsi"/>
          <w:sz w:val="24"/>
          <w:szCs w:val="24"/>
        </w:rPr>
        <w:t>a</w:t>
      </w:r>
      <w:r w:rsidRPr="00C24AEC">
        <w:rPr>
          <w:rFonts w:asciiTheme="minorHAnsi" w:hAnsiTheme="minorHAnsi" w:cstheme="minorHAnsi"/>
          <w:b/>
          <w:sz w:val="24"/>
          <w:szCs w:val="24"/>
        </w:rPr>
        <w:t xml:space="preserve"> </w:t>
      </w:r>
    </w:p>
    <w:p w14:paraId="6DBFB460" w14:textId="77777777" w:rsidR="00AD5677" w:rsidRPr="00C24AEC" w:rsidRDefault="00AD5677" w:rsidP="00AB0C01">
      <w:pPr>
        <w:spacing w:after="0" w:line="240" w:lineRule="auto"/>
        <w:rPr>
          <w:rFonts w:asciiTheme="minorHAnsi" w:hAnsiTheme="minorHAnsi" w:cstheme="minorHAnsi"/>
          <w:b/>
          <w:sz w:val="24"/>
          <w:szCs w:val="24"/>
        </w:rPr>
      </w:pPr>
      <w:r w:rsidRPr="00C24AEC">
        <w:rPr>
          <w:rFonts w:asciiTheme="minorHAnsi" w:hAnsiTheme="minorHAnsi" w:cstheme="minorHAnsi"/>
          <w:b/>
          <w:sz w:val="24"/>
          <w:szCs w:val="24"/>
        </w:rPr>
        <w:t xml:space="preserve">WYKONAWCĄ:                   </w:t>
      </w:r>
    </w:p>
    <w:p w14:paraId="6E77B9BD" w14:textId="114B9CC7" w:rsidR="001A5E29" w:rsidRPr="00412EC2" w:rsidRDefault="00A134B2" w:rsidP="001A5E29">
      <w:pPr>
        <w:widowControl w:val="0"/>
        <w:tabs>
          <w:tab w:val="left" w:pos="5011"/>
          <w:tab w:val="left" w:pos="7426"/>
        </w:tabs>
        <w:overflowPunct w:val="0"/>
        <w:autoSpaceDE w:val="0"/>
        <w:spacing w:after="0" w:line="240" w:lineRule="auto"/>
        <w:jc w:val="both"/>
        <w:textAlignment w:val="baseline"/>
        <w:rPr>
          <w:rFonts w:asciiTheme="minorHAnsi" w:hAnsiTheme="minorHAnsi" w:cstheme="minorHAnsi"/>
          <w:b/>
          <w:sz w:val="24"/>
          <w:szCs w:val="24"/>
        </w:rPr>
      </w:pPr>
      <w:r w:rsidRPr="00412EC2">
        <w:rPr>
          <w:rFonts w:asciiTheme="minorHAnsi" w:hAnsiTheme="minorHAnsi" w:cstheme="minorHAnsi"/>
          <w:b/>
          <w:sz w:val="24"/>
          <w:szCs w:val="24"/>
        </w:rPr>
        <w:t>……………………</w:t>
      </w:r>
      <w:r w:rsidR="001A5E29" w:rsidRPr="00412EC2">
        <w:rPr>
          <w:rFonts w:asciiTheme="minorHAnsi" w:hAnsiTheme="minorHAnsi" w:cstheme="minorHAnsi"/>
          <w:b/>
          <w:sz w:val="24"/>
          <w:szCs w:val="24"/>
        </w:rPr>
        <w:t xml:space="preserve">, </w:t>
      </w:r>
      <w:r w:rsidR="001A5E29" w:rsidRPr="00412EC2">
        <w:rPr>
          <w:rFonts w:asciiTheme="minorHAnsi" w:hAnsiTheme="minorHAnsi" w:cstheme="minorHAnsi"/>
          <w:sz w:val="24"/>
          <w:szCs w:val="24"/>
        </w:rPr>
        <w:t xml:space="preserve">PESEL: </w:t>
      </w:r>
      <w:r w:rsidRPr="00412EC2">
        <w:rPr>
          <w:rFonts w:asciiTheme="minorHAnsi" w:hAnsiTheme="minorHAnsi" w:cstheme="minorHAnsi"/>
          <w:sz w:val="24"/>
          <w:szCs w:val="24"/>
        </w:rPr>
        <w:t>………………………….</w:t>
      </w:r>
      <w:r w:rsidR="001A5E29" w:rsidRPr="00412EC2">
        <w:rPr>
          <w:rFonts w:asciiTheme="minorHAnsi" w:hAnsiTheme="minorHAnsi" w:cstheme="minorHAnsi"/>
          <w:sz w:val="24"/>
          <w:szCs w:val="24"/>
        </w:rPr>
        <w:t>, prowadzącym  działalność pod nazwą:</w:t>
      </w:r>
      <w:r w:rsidR="001A5E29" w:rsidRPr="00C24AEC">
        <w:rPr>
          <w:rFonts w:asciiTheme="minorHAnsi" w:hAnsiTheme="minorHAnsi" w:cstheme="minorHAnsi"/>
          <w:b/>
          <w:sz w:val="24"/>
          <w:szCs w:val="24"/>
        </w:rPr>
        <w:t xml:space="preserve"> </w:t>
      </w:r>
      <w:r w:rsidR="00086DFB">
        <w:rPr>
          <w:rFonts w:asciiTheme="minorHAnsi" w:hAnsiTheme="minorHAnsi" w:cstheme="minorHAnsi"/>
          <w:b/>
          <w:sz w:val="24"/>
          <w:szCs w:val="24"/>
        </w:rPr>
        <w:t xml:space="preserve">                   </w:t>
      </w:r>
      <w:bookmarkStart w:id="1" w:name="_Hlk131661313"/>
      <w:r w:rsidR="00412EC2">
        <w:rPr>
          <w:rFonts w:asciiTheme="minorHAnsi" w:hAnsiTheme="minorHAnsi" w:cstheme="minorHAnsi"/>
          <w:b/>
          <w:sz w:val="24"/>
          <w:szCs w:val="24"/>
        </w:rPr>
        <w:t>…………………………………………………………………………………………….</w:t>
      </w:r>
      <w:r w:rsidR="009235D1">
        <w:rPr>
          <w:rFonts w:asciiTheme="minorHAnsi" w:hAnsiTheme="minorHAnsi" w:cstheme="minorHAnsi"/>
          <w:b/>
          <w:sz w:val="24"/>
          <w:szCs w:val="24"/>
        </w:rPr>
        <w:t xml:space="preserve"> </w:t>
      </w:r>
      <w:r w:rsidR="001A5E29" w:rsidRPr="00C24AEC">
        <w:rPr>
          <w:rFonts w:asciiTheme="minorHAnsi" w:hAnsiTheme="minorHAnsi" w:cstheme="minorHAnsi"/>
          <w:b/>
          <w:sz w:val="24"/>
          <w:szCs w:val="24"/>
        </w:rPr>
        <w:t>z siedzibą:</w:t>
      </w:r>
      <w:r w:rsidR="00086DFB">
        <w:rPr>
          <w:rFonts w:asciiTheme="minorHAnsi" w:hAnsiTheme="minorHAnsi" w:cstheme="minorHAnsi"/>
          <w:b/>
          <w:sz w:val="24"/>
          <w:szCs w:val="24"/>
        </w:rPr>
        <w:t xml:space="preserve"> </w:t>
      </w:r>
      <w:r w:rsidR="00412EC2">
        <w:rPr>
          <w:rFonts w:asciiTheme="minorHAnsi" w:hAnsiTheme="minorHAnsi" w:cstheme="minorHAnsi"/>
          <w:b/>
          <w:sz w:val="24"/>
          <w:szCs w:val="24"/>
        </w:rPr>
        <w:t xml:space="preserve">…………………………… </w:t>
      </w:r>
      <w:r w:rsidR="001A5E29" w:rsidRPr="00C24AEC">
        <w:rPr>
          <w:rFonts w:asciiTheme="minorHAnsi" w:hAnsiTheme="minorHAnsi" w:cstheme="minorHAnsi"/>
          <w:b/>
          <w:sz w:val="24"/>
          <w:szCs w:val="24"/>
        </w:rPr>
        <w:t xml:space="preserve">, </w:t>
      </w:r>
      <w:r w:rsidRPr="00C24AEC">
        <w:rPr>
          <w:rFonts w:asciiTheme="minorHAnsi" w:hAnsiTheme="minorHAnsi" w:cstheme="minorHAnsi"/>
          <w:b/>
          <w:sz w:val="24"/>
          <w:szCs w:val="24"/>
        </w:rPr>
        <w:t>N</w:t>
      </w:r>
      <w:r w:rsidR="001A5E29" w:rsidRPr="00C24AEC">
        <w:rPr>
          <w:rFonts w:asciiTheme="minorHAnsi" w:hAnsiTheme="minorHAnsi" w:cstheme="minorHAnsi"/>
          <w:sz w:val="24"/>
          <w:szCs w:val="24"/>
        </w:rPr>
        <w:t xml:space="preserve">IP: </w:t>
      </w:r>
      <w:r w:rsidR="00412EC2">
        <w:rPr>
          <w:rFonts w:asciiTheme="minorHAnsi" w:hAnsiTheme="minorHAnsi" w:cstheme="minorHAnsi"/>
          <w:sz w:val="24"/>
          <w:szCs w:val="24"/>
        </w:rPr>
        <w:t>………………………………………</w:t>
      </w:r>
      <w:r w:rsidR="001A5E29" w:rsidRPr="00C24AEC">
        <w:rPr>
          <w:rFonts w:asciiTheme="minorHAnsi" w:hAnsiTheme="minorHAnsi" w:cstheme="minorHAnsi"/>
          <w:sz w:val="24"/>
          <w:szCs w:val="24"/>
        </w:rPr>
        <w:t xml:space="preserve">, REGON: </w:t>
      </w:r>
      <w:r w:rsidR="00412EC2">
        <w:rPr>
          <w:rFonts w:asciiTheme="minorHAnsi" w:hAnsiTheme="minorHAnsi" w:cstheme="minorHAnsi"/>
          <w:sz w:val="24"/>
          <w:szCs w:val="24"/>
        </w:rPr>
        <w:t>……………………………………….</w:t>
      </w:r>
      <w:r w:rsidR="001A5E29" w:rsidRPr="00C24AEC">
        <w:rPr>
          <w:rFonts w:asciiTheme="minorHAnsi" w:hAnsiTheme="minorHAnsi" w:cstheme="minorHAnsi"/>
          <w:sz w:val="24"/>
          <w:szCs w:val="24"/>
        </w:rPr>
        <w:t>,</w:t>
      </w:r>
      <w:r w:rsidR="00086DFB">
        <w:rPr>
          <w:rFonts w:asciiTheme="minorHAnsi" w:hAnsiTheme="minorHAnsi" w:cstheme="minorHAnsi"/>
          <w:sz w:val="24"/>
          <w:szCs w:val="24"/>
        </w:rPr>
        <w:t xml:space="preserve"> </w:t>
      </w:r>
      <w:r w:rsidRPr="00BF3CF2">
        <w:rPr>
          <w:rFonts w:asciiTheme="minorHAnsi" w:hAnsiTheme="minorHAnsi" w:cstheme="minorHAnsi"/>
          <w:sz w:val="24"/>
          <w:szCs w:val="24"/>
        </w:rPr>
        <w:t xml:space="preserve">KRS </w:t>
      </w:r>
      <w:bookmarkEnd w:id="1"/>
      <w:r w:rsidR="00412EC2">
        <w:rPr>
          <w:rFonts w:asciiTheme="minorHAnsi" w:hAnsiTheme="minorHAnsi" w:cstheme="minorHAnsi"/>
          <w:sz w:val="24"/>
          <w:szCs w:val="24"/>
        </w:rPr>
        <w:t>……………………………….</w:t>
      </w:r>
    </w:p>
    <w:p w14:paraId="3ED2DEFC" w14:textId="6E0D3809" w:rsidR="009B79DB" w:rsidRPr="00C24AEC" w:rsidRDefault="009B79DB" w:rsidP="009B79DB">
      <w:pPr>
        <w:tabs>
          <w:tab w:val="left" w:pos="1305"/>
        </w:tabs>
        <w:spacing w:after="0" w:line="240" w:lineRule="auto"/>
        <w:rPr>
          <w:rFonts w:asciiTheme="minorHAnsi" w:hAnsiTheme="minorHAnsi" w:cstheme="minorHAnsi"/>
          <w:sz w:val="24"/>
          <w:szCs w:val="24"/>
        </w:rPr>
      </w:pPr>
      <w:r w:rsidRPr="00C24AEC">
        <w:rPr>
          <w:rFonts w:asciiTheme="minorHAnsi" w:hAnsiTheme="minorHAnsi" w:cstheme="minorHAnsi"/>
          <w:sz w:val="24"/>
          <w:szCs w:val="24"/>
        </w:rPr>
        <w:t>w imieniu którego działa:</w:t>
      </w:r>
    </w:p>
    <w:p w14:paraId="3AC144AA" w14:textId="2FF1813C" w:rsidR="009B79DB" w:rsidRPr="00C24AEC" w:rsidRDefault="00412EC2" w:rsidP="009B79DB">
      <w:pPr>
        <w:widowControl w:val="0"/>
        <w:tabs>
          <w:tab w:val="left" w:pos="5011"/>
          <w:tab w:val="left" w:pos="7426"/>
        </w:tabs>
        <w:overflowPunct w:val="0"/>
        <w:autoSpaceDE w:val="0"/>
        <w:spacing w:after="0" w:line="240" w:lineRule="auto"/>
        <w:jc w:val="both"/>
        <w:textAlignment w:val="baseline"/>
        <w:rPr>
          <w:rFonts w:asciiTheme="minorHAnsi" w:eastAsia="Times New Roman" w:hAnsiTheme="minorHAnsi" w:cstheme="minorHAnsi"/>
          <w:sz w:val="24"/>
          <w:szCs w:val="24"/>
          <w:lang w:eastAsia="pl-PL"/>
        </w:rPr>
      </w:pPr>
      <w:r>
        <w:rPr>
          <w:rFonts w:asciiTheme="minorHAnsi" w:hAnsiTheme="minorHAnsi" w:cstheme="minorHAnsi"/>
          <w:sz w:val="24"/>
          <w:szCs w:val="24"/>
        </w:rPr>
        <w:t>……………………………………………………………………………………….</w:t>
      </w:r>
    </w:p>
    <w:p w14:paraId="2373F371" w14:textId="77777777" w:rsidR="00AD5677" w:rsidRPr="00C24AEC" w:rsidRDefault="004F69CE" w:rsidP="00AB0C01">
      <w:pPr>
        <w:widowControl w:val="0"/>
        <w:suppressAutoHyphens/>
        <w:spacing w:after="0"/>
        <w:jc w:val="both"/>
        <w:rPr>
          <w:rFonts w:asciiTheme="minorHAnsi" w:hAnsiTheme="minorHAnsi" w:cstheme="minorHAnsi"/>
          <w:b/>
          <w:bCs/>
          <w:sz w:val="24"/>
          <w:szCs w:val="24"/>
        </w:rPr>
      </w:pPr>
      <w:r w:rsidRPr="00C24AEC">
        <w:rPr>
          <w:rFonts w:asciiTheme="minorHAnsi" w:hAnsiTheme="minorHAnsi" w:cstheme="minorHAnsi"/>
          <w:sz w:val="24"/>
          <w:szCs w:val="24"/>
        </w:rPr>
        <w:t>łącznie zwanych dalej „Stronami”</w:t>
      </w:r>
      <w:r w:rsidR="00472DAF" w:rsidRPr="00C24AEC">
        <w:rPr>
          <w:rFonts w:asciiTheme="minorHAnsi" w:hAnsiTheme="minorHAnsi" w:cstheme="minorHAnsi"/>
          <w:b/>
          <w:bCs/>
          <w:sz w:val="24"/>
          <w:szCs w:val="24"/>
        </w:rPr>
        <w:t xml:space="preserve"> </w:t>
      </w:r>
      <w:r w:rsidR="00AD5677" w:rsidRPr="00C24AEC">
        <w:rPr>
          <w:rFonts w:asciiTheme="minorHAnsi" w:hAnsiTheme="minorHAnsi" w:cstheme="minorHAnsi"/>
          <w:sz w:val="24"/>
          <w:szCs w:val="24"/>
        </w:rPr>
        <w:t>o następującej treści:</w:t>
      </w:r>
    </w:p>
    <w:p w14:paraId="324F0D0B" w14:textId="77777777" w:rsidR="00AD5677" w:rsidRPr="00C24AEC" w:rsidRDefault="00AD5677" w:rsidP="00AD5677">
      <w:pPr>
        <w:tabs>
          <w:tab w:val="left" w:pos="5011"/>
          <w:tab w:val="left" w:pos="7426"/>
        </w:tabs>
        <w:spacing w:after="0" w:line="240" w:lineRule="auto"/>
        <w:rPr>
          <w:rFonts w:asciiTheme="minorHAnsi" w:hAnsiTheme="minorHAnsi" w:cstheme="minorHAnsi"/>
          <w:b/>
          <w:sz w:val="24"/>
          <w:szCs w:val="24"/>
        </w:rPr>
      </w:pPr>
    </w:p>
    <w:p w14:paraId="1DB4346B" w14:textId="77777777" w:rsidR="00AD5677" w:rsidRPr="00C24AEC" w:rsidRDefault="00AD5677" w:rsidP="00AD5677">
      <w:pPr>
        <w:pStyle w:val="Stopka"/>
        <w:widowControl w:val="0"/>
        <w:tabs>
          <w:tab w:val="clear" w:pos="4536"/>
          <w:tab w:val="clear" w:pos="9072"/>
          <w:tab w:val="left" w:pos="5011"/>
          <w:tab w:val="left" w:pos="7426"/>
        </w:tabs>
        <w:overflowPunct w:val="0"/>
        <w:autoSpaceDE w:val="0"/>
        <w:spacing w:after="0" w:line="240" w:lineRule="auto"/>
        <w:ind w:firstLine="360"/>
        <w:jc w:val="center"/>
        <w:textAlignment w:val="baseline"/>
        <w:rPr>
          <w:rFonts w:asciiTheme="minorHAnsi" w:hAnsiTheme="minorHAnsi" w:cstheme="minorHAnsi"/>
          <w:b/>
          <w:sz w:val="24"/>
          <w:szCs w:val="24"/>
        </w:rPr>
      </w:pPr>
      <w:r w:rsidRPr="00C24AEC">
        <w:rPr>
          <w:rFonts w:asciiTheme="minorHAnsi" w:hAnsiTheme="minorHAnsi" w:cstheme="minorHAnsi"/>
          <w:b/>
          <w:sz w:val="24"/>
          <w:szCs w:val="24"/>
        </w:rPr>
        <w:t>§ 1</w:t>
      </w:r>
    </w:p>
    <w:p w14:paraId="254BA30C" w14:textId="77777777" w:rsidR="00AD5677" w:rsidRDefault="00AD5677" w:rsidP="00AD5677">
      <w:pPr>
        <w:pStyle w:val="Stopka"/>
        <w:widowControl w:val="0"/>
        <w:tabs>
          <w:tab w:val="clear" w:pos="4536"/>
          <w:tab w:val="clear" w:pos="9072"/>
          <w:tab w:val="left" w:pos="5011"/>
          <w:tab w:val="left" w:pos="7426"/>
        </w:tabs>
        <w:overflowPunct w:val="0"/>
        <w:autoSpaceDE w:val="0"/>
        <w:spacing w:after="0" w:line="240" w:lineRule="auto"/>
        <w:jc w:val="center"/>
        <w:textAlignment w:val="baseline"/>
        <w:rPr>
          <w:rFonts w:asciiTheme="minorHAnsi" w:hAnsiTheme="minorHAnsi" w:cstheme="minorHAnsi"/>
          <w:b/>
          <w:sz w:val="24"/>
          <w:szCs w:val="24"/>
        </w:rPr>
      </w:pPr>
      <w:r w:rsidRPr="00C24AEC">
        <w:rPr>
          <w:rFonts w:asciiTheme="minorHAnsi" w:hAnsiTheme="minorHAnsi" w:cstheme="minorHAnsi"/>
          <w:b/>
          <w:sz w:val="24"/>
          <w:szCs w:val="24"/>
        </w:rPr>
        <w:t>Przedmiot umowy</w:t>
      </w:r>
    </w:p>
    <w:p w14:paraId="142620A5" w14:textId="77777777" w:rsidR="008B6383" w:rsidRPr="00C24AEC" w:rsidRDefault="008B6383" w:rsidP="00AD5677">
      <w:pPr>
        <w:pStyle w:val="Stopka"/>
        <w:widowControl w:val="0"/>
        <w:tabs>
          <w:tab w:val="clear" w:pos="4536"/>
          <w:tab w:val="clear" w:pos="9072"/>
          <w:tab w:val="left" w:pos="5011"/>
          <w:tab w:val="left" w:pos="7426"/>
        </w:tabs>
        <w:overflowPunct w:val="0"/>
        <w:autoSpaceDE w:val="0"/>
        <w:spacing w:after="0" w:line="240" w:lineRule="auto"/>
        <w:jc w:val="center"/>
        <w:textAlignment w:val="baseline"/>
        <w:rPr>
          <w:rFonts w:asciiTheme="minorHAnsi" w:hAnsiTheme="minorHAnsi" w:cstheme="minorHAnsi"/>
          <w:b/>
          <w:sz w:val="24"/>
          <w:szCs w:val="24"/>
        </w:rPr>
      </w:pPr>
    </w:p>
    <w:p w14:paraId="61BAC359" w14:textId="408353EA" w:rsidR="00AD5677" w:rsidRPr="00C24AEC" w:rsidRDefault="00376C98" w:rsidP="00137085">
      <w:pPr>
        <w:numPr>
          <w:ilvl w:val="0"/>
          <w:numId w:val="27"/>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bCs/>
          <w:sz w:val="24"/>
          <w:szCs w:val="24"/>
        </w:rPr>
        <w:t xml:space="preserve">Zamawiający zleca, a Wykonawca przyjmuje do wykonania </w:t>
      </w:r>
      <w:r w:rsidR="00842FC9" w:rsidRPr="00C24AEC">
        <w:rPr>
          <w:rFonts w:asciiTheme="minorHAnsi" w:hAnsiTheme="minorHAnsi" w:cstheme="minorHAnsi"/>
          <w:bCs/>
          <w:sz w:val="24"/>
          <w:szCs w:val="24"/>
        </w:rPr>
        <w:t xml:space="preserve">roboty budowlane w zakresie </w:t>
      </w:r>
      <w:r w:rsidR="00E13544">
        <w:rPr>
          <w:rFonts w:cstheme="minorHAnsi"/>
          <w:b/>
          <w:bCs/>
          <w:sz w:val="24"/>
          <w:szCs w:val="24"/>
        </w:rPr>
        <w:t xml:space="preserve">„Budowa </w:t>
      </w:r>
      <w:r w:rsidR="00676A90">
        <w:rPr>
          <w:rFonts w:cstheme="minorHAnsi"/>
          <w:b/>
          <w:bCs/>
          <w:sz w:val="24"/>
          <w:szCs w:val="24"/>
        </w:rPr>
        <w:t>boiska wielofunkcyjnego</w:t>
      </w:r>
      <w:r w:rsidR="00E13544">
        <w:rPr>
          <w:rFonts w:cstheme="minorHAnsi"/>
          <w:b/>
          <w:bCs/>
          <w:sz w:val="24"/>
          <w:szCs w:val="24"/>
        </w:rPr>
        <w:t xml:space="preserve"> na zieleńcu przy ul. Cyganka </w:t>
      </w:r>
      <w:r w:rsidR="006A5C26">
        <w:rPr>
          <w:rFonts w:cstheme="minorHAnsi"/>
          <w:b/>
          <w:bCs/>
          <w:sz w:val="24"/>
          <w:szCs w:val="24"/>
        </w:rPr>
        <w:t xml:space="preserve">” </w:t>
      </w:r>
      <w:r w:rsidR="00673305" w:rsidRPr="00C24AEC">
        <w:rPr>
          <w:rFonts w:asciiTheme="minorHAnsi" w:hAnsiTheme="minorHAnsi" w:cstheme="minorHAnsi"/>
          <w:sz w:val="24"/>
          <w:szCs w:val="24"/>
        </w:rPr>
        <w:t>zgodnie ze złożoną ofertą</w:t>
      </w:r>
      <w:r w:rsidR="008442D3" w:rsidRPr="00C24AEC">
        <w:rPr>
          <w:rFonts w:asciiTheme="minorHAnsi" w:hAnsiTheme="minorHAnsi" w:cstheme="minorHAnsi"/>
          <w:b/>
          <w:sz w:val="24"/>
          <w:szCs w:val="24"/>
        </w:rPr>
        <w:t>.</w:t>
      </w:r>
      <w:r w:rsidR="00AD5677" w:rsidRPr="00C24AEC">
        <w:rPr>
          <w:rFonts w:asciiTheme="minorHAnsi" w:hAnsiTheme="minorHAnsi" w:cstheme="minorHAnsi"/>
          <w:b/>
          <w:sz w:val="24"/>
          <w:szCs w:val="24"/>
          <w:vertAlign w:val="subscript"/>
        </w:rPr>
        <w:t xml:space="preserve"> </w:t>
      </w:r>
    </w:p>
    <w:p w14:paraId="54E50BD1" w14:textId="702A736F" w:rsidR="00B03153" w:rsidRPr="00C24AEC" w:rsidRDefault="009874D5" w:rsidP="00137085">
      <w:pPr>
        <w:numPr>
          <w:ilvl w:val="0"/>
          <w:numId w:val="27"/>
        </w:numPr>
        <w:suppressAutoHyphens/>
        <w:spacing w:after="0" w:line="240" w:lineRule="auto"/>
        <w:jc w:val="both"/>
        <w:rPr>
          <w:rFonts w:asciiTheme="minorHAnsi" w:eastAsia="SimSun" w:hAnsiTheme="minorHAnsi" w:cstheme="minorHAnsi"/>
          <w:kern w:val="1"/>
          <w:sz w:val="24"/>
          <w:szCs w:val="24"/>
          <w:lang w:eastAsia="hi-IN" w:bidi="hi-IN"/>
        </w:rPr>
      </w:pPr>
      <w:r w:rsidRPr="00C24AEC">
        <w:rPr>
          <w:rFonts w:asciiTheme="minorHAnsi" w:hAnsiTheme="minorHAnsi" w:cstheme="minorHAnsi"/>
          <w:sz w:val="24"/>
          <w:szCs w:val="24"/>
        </w:rPr>
        <w:t>Opis przedmiotu zamówienia stanowi</w:t>
      </w:r>
      <w:r w:rsidRPr="00C24AEC">
        <w:rPr>
          <w:rFonts w:asciiTheme="minorHAnsi" w:hAnsiTheme="minorHAnsi" w:cstheme="minorHAnsi"/>
          <w:b/>
          <w:sz w:val="24"/>
          <w:szCs w:val="24"/>
        </w:rPr>
        <w:t xml:space="preserve"> załącznik nr 1 </w:t>
      </w:r>
      <w:r w:rsidR="00376C98" w:rsidRPr="00C24AEC">
        <w:rPr>
          <w:rFonts w:asciiTheme="minorHAnsi" w:hAnsiTheme="minorHAnsi" w:cstheme="minorHAnsi"/>
          <w:sz w:val="24"/>
          <w:szCs w:val="24"/>
        </w:rPr>
        <w:t>do niniejszej umowy</w:t>
      </w:r>
      <w:r w:rsidR="00B03153" w:rsidRPr="00C24AEC">
        <w:rPr>
          <w:rFonts w:asciiTheme="minorHAnsi" w:hAnsiTheme="minorHAnsi" w:cstheme="minorHAnsi"/>
          <w:sz w:val="24"/>
          <w:szCs w:val="24"/>
        </w:rPr>
        <w:t>.</w:t>
      </w:r>
    </w:p>
    <w:p w14:paraId="434F208D" w14:textId="696254F6" w:rsidR="009235D1" w:rsidRPr="006A5C26" w:rsidRDefault="005A0864" w:rsidP="006A5C26">
      <w:pPr>
        <w:numPr>
          <w:ilvl w:val="0"/>
          <w:numId w:val="27"/>
        </w:numPr>
        <w:suppressAutoHyphens/>
        <w:spacing w:after="0" w:line="240" w:lineRule="auto"/>
        <w:jc w:val="both"/>
        <w:rPr>
          <w:rFonts w:asciiTheme="minorHAnsi" w:eastAsia="SimSun" w:hAnsiTheme="minorHAnsi" w:cstheme="minorHAnsi"/>
          <w:kern w:val="1"/>
          <w:sz w:val="24"/>
          <w:szCs w:val="24"/>
          <w:lang w:eastAsia="hi-IN" w:bidi="hi-IN"/>
        </w:rPr>
      </w:pPr>
      <w:r>
        <w:rPr>
          <w:rFonts w:cs="Bookman Old Style"/>
          <w:sz w:val="24"/>
          <w:szCs w:val="24"/>
        </w:rPr>
        <w:t>Zakres prac</w:t>
      </w:r>
      <w:r w:rsidR="009874D5">
        <w:rPr>
          <w:rFonts w:cs="Bookman Old Style"/>
          <w:sz w:val="24"/>
          <w:szCs w:val="24"/>
        </w:rPr>
        <w:t xml:space="preserve"> zamówienia </w:t>
      </w:r>
      <w:r w:rsidR="009874D5" w:rsidRPr="007D6058">
        <w:rPr>
          <w:rFonts w:cs="Bookman Old Style"/>
          <w:sz w:val="24"/>
          <w:szCs w:val="24"/>
        </w:rPr>
        <w:t xml:space="preserve"> </w:t>
      </w:r>
      <w:r w:rsidR="009235D1" w:rsidRPr="007D6058">
        <w:rPr>
          <w:rFonts w:cs="Bookman Old Style"/>
          <w:sz w:val="24"/>
          <w:szCs w:val="24"/>
        </w:rPr>
        <w:t xml:space="preserve">winien być wykonany </w:t>
      </w:r>
      <w:r w:rsidR="009235D1" w:rsidRPr="007D6058">
        <w:rPr>
          <w:sz w:val="24"/>
          <w:szCs w:val="24"/>
        </w:rPr>
        <w:t>na podstawie</w:t>
      </w:r>
      <w:r w:rsidR="00E10D26">
        <w:rPr>
          <w:sz w:val="24"/>
          <w:szCs w:val="24"/>
        </w:rPr>
        <w:t xml:space="preserve"> </w:t>
      </w:r>
      <w:r w:rsidR="00E10D26" w:rsidRPr="00F771CA">
        <w:rPr>
          <w:sz w:val="24"/>
          <w:szCs w:val="24"/>
        </w:rPr>
        <w:t>dokumentacji projektowej</w:t>
      </w:r>
      <w:r w:rsidR="009235D1" w:rsidRPr="00F771CA">
        <w:rPr>
          <w:sz w:val="24"/>
          <w:szCs w:val="24"/>
        </w:rPr>
        <w:t xml:space="preserve">: </w:t>
      </w:r>
      <w:r w:rsidR="00676A90">
        <w:rPr>
          <w:rFonts w:cstheme="minorHAnsi"/>
          <w:sz w:val="24"/>
          <w:szCs w:val="24"/>
        </w:rPr>
        <w:t>„Budowa boiska wielofunkcyjnego na zieleńcu przy ul. Cyganka ” i przedmiarów</w:t>
      </w:r>
      <w:r w:rsidR="00676A90" w:rsidRPr="007D6058">
        <w:rPr>
          <w:rFonts w:cstheme="minorHAnsi"/>
          <w:sz w:val="24"/>
          <w:szCs w:val="24"/>
        </w:rPr>
        <w:t xml:space="preserve"> </w:t>
      </w:r>
      <w:r w:rsidR="00676A90">
        <w:rPr>
          <w:rFonts w:cstheme="minorHAnsi"/>
          <w:sz w:val="24"/>
          <w:szCs w:val="24"/>
        </w:rPr>
        <w:t xml:space="preserve"> opracowanych przez Kerria Pracownia Projektowa z Koła</w:t>
      </w:r>
      <w:r w:rsidR="00C1099B">
        <w:rPr>
          <w:rFonts w:cstheme="minorHAnsi"/>
          <w:sz w:val="24"/>
          <w:szCs w:val="24"/>
        </w:rPr>
        <w:t xml:space="preserve">, </w:t>
      </w:r>
      <w:r w:rsidR="00E13544">
        <w:rPr>
          <w:rFonts w:cstheme="minorHAnsi"/>
          <w:sz w:val="24"/>
          <w:szCs w:val="24"/>
        </w:rPr>
        <w:t xml:space="preserve"> </w:t>
      </w:r>
      <w:r w:rsidR="006A5C26">
        <w:rPr>
          <w:rFonts w:cstheme="minorHAnsi"/>
          <w:sz w:val="24"/>
          <w:szCs w:val="24"/>
        </w:rPr>
        <w:t xml:space="preserve"> </w:t>
      </w:r>
      <w:r w:rsidR="006A5C26" w:rsidRPr="003F143A">
        <w:rPr>
          <w:rFonts w:cstheme="minorHAnsi"/>
          <w:sz w:val="24"/>
          <w:szCs w:val="24"/>
        </w:rPr>
        <w:t>zgodnie z zasadami sztuki budowlanej, wiedzy technicznej, obowiązującymi przepisami i normami oraz załączoną tabelą elementów scalonych</w:t>
      </w:r>
      <w:r w:rsidR="00A0256C" w:rsidRPr="006A5C26">
        <w:rPr>
          <w:rFonts w:cstheme="minorHAnsi"/>
          <w:sz w:val="24"/>
          <w:szCs w:val="24"/>
        </w:rPr>
        <w:t>, któr</w:t>
      </w:r>
      <w:r w:rsidR="00C1099B">
        <w:rPr>
          <w:rFonts w:cstheme="minorHAnsi"/>
          <w:sz w:val="24"/>
          <w:szCs w:val="24"/>
        </w:rPr>
        <w:t>ych wersje elektroniczne</w:t>
      </w:r>
      <w:r w:rsidR="00A0256C" w:rsidRPr="006A5C26">
        <w:rPr>
          <w:rFonts w:cstheme="minorHAnsi"/>
          <w:sz w:val="24"/>
          <w:szCs w:val="24"/>
        </w:rPr>
        <w:t xml:space="preserve"> Zamawiający przekazał Wykonawcy na etapie procedowania jego wyboru. </w:t>
      </w:r>
    </w:p>
    <w:p w14:paraId="0D224AF7" w14:textId="4DA0A613" w:rsidR="00F94FCC" w:rsidRPr="00F94FCC" w:rsidRDefault="00376C98" w:rsidP="00B06E41">
      <w:pPr>
        <w:numPr>
          <w:ilvl w:val="0"/>
          <w:numId w:val="27"/>
        </w:numPr>
        <w:suppressAutoHyphens/>
        <w:spacing w:after="0" w:line="240" w:lineRule="auto"/>
        <w:jc w:val="both"/>
        <w:rPr>
          <w:rFonts w:asciiTheme="minorHAnsi" w:eastAsia="SimSun" w:hAnsiTheme="minorHAnsi" w:cstheme="minorHAnsi"/>
          <w:kern w:val="1"/>
          <w:sz w:val="24"/>
          <w:szCs w:val="24"/>
          <w:lang w:eastAsia="hi-IN" w:bidi="hi-IN"/>
        </w:rPr>
      </w:pPr>
      <w:r w:rsidRPr="00F94FCC">
        <w:rPr>
          <w:rFonts w:asciiTheme="minorHAnsi" w:hAnsiTheme="minorHAnsi" w:cstheme="minorHAnsi"/>
          <w:sz w:val="24"/>
          <w:szCs w:val="24"/>
        </w:rPr>
        <w:t>Wykonawca oświadcza, iż dokładnie i z należytą starannością zap</w:t>
      </w:r>
      <w:r w:rsidR="00D82D94" w:rsidRPr="00F94FCC">
        <w:rPr>
          <w:rFonts w:asciiTheme="minorHAnsi" w:hAnsiTheme="minorHAnsi" w:cstheme="minorHAnsi"/>
          <w:sz w:val="24"/>
          <w:szCs w:val="24"/>
        </w:rPr>
        <w:t xml:space="preserve">oznał się </w:t>
      </w:r>
      <w:r w:rsidR="00FB040A" w:rsidRPr="00F94FCC">
        <w:rPr>
          <w:rFonts w:asciiTheme="minorHAnsi" w:hAnsiTheme="minorHAnsi" w:cstheme="minorHAnsi"/>
          <w:sz w:val="24"/>
          <w:szCs w:val="24"/>
        </w:rPr>
        <w:br/>
      </w:r>
      <w:r w:rsidR="00D82D94" w:rsidRPr="00F94FCC">
        <w:rPr>
          <w:rFonts w:asciiTheme="minorHAnsi" w:hAnsiTheme="minorHAnsi" w:cstheme="minorHAnsi"/>
          <w:sz w:val="24"/>
          <w:szCs w:val="24"/>
        </w:rPr>
        <w:t>z doku</w:t>
      </w:r>
      <w:r w:rsidR="00DF631A" w:rsidRPr="00F94FCC">
        <w:rPr>
          <w:rFonts w:asciiTheme="minorHAnsi" w:hAnsiTheme="minorHAnsi" w:cstheme="minorHAnsi"/>
          <w:sz w:val="24"/>
          <w:szCs w:val="24"/>
        </w:rPr>
        <w:t>m</w:t>
      </w:r>
      <w:r w:rsidR="00D82D94" w:rsidRPr="00F94FCC">
        <w:rPr>
          <w:rFonts w:asciiTheme="minorHAnsi" w:hAnsiTheme="minorHAnsi" w:cstheme="minorHAnsi"/>
          <w:sz w:val="24"/>
          <w:szCs w:val="24"/>
        </w:rPr>
        <w:t>e</w:t>
      </w:r>
      <w:r w:rsidR="00DF631A" w:rsidRPr="00F94FCC">
        <w:rPr>
          <w:rFonts w:asciiTheme="minorHAnsi" w:hAnsiTheme="minorHAnsi" w:cstheme="minorHAnsi"/>
          <w:sz w:val="24"/>
          <w:szCs w:val="24"/>
        </w:rPr>
        <w:t xml:space="preserve">ntacją, o której </w:t>
      </w:r>
      <w:r w:rsidRPr="00F94FCC">
        <w:rPr>
          <w:rFonts w:asciiTheme="minorHAnsi" w:hAnsiTheme="minorHAnsi" w:cstheme="minorHAnsi"/>
          <w:sz w:val="24"/>
          <w:szCs w:val="24"/>
        </w:rPr>
        <w:t xml:space="preserve"> mowa w ust. 3 i oświadcza, że nie</w:t>
      </w:r>
      <w:r w:rsidR="00F0582E" w:rsidRPr="00F94FCC">
        <w:rPr>
          <w:rFonts w:asciiTheme="minorHAnsi" w:hAnsiTheme="minorHAnsi" w:cstheme="minorHAnsi"/>
          <w:sz w:val="24"/>
          <w:szCs w:val="24"/>
        </w:rPr>
        <w:t xml:space="preserve"> ma do</w:t>
      </w:r>
      <w:r w:rsidR="00DF631A" w:rsidRPr="00F94FCC">
        <w:rPr>
          <w:rFonts w:asciiTheme="minorHAnsi" w:hAnsiTheme="minorHAnsi" w:cstheme="minorHAnsi"/>
          <w:sz w:val="24"/>
          <w:szCs w:val="24"/>
        </w:rPr>
        <w:t xml:space="preserve"> niej</w:t>
      </w:r>
      <w:r w:rsidRPr="00F94FCC">
        <w:rPr>
          <w:rFonts w:asciiTheme="minorHAnsi" w:hAnsiTheme="minorHAnsi" w:cstheme="minorHAnsi"/>
          <w:sz w:val="24"/>
          <w:szCs w:val="24"/>
        </w:rPr>
        <w:t xml:space="preserve"> żadnych zastrzeżeń oraz,</w:t>
      </w:r>
      <w:r w:rsidR="00DF631A" w:rsidRPr="00F94FCC">
        <w:rPr>
          <w:rFonts w:asciiTheme="minorHAnsi" w:hAnsiTheme="minorHAnsi" w:cstheme="minorHAnsi"/>
          <w:sz w:val="24"/>
          <w:szCs w:val="24"/>
        </w:rPr>
        <w:t xml:space="preserve"> że prace będące przedmiotem jej</w:t>
      </w:r>
      <w:r w:rsidRPr="00F94FCC">
        <w:rPr>
          <w:rFonts w:asciiTheme="minorHAnsi" w:hAnsiTheme="minorHAnsi" w:cstheme="minorHAnsi"/>
          <w:sz w:val="24"/>
          <w:szCs w:val="24"/>
        </w:rPr>
        <w:t xml:space="preserve"> opracowania są w pełni możliwe do zrealizowania zgodnie z postanowieniami niniejszej umowy</w:t>
      </w:r>
      <w:r w:rsidR="00A94B42" w:rsidRPr="00F94FCC">
        <w:rPr>
          <w:rFonts w:asciiTheme="minorHAnsi" w:hAnsiTheme="minorHAnsi" w:cstheme="minorHAnsi"/>
          <w:sz w:val="24"/>
          <w:szCs w:val="24"/>
        </w:rPr>
        <w:t>.</w:t>
      </w:r>
    </w:p>
    <w:p w14:paraId="3631B08B" w14:textId="46D27724" w:rsidR="006A5C26" w:rsidRPr="009235D1" w:rsidRDefault="006A5C26" w:rsidP="006A5C26">
      <w:pPr>
        <w:numPr>
          <w:ilvl w:val="0"/>
          <w:numId w:val="27"/>
        </w:numPr>
        <w:suppressAutoHyphens/>
        <w:spacing w:after="0" w:line="240" w:lineRule="auto"/>
        <w:jc w:val="both"/>
        <w:rPr>
          <w:rFonts w:asciiTheme="minorHAnsi" w:eastAsia="SimSun" w:hAnsiTheme="minorHAnsi" w:cstheme="minorHAnsi"/>
          <w:kern w:val="1"/>
          <w:sz w:val="24"/>
          <w:szCs w:val="24"/>
          <w:lang w:eastAsia="hi-IN" w:bidi="hi-IN"/>
        </w:rPr>
      </w:pPr>
      <w:r>
        <w:rPr>
          <w:rFonts w:asciiTheme="minorHAnsi" w:hAnsiTheme="minorHAnsi" w:cstheme="minorHAnsi"/>
          <w:sz w:val="24"/>
          <w:szCs w:val="24"/>
        </w:rPr>
        <w:t xml:space="preserve">Wykonawca wypełnił  i przedłożył Zamawiającemu oryginały: tabeli elementów scalonych i kosztorysu ofertowego opracowanego w oparciu o udostępnione przez Zamawiającego przedmiary i tabele elementów scalonych . Kosztorys ofertowy powinien być złożony z </w:t>
      </w:r>
      <w:r>
        <w:rPr>
          <w:rFonts w:asciiTheme="minorHAnsi" w:hAnsiTheme="minorHAnsi" w:cstheme="minorHAnsi"/>
          <w:sz w:val="24"/>
          <w:szCs w:val="24"/>
        </w:rPr>
        <w:lastRenderedPageBreak/>
        <w:t xml:space="preserve">ceną nie wyższą niż zaproponowana w ofercie . Kosztorys ofertowy oraz tabela elementów scalonych stanowi </w:t>
      </w:r>
      <w:r w:rsidRPr="00F94FCC">
        <w:rPr>
          <w:rFonts w:asciiTheme="minorHAnsi" w:hAnsiTheme="minorHAnsi" w:cstheme="minorHAnsi"/>
          <w:b/>
          <w:bCs/>
          <w:sz w:val="24"/>
          <w:szCs w:val="24"/>
        </w:rPr>
        <w:t>załącznik nr 2</w:t>
      </w:r>
      <w:r>
        <w:rPr>
          <w:rFonts w:asciiTheme="minorHAnsi" w:hAnsiTheme="minorHAnsi" w:cstheme="minorHAnsi"/>
          <w:sz w:val="24"/>
          <w:szCs w:val="24"/>
        </w:rPr>
        <w:t xml:space="preserve"> do umowy.</w:t>
      </w:r>
    </w:p>
    <w:p w14:paraId="251C7EA0" w14:textId="1D587D27" w:rsidR="00CD1B1D" w:rsidRDefault="00CD1B1D" w:rsidP="00CD1B1D">
      <w:pPr>
        <w:numPr>
          <w:ilvl w:val="0"/>
          <w:numId w:val="27"/>
        </w:numPr>
        <w:suppressAutoHyphens/>
        <w:autoSpaceDE w:val="0"/>
        <w:autoSpaceDN w:val="0"/>
        <w:adjustRightInd w:val="0"/>
        <w:spacing w:after="0" w:line="240" w:lineRule="auto"/>
        <w:jc w:val="both"/>
        <w:rPr>
          <w:rFonts w:asciiTheme="minorHAnsi" w:eastAsia="Times New Roman" w:hAnsiTheme="minorHAnsi" w:cstheme="minorHAnsi"/>
          <w:sz w:val="24"/>
          <w:szCs w:val="24"/>
          <w:lang w:eastAsia="pl-PL"/>
        </w:rPr>
      </w:pPr>
      <w:r w:rsidRPr="00C1099B">
        <w:rPr>
          <w:rFonts w:asciiTheme="minorHAnsi" w:hAnsiTheme="minorHAnsi" w:cstheme="minorHAnsi"/>
          <w:sz w:val="24"/>
          <w:szCs w:val="24"/>
        </w:rPr>
        <w:t>Zamawiający wymaga, aby wszystkie czynności polegające na faktycznym wykonywaniu robót budowlanych w zakresie:</w:t>
      </w:r>
      <w:r w:rsidR="00DB5B59">
        <w:rPr>
          <w:rFonts w:asciiTheme="minorHAnsi" w:hAnsiTheme="minorHAnsi" w:cstheme="minorHAnsi"/>
          <w:sz w:val="24"/>
          <w:szCs w:val="24"/>
        </w:rPr>
        <w:t xml:space="preserve"> </w:t>
      </w:r>
      <w:r w:rsidR="006A5C26" w:rsidRPr="00C1099B">
        <w:rPr>
          <w:rFonts w:asciiTheme="minorHAnsi" w:hAnsiTheme="minorHAnsi" w:cstheme="minorHAnsi"/>
          <w:b/>
          <w:bCs/>
          <w:sz w:val="24"/>
          <w:szCs w:val="24"/>
        </w:rPr>
        <w:t>montażu</w:t>
      </w:r>
      <w:r w:rsidR="00DB5B59">
        <w:rPr>
          <w:rFonts w:asciiTheme="minorHAnsi" w:hAnsiTheme="minorHAnsi" w:cstheme="minorHAnsi"/>
          <w:b/>
          <w:bCs/>
          <w:sz w:val="24"/>
          <w:szCs w:val="24"/>
        </w:rPr>
        <w:t xml:space="preserve"> </w:t>
      </w:r>
      <w:r w:rsidR="00676A90">
        <w:rPr>
          <w:rFonts w:asciiTheme="minorHAnsi" w:hAnsiTheme="minorHAnsi" w:cstheme="minorHAnsi"/>
          <w:b/>
          <w:bCs/>
          <w:sz w:val="24"/>
          <w:szCs w:val="24"/>
        </w:rPr>
        <w:t>wyposażeniu boiska</w:t>
      </w:r>
      <w:r w:rsidR="00C1099B" w:rsidRPr="00C1099B">
        <w:rPr>
          <w:rFonts w:asciiTheme="minorHAnsi" w:hAnsiTheme="minorHAnsi" w:cstheme="minorHAnsi"/>
          <w:b/>
          <w:bCs/>
          <w:sz w:val="24"/>
          <w:szCs w:val="24"/>
        </w:rPr>
        <w:t xml:space="preserve"> oraz</w:t>
      </w:r>
      <w:r w:rsidR="006A5C26" w:rsidRPr="00C1099B">
        <w:rPr>
          <w:rFonts w:asciiTheme="minorHAnsi" w:hAnsiTheme="minorHAnsi" w:cstheme="minorHAnsi"/>
          <w:b/>
          <w:bCs/>
          <w:sz w:val="24"/>
          <w:szCs w:val="24"/>
        </w:rPr>
        <w:t xml:space="preserve"> wykonania nawierzchni </w:t>
      </w:r>
      <w:r w:rsidR="00676A90">
        <w:rPr>
          <w:rFonts w:asciiTheme="minorHAnsi" w:hAnsiTheme="minorHAnsi" w:cstheme="minorHAnsi"/>
          <w:b/>
          <w:bCs/>
          <w:sz w:val="24"/>
          <w:szCs w:val="24"/>
        </w:rPr>
        <w:t>boiska z EPDM</w:t>
      </w:r>
      <w:r w:rsidRPr="00C1099B">
        <w:rPr>
          <w:rFonts w:asciiTheme="minorHAnsi" w:hAnsiTheme="minorHAnsi" w:cstheme="minorHAnsi"/>
          <w:sz w:val="24"/>
          <w:szCs w:val="24"/>
        </w:rPr>
        <w:t xml:space="preserve"> realizowanych w ramach</w:t>
      </w:r>
      <w:r>
        <w:rPr>
          <w:rFonts w:asciiTheme="minorHAnsi" w:hAnsiTheme="minorHAnsi" w:cstheme="minorHAnsi"/>
          <w:sz w:val="24"/>
          <w:szCs w:val="24"/>
        </w:rPr>
        <w:t xml:space="preserve"> niniejszego zamówienia, o ile nie są (będą) wykonywane przez daną osobę w ramach prowadzonej przez nią działalności gospodarczej, były wykonane przez osoby zatrudnione przez Wykonawcę lub podwykonawcę na </w:t>
      </w:r>
      <w:r>
        <w:rPr>
          <w:rFonts w:asciiTheme="minorHAnsi" w:eastAsia="Times New Roman" w:hAnsiTheme="minorHAnsi" w:cstheme="minorHAnsi"/>
          <w:color w:val="000000"/>
          <w:sz w:val="24"/>
          <w:szCs w:val="24"/>
          <w:lang w:eastAsia="pl-PL"/>
        </w:rPr>
        <w:t xml:space="preserve">podstawie umowy o pracę na zasadach art.22§1 ustawy z dnia 26.06.1974r. Kodeks pracy ( </w:t>
      </w:r>
      <w:r w:rsidR="00D468AC" w:rsidRPr="00396187">
        <w:rPr>
          <w:rFonts w:asciiTheme="minorHAnsi" w:eastAsia="Times New Roman" w:hAnsiTheme="minorHAnsi" w:cstheme="minorHAnsi"/>
          <w:color w:val="000000"/>
          <w:sz w:val="24"/>
          <w:szCs w:val="24"/>
          <w:lang w:eastAsia="pl-PL"/>
        </w:rPr>
        <w:t xml:space="preserve">Dz. U z 2023 r. poz.1465 </w:t>
      </w:r>
      <w:r>
        <w:rPr>
          <w:rFonts w:asciiTheme="minorHAnsi" w:eastAsia="Times New Roman" w:hAnsiTheme="minorHAnsi" w:cstheme="minorHAnsi"/>
          <w:color w:val="000000"/>
          <w:sz w:val="24"/>
          <w:szCs w:val="24"/>
          <w:lang w:eastAsia="pl-PL"/>
        </w:rPr>
        <w:t xml:space="preserve">z póź.zm.). </w:t>
      </w:r>
    </w:p>
    <w:p w14:paraId="51327ACB" w14:textId="492F74C0" w:rsidR="00CD1B1D" w:rsidRDefault="00CD1B1D" w:rsidP="00CD1B1D">
      <w:pPr>
        <w:numPr>
          <w:ilvl w:val="0"/>
          <w:numId w:val="27"/>
        </w:numPr>
        <w:suppressAutoHyphens/>
        <w:autoSpaceDE w:val="0"/>
        <w:autoSpaceDN w:val="0"/>
        <w:adjustRightInd w:val="0"/>
        <w:spacing w:after="0" w:line="240" w:lineRule="auto"/>
        <w:jc w:val="both"/>
        <w:rPr>
          <w:rFonts w:asciiTheme="minorHAnsi" w:eastAsia="Times New Roman" w:hAnsiTheme="minorHAnsi" w:cstheme="minorHAnsi"/>
          <w:sz w:val="24"/>
          <w:szCs w:val="24"/>
          <w:lang w:eastAsia="pl-PL"/>
        </w:rPr>
      </w:pPr>
      <w:r>
        <w:rPr>
          <w:rFonts w:asciiTheme="minorHAnsi" w:eastAsia="Times New Roman" w:hAnsiTheme="minorHAnsi" w:cstheme="minorHAnsi"/>
          <w:color w:val="000000"/>
          <w:sz w:val="24"/>
          <w:szCs w:val="24"/>
          <w:lang w:eastAsia="pl-PL"/>
        </w:rPr>
        <w:t xml:space="preserve">W trakcie realizacji zamówienia Zamawiający może dokonywać kontroli spełniania przez Wykonawcę </w:t>
      </w:r>
      <w:r>
        <w:rPr>
          <w:rFonts w:asciiTheme="minorHAnsi" w:eastAsia="Times New Roman" w:hAnsiTheme="minorHAnsi" w:cstheme="minorHAnsi"/>
          <w:sz w:val="24"/>
          <w:szCs w:val="24"/>
          <w:lang w:eastAsia="pl-PL"/>
        </w:rPr>
        <w:t xml:space="preserve">ww. wymogów dotyczących zatrudnienia poprzez żądanie oświadczeń </w:t>
      </w:r>
      <w:r w:rsidR="00AB223B">
        <w:rPr>
          <w:rFonts w:asciiTheme="minorHAnsi" w:eastAsia="Times New Roman" w:hAnsiTheme="minorHAnsi" w:cstheme="minorHAnsi"/>
          <w:sz w:val="24"/>
          <w:szCs w:val="24"/>
          <w:lang w:eastAsia="pl-PL"/>
        </w:rPr>
        <w:br/>
      </w:r>
      <w:r>
        <w:rPr>
          <w:rFonts w:asciiTheme="minorHAnsi" w:eastAsia="Times New Roman" w:hAnsiTheme="minorHAnsi" w:cstheme="minorHAnsi"/>
          <w:sz w:val="24"/>
          <w:szCs w:val="24"/>
          <w:lang w:eastAsia="pl-PL"/>
        </w:rPr>
        <w:t>i wyjaśnień w tym zakresie oraz kontroli w miejscu wykonywania świadczenia. Zamawiający może żądać dowodów potwierdzających zatrudnienie pracowników Wykonawcy na podstawie umowy o pracę w postaci kopii: umów o pracę, zaświadczenia Zakładu Ubezpieczeń Społecznych. Z tytułu niespełnienia przez Wykonawcę wymogu zatrudnienia pracowników na podstawie umowy o pracę osób wykonujących ww. czynności objęte zamówieniem, Zamawiający przewiduje sankcje w postaci kar umownych określonych w umowie.</w:t>
      </w:r>
    </w:p>
    <w:p w14:paraId="189DA034" w14:textId="58707787" w:rsidR="00CD1B1D" w:rsidRPr="00154676" w:rsidRDefault="00CD1B1D" w:rsidP="00CD1B1D">
      <w:pPr>
        <w:numPr>
          <w:ilvl w:val="0"/>
          <w:numId w:val="27"/>
        </w:numPr>
        <w:suppressAutoHyphens/>
        <w:autoSpaceDE w:val="0"/>
        <w:autoSpaceDN w:val="0"/>
        <w:adjustRightInd w:val="0"/>
        <w:spacing w:after="0" w:line="240" w:lineRule="auto"/>
        <w:jc w:val="both"/>
        <w:rPr>
          <w:rFonts w:asciiTheme="minorHAnsi" w:eastAsia="Times New Roman" w:hAnsiTheme="minorHAnsi" w:cstheme="minorHAnsi"/>
          <w:b/>
          <w:sz w:val="24"/>
          <w:szCs w:val="24"/>
          <w:lang w:eastAsia="pl-PL"/>
        </w:rPr>
      </w:pPr>
      <w:r>
        <w:rPr>
          <w:rFonts w:asciiTheme="minorHAnsi" w:eastAsia="SimSun" w:hAnsiTheme="minorHAnsi" w:cstheme="minorHAnsi"/>
          <w:kern w:val="2"/>
          <w:sz w:val="24"/>
          <w:szCs w:val="24"/>
          <w:lang w:eastAsia="hi-IN" w:bidi="hi-IN"/>
        </w:rPr>
        <w:t xml:space="preserve">Zamawiający wymaga, aby </w:t>
      </w:r>
      <w:r>
        <w:rPr>
          <w:rFonts w:asciiTheme="minorHAnsi" w:hAnsiTheme="minorHAnsi" w:cstheme="minorHAnsi"/>
          <w:sz w:val="24"/>
          <w:szCs w:val="24"/>
        </w:rPr>
        <w:t xml:space="preserve">Wykonawca lub Podwykonawcy dostarczył Zamawiającemu </w:t>
      </w:r>
      <w:r>
        <w:rPr>
          <w:rFonts w:asciiTheme="minorHAnsi" w:eastAsia="Times New Roman" w:hAnsiTheme="minorHAnsi" w:cstheme="minorHAnsi"/>
          <w:color w:val="000000"/>
          <w:sz w:val="24"/>
          <w:szCs w:val="24"/>
          <w:lang w:eastAsia="pl-PL"/>
        </w:rPr>
        <w:t xml:space="preserve">pisemne oświadczenie o spełnieniu obowiązku wskazanego w ust. </w:t>
      </w:r>
      <w:r w:rsidR="003D06FA">
        <w:rPr>
          <w:rFonts w:asciiTheme="minorHAnsi" w:eastAsia="Times New Roman" w:hAnsiTheme="minorHAnsi" w:cstheme="minorHAnsi"/>
          <w:color w:val="000000"/>
          <w:sz w:val="24"/>
          <w:szCs w:val="24"/>
          <w:lang w:eastAsia="pl-PL"/>
        </w:rPr>
        <w:t>6</w:t>
      </w:r>
      <w:r>
        <w:rPr>
          <w:rFonts w:asciiTheme="minorHAnsi" w:eastAsia="Times New Roman" w:hAnsiTheme="minorHAnsi" w:cstheme="minorHAnsi"/>
          <w:color w:val="000000"/>
          <w:sz w:val="24"/>
          <w:szCs w:val="24"/>
          <w:lang w:eastAsia="pl-PL"/>
        </w:rPr>
        <w:t xml:space="preserve">. </w:t>
      </w:r>
      <w:r w:rsidRPr="00154676">
        <w:rPr>
          <w:rFonts w:asciiTheme="minorHAnsi" w:eastAsia="Times New Roman" w:hAnsiTheme="minorHAnsi" w:cstheme="minorHAnsi"/>
          <w:b/>
          <w:color w:val="000000"/>
          <w:sz w:val="24"/>
          <w:szCs w:val="24"/>
          <w:lang w:eastAsia="pl-PL"/>
        </w:rPr>
        <w:t>Oświadczeni</w:t>
      </w:r>
      <w:r w:rsidR="00C1099B">
        <w:rPr>
          <w:rFonts w:asciiTheme="minorHAnsi" w:eastAsia="Times New Roman" w:hAnsiTheme="minorHAnsi" w:cstheme="minorHAnsi"/>
          <w:b/>
          <w:color w:val="000000"/>
          <w:sz w:val="24"/>
          <w:szCs w:val="24"/>
          <w:lang w:eastAsia="pl-PL"/>
        </w:rPr>
        <w:t>e</w:t>
      </w:r>
      <w:r w:rsidRPr="00154676">
        <w:rPr>
          <w:rFonts w:asciiTheme="minorHAnsi" w:eastAsia="Times New Roman" w:hAnsiTheme="minorHAnsi" w:cstheme="minorHAnsi"/>
          <w:b/>
          <w:color w:val="000000"/>
          <w:sz w:val="24"/>
          <w:szCs w:val="24"/>
          <w:lang w:eastAsia="pl-PL"/>
        </w:rPr>
        <w:t xml:space="preserve"> t</w:t>
      </w:r>
      <w:r w:rsidR="00C1099B">
        <w:rPr>
          <w:rFonts w:asciiTheme="minorHAnsi" w:eastAsia="Times New Roman" w:hAnsiTheme="minorHAnsi" w:cstheme="minorHAnsi"/>
          <w:b/>
          <w:color w:val="000000"/>
          <w:sz w:val="24"/>
          <w:szCs w:val="24"/>
          <w:lang w:eastAsia="pl-PL"/>
        </w:rPr>
        <w:t>o</w:t>
      </w:r>
      <w:r w:rsidRPr="00154676">
        <w:rPr>
          <w:rFonts w:asciiTheme="minorHAnsi" w:eastAsia="Times New Roman" w:hAnsiTheme="minorHAnsi" w:cstheme="minorHAnsi"/>
          <w:b/>
          <w:color w:val="000000"/>
          <w:sz w:val="24"/>
          <w:szCs w:val="24"/>
          <w:lang w:eastAsia="pl-PL"/>
        </w:rPr>
        <w:t xml:space="preserve"> winn</w:t>
      </w:r>
      <w:r w:rsidR="00C1099B">
        <w:rPr>
          <w:rFonts w:asciiTheme="minorHAnsi" w:eastAsia="Times New Roman" w:hAnsiTheme="minorHAnsi" w:cstheme="minorHAnsi"/>
          <w:b/>
          <w:color w:val="000000"/>
          <w:sz w:val="24"/>
          <w:szCs w:val="24"/>
          <w:lang w:eastAsia="pl-PL"/>
        </w:rPr>
        <w:t>o</w:t>
      </w:r>
      <w:r w:rsidRPr="00154676">
        <w:rPr>
          <w:rFonts w:asciiTheme="minorHAnsi" w:eastAsia="Times New Roman" w:hAnsiTheme="minorHAnsi" w:cstheme="minorHAnsi"/>
          <w:b/>
          <w:color w:val="000000"/>
          <w:sz w:val="24"/>
          <w:szCs w:val="24"/>
          <w:lang w:eastAsia="pl-PL"/>
        </w:rPr>
        <w:t xml:space="preserve"> być dostarczone </w:t>
      </w:r>
      <w:r w:rsidRPr="00154676">
        <w:rPr>
          <w:rFonts w:asciiTheme="minorHAnsi" w:hAnsiTheme="minorHAnsi" w:cstheme="minorHAnsi"/>
          <w:b/>
          <w:sz w:val="24"/>
          <w:szCs w:val="24"/>
        </w:rPr>
        <w:t xml:space="preserve">najpóźniej w  terminie 7 dni od dnia zawarcia umowy przez Wykonawcę z Zamawiającym bądź  z </w:t>
      </w:r>
      <w:r w:rsidRPr="00154676">
        <w:rPr>
          <w:rFonts w:asciiTheme="minorHAnsi" w:eastAsia="Times New Roman" w:hAnsiTheme="minorHAnsi" w:cstheme="minorHAnsi"/>
          <w:b/>
          <w:color w:val="000000"/>
          <w:sz w:val="24"/>
          <w:szCs w:val="24"/>
          <w:lang w:eastAsia="pl-PL"/>
        </w:rPr>
        <w:t xml:space="preserve"> Podwykonawcą. </w:t>
      </w:r>
    </w:p>
    <w:p w14:paraId="7217B84A" w14:textId="51400858" w:rsidR="00CD1B1D" w:rsidRDefault="00CD1B1D" w:rsidP="00CD1B1D">
      <w:pPr>
        <w:numPr>
          <w:ilvl w:val="0"/>
          <w:numId w:val="27"/>
        </w:numPr>
        <w:suppressAutoHyphens/>
        <w:autoSpaceDE w:val="0"/>
        <w:autoSpaceDN w:val="0"/>
        <w:adjustRightInd w:val="0"/>
        <w:spacing w:after="0" w:line="240" w:lineRule="auto"/>
        <w:jc w:val="both"/>
        <w:rPr>
          <w:rFonts w:asciiTheme="minorHAnsi" w:eastAsia="Times New Roman" w:hAnsiTheme="minorHAnsi" w:cstheme="minorHAnsi"/>
          <w:sz w:val="24"/>
          <w:szCs w:val="24"/>
          <w:lang w:eastAsia="pl-PL"/>
        </w:rPr>
      </w:pPr>
      <w:r>
        <w:rPr>
          <w:rFonts w:asciiTheme="minorHAnsi" w:eastAsia="Times New Roman" w:hAnsiTheme="minorHAnsi" w:cstheme="minorHAnsi"/>
          <w:color w:val="000000"/>
          <w:sz w:val="24"/>
          <w:szCs w:val="24"/>
          <w:lang w:eastAsia="pl-PL"/>
        </w:rPr>
        <w:t>Oświadczenia te powinny zawierać w szczególności dokładne określenie podmiotu składającego oświadczenie, datę złożenia oświadczenia, wskazanie, że objęte wezwaniem czynności, o których mowa w ust.</w:t>
      </w:r>
      <w:r w:rsidR="003D06FA">
        <w:rPr>
          <w:rFonts w:asciiTheme="minorHAnsi" w:eastAsia="Times New Roman" w:hAnsiTheme="minorHAnsi" w:cstheme="minorHAnsi"/>
          <w:color w:val="000000"/>
          <w:sz w:val="24"/>
          <w:szCs w:val="24"/>
          <w:lang w:eastAsia="pl-PL"/>
        </w:rPr>
        <w:t>6</w:t>
      </w:r>
      <w:r>
        <w:rPr>
          <w:rFonts w:asciiTheme="minorHAnsi" w:eastAsia="Times New Roman" w:hAnsiTheme="minorHAnsi" w:cstheme="minorHAnsi"/>
          <w:color w:val="000000"/>
          <w:sz w:val="24"/>
          <w:szCs w:val="24"/>
          <w:lang w:eastAsia="pl-PL"/>
        </w:rPr>
        <w:t xml:space="preserve"> wykonują osoby zatrudnione na podstawie umowy </w:t>
      </w:r>
      <w:r w:rsidR="00AB223B">
        <w:rPr>
          <w:rFonts w:asciiTheme="minorHAnsi" w:eastAsia="Times New Roman" w:hAnsiTheme="minorHAnsi" w:cstheme="minorHAnsi"/>
          <w:color w:val="000000"/>
          <w:sz w:val="24"/>
          <w:szCs w:val="24"/>
          <w:lang w:eastAsia="pl-PL"/>
        </w:rPr>
        <w:br/>
      </w:r>
      <w:r>
        <w:rPr>
          <w:rFonts w:asciiTheme="minorHAnsi" w:eastAsia="Times New Roman" w:hAnsiTheme="minorHAnsi" w:cstheme="minorHAnsi"/>
          <w:color w:val="000000"/>
          <w:sz w:val="24"/>
          <w:szCs w:val="24"/>
          <w:lang w:eastAsia="pl-PL"/>
        </w:rPr>
        <w:t>o pracę wraz ze wskazaniem liczby tych osób, rodzaju umowy o pracę i wymiaru etatu oraz podpis osoby uprawnionej do złożenia oświadczenia w imieniu Wykonawcy lub Podwykonawcy.</w:t>
      </w:r>
    </w:p>
    <w:p w14:paraId="1305E114" w14:textId="22250DD3" w:rsidR="00CD1B1D" w:rsidRDefault="00CD1B1D" w:rsidP="00CD1B1D">
      <w:pPr>
        <w:numPr>
          <w:ilvl w:val="0"/>
          <w:numId w:val="27"/>
        </w:numPr>
        <w:suppressAutoHyphens/>
        <w:autoSpaceDE w:val="0"/>
        <w:autoSpaceDN w:val="0"/>
        <w:adjustRightInd w:val="0"/>
        <w:spacing w:after="0" w:line="240" w:lineRule="auto"/>
        <w:jc w:val="both"/>
        <w:rPr>
          <w:rFonts w:asciiTheme="minorHAnsi" w:eastAsia="Times New Roman" w:hAnsiTheme="minorHAnsi" w:cstheme="minorHAnsi"/>
          <w:sz w:val="24"/>
          <w:szCs w:val="24"/>
          <w:lang w:eastAsia="pl-PL"/>
        </w:rPr>
      </w:pPr>
      <w:r>
        <w:rPr>
          <w:rFonts w:asciiTheme="minorHAnsi" w:eastAsia="Times New Roman" w:hAnsiTheme="minorHAnsi" w:cstheme="minorHAnsi"/>
          <w:color w:val="000000"/>
          <w:sz w:val="24"/>
          <w:szCs w:val="24"/>
          <w:lang w:eastAsia="pl-PL"/>
        </w:rPr>
        <w:t>W trakcie realizacji przedmiotu umowy Zamawiający w wyznaczonym pisemnie terminie, zastrzega sobie prawo do wykonywania czynności kontrolnych wobec Wykonawcy odnośnie spełnienia przez Wykonawcę lub Podwykonawcę wymogu zatrudnienia na podstawie umowy o pracę osób realizujących przedmiot umowy, w zakresie , o którym mowa w ust.</w:t>
      </w:r>
      <w:r w:rsidR="003D06FA">
        <w:rPr>
          <w:rFonts w:asciiTheme="minorHAnsi" w:eastAsia="Times New Roman" w:hAnsiTheme="minorHAnsi" w:cstheme="minorHAnsi"/>
          <w:color w:val="000000"/>
          <w:sz w:val="24"/>
          <w:szCs w:val="24"/>
          <w:lang w:eastAsia="pl-PL"/>
        </w:rPr>
        <w:t>6</w:t>
      </w:r>
      <w:r>
        <w:rPr>
          <w:rFonts w:asciiTheme="minorHAnsi" w:eastAsia="Times New Roman" w:hAnsiTheme="minorHAnsi" w:cstheme="minorHAnsi"/>
          <w:color w:val="000000"/>
          <w:sz w:val="24"/>
          <w:szCs w:val="24"/>
          <w:lang w:eastAsia="pl-PL"/>
        </w:rPr>
        <w:t>.</w:t>
      </w:r>
    </w:p>
    <w:p w14:paraId="639868D9" w14:textId="77777777" w:rsidR="00CD1B1D" w:rsidRDefault="00CD1B1D" w:rsidP="00CD1B1D">
      <w:pPr>
        <w:numPr>
          <w:ilvl w:val="0"/>
          <w:numId w:val="27"/>
        </w:numPr>
        <w:suppressAutoHyphens/>
        <w:autoSpaceDE w:val="0"/>
        <w:autoSpaceDN w:val="0"/>
        <w:adjustRightInd w:val="0"/>
        <w:spacing w:after="0" w:line="240" w:lineRule="auto"/>
        <w:jc w:val="both"/>
        <w:rPr>
          <w:rFonts w:asciiTheme="minorHAnsi" w:eastAsia="Times New Roman" w:hAnsiTheme="minorHAnsi" w:cstheme="minorHAnsi"/>
          <w:sz w:val="24"/>
          <w:szCs w:val="24"/>
          <w:lang w:eastAsia="pl-PL"/>
        </w:rPr>
      </w:pPr>
      <w:r>
        <w:rPr>
          <w:rFonts w:asciiTheme="minorHAnsi" w:eastAsia="Times New Roman" w:hAnsiTheme="minorHAnsi" w:cstheme="minorHAnsi"/>
          <w:color w:val="000000"/>
          <w:sz w:val="24"/>
          <w:szCs w:val="24"/>
          <w:lang w:eastAsia="pl-PL"/>
        </w:rPr>
        <w:t xml:space="preserve">Wykonawca zobowiązany jest do złożenia na każde wezwanie Zamawiającego: </w:t>
      </w:r>
    </w:p>
    <w:p w14:paraId="68FB2997" w14:textId="75507060" w:rsidR="00CD1B1D" w:rsidRDefault="00CD1B1D" w:rsidP="00CD1B1D">
      <w:pPr>
        <w:numPr>
          <w:ilvl w:val="1"/>
          <w:numId w:val="27"/>
        </w:numPr>
        <w:tabs>
          <w:tab w:val="left" w:pos="993"/>
        </w:tabs>
        <w:suppressAutoHyphens/>
        <w:autoSpaceDE w:val="0"/>
        <w:autoSpaceDN w:val="0"/>
        <w:adjustRightInd w:val="0"/>
        <w:spacing w:after="0" w:line="240" w:lineRule="auto"/>
        <w:jc w:val="both"/>
        <w:rPr>
          <w:rFonts w:asciiTheme="minorHAnsi" w:eastAsia="Times New Roman" w:hAnsiTheme="minorHAnsi" w:cstheme="minorHAnsi"/>
          <w:sz w:val="24"/>
          <w:szCs w:val="24"/>
          <w:lang w:eastAsia="pl-PL"/>
        </w:rPr>
      </w:pPr>
      <w:r>
        <w:rPr>
          <w:rFonts w:asciiTheme="minorHAnsi" w:eastAsia="Times New Roman" w:hAnsiTheme="minorHAnsi" w:cstheme="minorHAnsi"/>
          <w:color w:val="000000"/>
          <w:sz w:val="24"/>
          <w:szCs w:val="24"/>
          <w:lang w:eastAsia="pl-PL"/>
        </w:rPr>
        <w:t>poświadczon</w:t>
      </w:r>
      <w:r w:rsidR="00F771CA">
        <w:rPr>
          <w:rFonts w:asciiTheme="minorHAnsi" w:eastAsia="Times New Roman" w:hAnsiTheme="minorHAnsi" w:cstheme="minorHAnsi"/>
          <w:color w:val="000000"/>
          <w:sz w:val="24"/>
          <w:szCs w:val="24"/>
          <w:lang w:eastAsia="pl-PL"/>
        </w:rPr>
        <w:t>ą</w:t>
      </w:r>
      <w:r>
        <w:rPr>
          <w:rFonts w:asciiTheme="minorHAnsi" w:eastAsia="Times New Roman" w:hAnsiTheme="minorHAnsi" w:cstheme="minorHAnsi"/>
          <w:color w:val="000000"/>
          <w:sz w:val="24"/>
          <w:szCs w:val="24"/>
          <w:lang w:eastAsia="pl-PL"/>
        </w:rPr>
        <w:t xml:space="preserve"> za zgodność z oryginałem odpowiednio przez Wykonawcę lub Podwykonawcę kopi</w:t>
      </w:r>
      <w:r w:rsidR="00E10D26">
        <w:rPr>
          <w:rFonts w:asciiTheme="minorHAnsi" w:eastAsia="Times New Roman" w:hAnsiTheme="minorHAnsi" w:cstheme="minorHAnsi"/>
          <w:color w:val="000000"/>
          <w:sz w:val="24"/>
          <w:szCs w:val="24"/>
          <w:lang w:eastAsia="pl-PL"/>
        </w:rPr>
        <w:t>i</w:t>
      </w:r>
      <w:r>
        <w:rPr>
          <w:rFonts w:asciiTheme="minorHAnsi" w:eastAsia="Times New Roman" w:hAnsiTheme="minorHAnsi" w:cstheme="minorHAnsi"/>
          <w:color w:val="000000"/>
          <w:sz w:val="24"/>
          <w:szCs w:val="24"/>
          <w:lang w:eastAsia="pl-PL"/>
        </w:rPr>
        <w:t xml:space="preserve">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r. o ochronie danych osobowych (tj. Dz. U z 2019 poz. 1781), </w:t>
      </w:r>
      <w:r w:rsidR="00E622DE">
        <w:rPr>
          <w:rFonts w:asciiTheme="minorHAnsi" w:eastAsia="Times New Roman" w:hAnsiTheme="minorHAnsi" w:cstheme="minorHAnsi"/>
          <w:color w:val="000000"/>
          <w:sz w:val="24"/>
          <w:szCs w:val="24"/>
          <w:lang w:eastAsia="pl-PL"/>
        </w:rPr>
        <w:br/>
      </w:r>
      <w:r>
        <w:rPr>
          <w:rFonts w:asciiTheme="minorHAnsi" w:eastAsia="Times New Roman" w:hAnsiTheme="minorHAnsi" w:cstheme="minorHAnsi"/>
          <w:color w:val="000000"/>
          <w:sz w:val="24"/>
          <w:szCs w:val="24"/>
          <w:lang w:eastAsia="pl-PL"/>
        </w:rPr>
        <w:t xml:space="preserve">w szczególności bez adresów, nr PESEL pracowników. Informacje takie jak: imię </w:t>
      </w:r>
      <w:r w:rsidR="00E622DE">
        <w:rPr>
          <w:rFonts w:asciiTheme="minorHAnsi" w:eastAsia="Times New Roman" w:hAnsiTheme="minorHAnsi" w:cstheme="minorHAnsi"/>
          <w:color w:val="000000"/>
          <w:sz w:val="24"/>
          <w:szCs w:val="24"/>
          <w:lang w:eastAsia="pl-PL"/>
        </w:rPr>
        <w:br/>
      </w:r>
      <w:r>
        <w:rPr>
          <w:rFonts w:asciiTheme="minorHAnsi" w:eastAsia="Times New Roman" w:hAnsiTheme="minorHAnsi" w:cstheme="minorHAnsi"/>
          <w:color w:val="000000"/>
          <w:sz w:val="24"/>
          <w:szCs w:val="24"/>
          <w:lang w:eastAsia="pl-PL"/>
        </w:rPr>
        <w:t xml:space="preserve">i nazwisko, data zawarcia umowy, rodzaj umowy o pracę i wymiar etatu powinny być możliwe do zidentyfikowania; </w:t>
      </w:r>
    </w:p>
    <w:p w14:paraId="0677811E" w14:textId="77777777" w:rsidR="00CD1B1D" w:rsidRDefault="00CD1B1D" w:rsidP="00CD1B1D">
      <w:pPr>
        <w:numPr>
          <w:ilvl w:val="1"/>
          <w:numId w:val="27"/>
        </w:numPr>
        <w:tabs>
          <w:tab w:val="left" w:pos="993"/>
        </w:tabs>
        <w:suppressAutoHyphens/>
        <w:autoSpaceDE w:val="0"/>
        <w:autoSpaceDN w:val="0"/>
        <w:adjustRightInd w:val="0"/>
        <w:spacing w:after="0" w:line="240" w:lineRule="auto"/>
        <w:jc w:val="both"/>
        <w:rPr>
          <w:rFonts w:asciiTheme="minorHAnsi" w:eastAsia="Times New Roman" w:hAnsiTheme="minorHAnsi" w:cstheme="minorHAnsi"/>
          <w:sz w:val="24"/>
          <w:szCs w:val="24"/>
          <w:lang w:eastAsia="pl-PL"/>
        </w:rPr>
      </w:pPr>
      <w:r>
        <w:rPr>
          <w:rFonts w:asciiTheme="minorHAnsi" w:eastAsia="Times New Roman" w:hAnsiTheme="minorHAnsi" w:cstheme="minorHAnsi"/>
          <w:color w:val="000000"/>
          <w:sz w:val="24"/>
          <w:szCs w:val="24"/>
          <w:lang w:eastAsia="pl-PL"/>
        </w:rPr>
        <w:t xml:space="preserve">zaświadczenia właściwego oddziału ZUS, potwierdzające opłacanie przez Wykonawcę lub Podwykonawcę składek na ubezpieczenia społeczne </w:t>
      </w:r>
      <w:r>
        <w:rPr>
          <w:rFonts w:asciiTheme="minorHAnsi" w:eastAsia="Times New Roman" w:hAnsiTheme="minorHAnsi" w:cstheme="minorHAnsi"/>
          <w:color w:val="000000"/>
          <w:sz w:val="24"/>
          <w:szCs w:val="24"/>
          <w:lang w:eastAsia="pl-PL"/>
        </w:rPr>
        <w:br/>
        <w:t xml:space="preserve">i zdrowotne z tytułu zatrudnienia na podstawie umów o pracę za ostatni okres rozliczeniowy; </w:t>
      </w:r>
    </w:p>
    <w:p w14:paraId="5A4D4169" w14:textId="1B02A2AC" w:rsidR="00CD1B1D" w:rsidRPr="00154676" w:rsidRDefault="00CD1B1D" w:rsidP="00154676">
      <w:pPr>
        <w:numPr>
          <w:ilvl w:val="1"/>
          <w:numId w:val="27"/>
        </w:numPr>
        <w:tabs>
          <w:tab w:val="left" w:pos="993"/>
        </w:tabs>
        <w:suppressAutoHyphens/>
        <w:autoSpaceDE w:val="0"/>
        <w:autoSpaceDN w:val="0"/>
        <w:adjustRightInd w:val="0"/>
        <w:spacing w:after="0" w:line="240" w:lineRule="auto"/>
        <w:jc w:val="both"/>
        <w:rPr>
          <w:rFonts w:asciiTheme="minorHAnsi" w:eastAsia="Times New Roman" w:hAnsiTheme="minorHAnsi" w:cstheme="minorHAnsi"/>
          <w:sz w:val="24"/>
          <w:szCs w:val="24"/>
          <w:lang w:eastAsia="pl-PL"/>
        </w:rPr>
      </w:pPr>
      <w:r>
        <w:rPr>
          <w:rFonts w:asciiTheme="minorHAnsi" w:eastAsia="Times New Roman" w:hAnsiTheme="minorHAnsi" w:cstheme="minorHAnsi"/>
          <w:color w:val="000000"/>
          <w:sz w:val="24"/>
          <w:szCs w:val="24"/>
          <w:lang w:eastAsia="pl-PL"/>
        </w:rPr>
        <w:lastRenderedPageBreak/>
        <w:t xml:space="preserve">poświadczonej za zgodność z oryginałem odpowiednio przez Wykonawcę lub Podwykonawcę, kopii dowodu potwierdzającego zgłoszenie pracownika przez pracodawcę do ubezpieczeń, zanonimizowanej w sposób zapewniający ochronę danych osobowych pracowników, zgodnie z przepisami ustawy z dnia 10 maja 2018 r. o ochronie danych osobowych. </w:t>
      </w:r>
    </w:p>
    <w:p w14:paraId="259430E3" w14:textId="6B91FABE" w:rsidR="00DC17BF" w:rsidRPr="00C24AEC" w:rsidRDefault="003C7C6D" w:rsidP="00C56765">
      <w:pPr>
        <w:numPr>
          <w:ilvl w:val="0"/>
          <w:numId w:val="27"/>
        </w:numPr>
        <w:suppressAutoHyphens/>
        <w:autoSpaceDE w:val="0"/>
        <w:autoSpaceDN w:val="0"/>
        <w:adjustRightInd w:val="0"/>
        <w:spacing w:after="0" w:line="240" w:lineRule="auto"/>
        <w:ind w:left="426" w:hanging="426"/>
        <w:jc w:val="both"/>
        <w:rPr>
          <w:rFonts w:asciiTheme="minorHAnsi" w:eastAsia="Times New Roman" w:hAnsiTheme="minorHAnsi" w:cstheme="minorHAnsi"/>
          <w:sz w:val="24"/>
          <w:szCs w:val="24"/>
          <w:lang w:eastAsia="pl-PL"/>
        </w:rPr>
      </w:pPr>
      <w:r w:rsidRPr="00C24AEC">
        <w:rPr>
          <w:rFonts w:asciiTheme="minorHAnsi" w:hAnsiTheme="minorHAnsi" w:cstheme="minorHAnsi"/>
          <w:sz w:val="24"/>
          <w:szCs w:val="24"/>
        </w:rPr>
        <w:t xml:space="preserve">Wykonawca oświadcza, że dysponuje wiedzą, doświadczeniem, kwalifikacjami oraz środkami technicznymi niezbędnymi do prawidłowego wykonywania wynikających </w:t>
      </w:r>
      <w:r w:rsidR="00FB040A" w:rsidRPr="00C24AEC">
        <w:rPr>
          <w:rFonts w:asciiTheme="minorHAnsi" w:hAnsiTheme="minorHAnsi" w:cstheme="minorHAnsi"/>
          <w:sz w:val="24"/>
          <w:szCs w:val="24"/>
        </w:rPr>
        <w:br/>
      </w:r>
      <w:r w:rsidRPr="00C24AEC">
        <w:rPr>
          <w:rFonts w:asciiTheme="minorHAnsi" w:hAnsiTheme="minorHAnsi" w:cstheme="minorHAnsi"/>
          <w:sz w:val="24"/>
          <w:szCs w:val="24"/>
        </w:rPr>
        <w:t>z niniejszej umowy obowiązków i nie istnieją żadne przeszkody prawne i faktyczne uniemożliwiające lub utrudniające mu wykonywanie tych obowiązków.</w:t>
      </w:r>
    </w:p>
    <w:p w14:paraId="41243128" w14:textId="77777777" w:rsidR="005003A3" w:rsidRPr="00C24AEC" w:rsidRDefault="003C7C6D" w:rsidP="00C56765">
      <w:pPr>
        <w:numPr>
          <w:ilvl w:val="0"/>
          <w:numId w:val="27"/>
        </w:numPr>
        <w:suppressAutoHyphens/>
        <w:autoSpaceDE w:val="0"/>
        <w:autoSpaceDN w:val="0"/>
        <w:adjustRightInd w:val="0"/>
        <w:spacing w:after="0" w:line="240" w:lineRule="auto"/>
        <w:ind w:left="426" w:hanging="426"/>
        <w:jc w:val="both"/>
        <w:rPr>
          <w:rFonts w:asciiTheme="minorHAnsi" w:eastAsia="Times New Roman" w:hAnsiTheme="minorHAnsi" w:cstheme="minorHAnsi"/>
          <w:sz w:val="24"/>
          <w:szCs w:val="24"/>
          <w:lang w:eastAsia="pl-PL"/>
        </w:rPr>
      </w:pPr>
      <w:r w:rsidRPr="00C24AEC">
        <w:rPr>
          <w:rFonts w:asciiTheme="minorHAnsi" w:hAnsiTheme="minorHAnsi" w:cstheme="minorHAnsi"/>
          <w:sz w:val="24"/>
          <w:szCs w:val="24"/>
        </w:rPr>
        <w:t xml:space="preserve">Wykonawca ponosi odpowiedzialność wobec Zamawiającego, za jakość </w:t>
      </w:r>
      <w:r w:rsidR="00961B2F">
        <w:rPr>
          <w:rFonts w:asciiTheme="minorHAnsi" w:hAnsiTheme="minorHAnsi" w:cstheme="minorHAnsi"/>
          <w:sz w:val="24"/>
          <w:szCs w:val="24"/>
        </w:rPr>
        <w:br/>
      </w:r>
      <w:r w:rsidRPr="00C24AEC">
        <w:rPr>
          <w:rFonts w:asciiTheme="minorHAnsi" w:hAnsiTheme="minorHAnsi" w:cstheme="minorHAnsi"/>
          <w:sz w:val="24"/>
          <w:szCs w:val="24"/>
        </w:rPr>
        <w:t>i terminowość wykonania pracy.</w:t>
      </w:r>
    </w:p>
    <w:p w14:paraId="7BABCDCA" w14:textId="77777777" w:rsidR="00AB223B" w:rsidRDefault="00AB223B" w:rsidP="00086DFB">
      <w:pPr>
        <w:pStyle w:val="Tekstpodstawowy"/>
        <w:spacing w:after="0"/>
        <w:rPr>
          <w:rFonts w:asciiTheme="minorHAnsi" w:hAnsiTheme="minorHAnsi" w:cstheme="minorHAnsi"/>
          <w:b/>
          <w:w w:val="95"/>
        </w:rPr>
      </w:pPr>
    </w:p>
    <w:p w14:paraId="2A58B6A6" w14:textId="31ED6797" w:rsidR="00AD5677" w:rsidRPr="00C24AEC" w:rsidRDefault="00AD5677" w:rsidP="00AD5677">
      <w:pPr>
        <w:pStyle w:val="Tekstpodstawowy"/>
        <w:spacing w:after="0"/>
        <w:jc w:val="center"/>
        <w:rPr>
          <w:rFonts w:asciiTheme="minorHAnsi" w:hAnsiTheme="minorHAnsi" w:cstheme="minorHAnsi"/>
          <w:b/>
        </w:rPr>
      </w:pPr>
      <w:r w:rsidRPr="00C24AEC">
        <w:rPr>
          <w:rFonts w:asciiTheme="minorHAnsi" w:hAnsiTheme="minorHAnsi" w:cstheme="minorHAnsi"/>
          <w:b/>
          <w:w w:val="95"/>
        </w:rPr>
        <w:t>§ 2</w:t>
      </w:r>
    </w:p>
    <w:p w14:paraId="2863D440" w14:textId="77777777" w:rsidR="00AD5677" w:rsidRDefault="00AD5677" w:rsidP="00AD5677">
      <w:pPr>
        <w:pStyle w:val="Tekstpodstawowy"/>
        <w:spacing w:after="0"/>
        <w:jc w:val="center"/>
        <w:rPr>
          <w:rFonts w:asciiTheme="minorHAnsi" w:hAnsiTheme="minorHAnsi" w:cstheme="minorHAnsi"/>
          <w:b/>
        </w:rPr>
      </w:pPr>
      <w:r w:rsidRPr="00C24AEC">
        <w:rPr>
          <w:rFonts w:asciiTheme="minorHAnsi" w:hAnsiTheme="minorHAnsi" w:cstheme="minorHAnsi"/>
          <w:b/>
        </w:rPr>
        <w:t>Podwykonawcy</w:t>
      </w:r>
    </w:p>
    <w:p w14:paraId="5DB1D0B2" w14:textId="77777777" w:rsidR="008B6383" w:rsidRPr="00C24AEC" w:rsidRDefault="008B6383" w:rsidP="00AD5677">
      <w:pPr>
        <w:pStyle w:val="Tekstpodstawowy"/>
        <w:spacing w:after="0"/>
        <w:jc w:val="center"/>
        <w:rPr>
          <w:rFonts w:asciiTheme="minorHAnsi" w:hAnsiTheme="minorHAnsi" w:cstheme="minorHAnsi"/>
        </w:rPr>
      </w:pPr>
    </w:p>
    <w:p w14:paraId="18D25BD7" w14:textId="25ADF26C" w:rsidR="009665A1" w:rsidRPr="00C24AEC" w:rsidRDefault="009665A1" w:rsidP="005A224C">
      <w:pPr>
        <w:widowControl w:val="0"/>
        <w:numPr>
          <w:ilvl w:val="0"/>
          <w:numId w:val="22"/>
        </w:numPr>
        <w:shd w:val="clear" w:color="auto" w:fill="FFFFFF"/>
        <w:tabs>
          <w:tab w:val="left" w:pos="399"/>
        </w:tabs>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 xml:space="preserve">Wykonawca oświadcza, że </w:t>
      </w:r>
      <w:r w:rsidR="006746C9" w:rsidRPr="00C24AEC">
        <w:rPr>
          <w:rFonts w:asciiTheme="minorHAnsi" w:eastAsia="Times New Roman" w:hAnsiTheme="minorHAnsi" w:cstheme="minorHAnsi"/>
          <w:sz w:val="24"/>
          <w:szCs w:val="24"/>
          <w:lang w:eastAsia="ar-SA"/>
        </w:rPr>
        <w:t>zamierza</w:t>
      </w:r>
      <w:r w:rsidR="006746C9">
        <w:rPr>
          <w:rFonts w:asciiTheme="minorHAnsi" w:eastAsia="Times New Roman" w:hAnsiTheme="minorHAnsi" w:cstheme="minorHAnsi"/>
          <w:sz w:val="24"/>
          <w:szCs w:val="24"/>
          <w:lang w:eastAsia="ar-SA"/>
        </w:rPr>
        <w:t>/nie zamierza*</w:t>
      </w:r>
      <w:r w:rsidR="006746C9" w:rsidRPr="00C24AEC">
        <w:rPr>
          <w:rFonts w:asciiTheme="minorHAnsi" w:eastAsia="Times New Roman" w:hAnsiTheme="minorHAnsi" w:cstheme="minorHAnsi"/>
          <w:sz w:val="24"/>
          <w:szCs w:val="24"/>
          <w:lang w:eastAsia="ar-SA"/>
        </w:rPr>
        <w:t xml:space="preserve"> </w:t>
      </w:r>
      <w:r w:rsidRPr="00C24AEC">
        <w:rPr>
          <w:rFonts w:asciiTheme="minorHAnsi" w:eastAsia="Times New Roman" w:hAnsiTheme="minorHAnsi" w:cstheme="minorHAnsi"/>
          <w:sz w:val="24"/>
          <w:szCs w:val="24"/>
          <w:lang w:eastAsia="ar-SA"/>
        </w:rPr>
        <w:t xml:space="preserve"> realizować przedmiot umowy przy udziale podw</w:t>
      </w:r>
      <w:r w:rsidR="001446A6" w:rsidRPr="00C24AEC">
        <w:rPr>
          <w:rFonts w:asciiTheme="minorHAnsi" w:eastAsia="Times New Roman" w:hAnsiTheme="minorHAnsi" w:cstheme="minorHAnsi"/>
          <w:sz w:val="24"/>
          <w:szCs w:val="24"/>
          <w:lang w:eastAsia="ar-SA"/>
        </w:rPr>
        <w:t xml:space="preserve">ykonawców </w:t>
      </w:r>
      <w:r w:rsidRPr="00C24AEC">
        <w:rPr>
          <w:rFonts w:asciiTheme="minorHAnsi" w:eastAsia="Times New Roman" w:hAnsiTheme="minorHAnsi" w:cstheme="minorHAnsi"/>
          <w:sz w:val="24"/>
          <w:szCs w:val="24"/>
          <w:lang w:eastAsia="ar-SA"/>
        </w:rPr>
        <w:t>w zakresie:</w:t>
      </w:r>
      <w:r w:rsidR="00042A47">
        <w:rPr>
          <w:rFonts w:asciiTheme="minorHAnsi" w:eastAsia="Times New Roman" w:hAnsiTheme="minorHAnsi" w:cstheme="minorHAnsi"/>
          <w:sz w:val="24"/>
          <w:szCs w:val="24"/>
          <w:lang w:eastAsia="ar-SA"/>
        </w:rPr>
        <w:t>……………………………………………………………………………..</w:t>
      </w:r>
      <w:r w:rsidR="001446A6" w:rsidRPr="00C24AEC">
        <w:rPr>
          <w:rFonts w:asciiTheme="minorHAnsi" w:eastAsia="Times New Roman" w:hAnsiTheme="minorHAnsi" w:cstheme="minorHAnsi"/>
          <w:sz w:val="24"/>
          <w:szCs w:val="24"/>
          <w:lang w:eastAsia="ar-SA"/>
        </w:rPr>
        <w:t xml:space="preserve">, </w:t>
      </w:r>
      <w:r w:rsidRPr="00C24AEC">
        <w:rPr>
          <w:rFonts w:asciiTheme="minorHAnsi" w:eastAsia="Times New Roman" w:hAnsiTheme="minorHAnsi" w:cstheme="minorHAnsi"/>
          <w:sz w:val="24"/>
          <w:szCs w:val="24"/>
          <w:lang w:eastAsia="ar-SA"/>
        </w:rPr>
        <w:t>a pozostały zakres przedmiotowy umowy wykona osobiście.</w:t>
      </w:r>
    </w:p>
    <w:p w14:paraId="591A109C" w14:textId="77777777"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 xml:space="preserve">W przypadku powierzenia </w:t>
      </w:r>
      <w:r w:rsidR="00E61DAE" w:rsidRPr="00C24AEC">
        <w:rPr>
          <w:rFonts w:asciiTheme="minorHAnsi" w:eastAsia="Times New Roman" w:hAnsiTheme="minorHAnsi" w:cstheme="minorHAnsi"/>
          <w:sz w:val="24"/>
          <w:szCs w:val="24"/>
          <w:lang w:eastAsia="ar-SA"/>
        </w:rPr>
        <w:t xml:space="preserve">przez Wykonawcę do wykonania </w:t>
      </w:r>
      <w:r w:rsidRPr="00C24AEC">
        <w:rPr>
          <w:rFonts w:asciiTheme="minorHAnsi" w:eastAsia="Times New Roman" w:hAnsiTheme="minorHAnsi" w:cstheme="minorHAnsi"/>
          <w:sz w:val="24"/>
          <w:szCs w:val="24"/>
          <w:lang w:eastAsia="ar-SA"/>
        </w:rPr>
        <w:t xml:space="preserve">części przedmiotu umowy podwykonawcom, Wykonawca ponosi wobec Zamawiającego pełną odpowiedzialność za ich należyte wykonanie zgodnie z obowiązującymi przepisami. </w:t>
      </w:r>
    </w:p>
    <w:p w14:paraId="57FC11C7" w14:textId="77777777"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Wykonawca reprezentuje podwykonawców w stosunkach z Zamawiającym i przyjmuje wobec nich funkcję koordynacyjną.</w:t>
      </w:r>
    </w:p>
    <w:p w14:paraId="7C42E8B7" w14:textId="0902B898"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 xml:space="preserve">Wykonawca dla zapewnienia niezbędnej jakości wykonywanych robót zleci ich wykonanie tylko takim podwykonawcom którzy posiadają kwalifikacje, specjalistyczną wiedzę </w:t>
      </w:r>
      <w:r w:rsidR="00AB223B">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i niezbędne doświadczenie związane z wykonywaniem tego typu robót.</w:t>
      </w:r>
    </w:p>
    <w:p w14:paraId="2DE6A420" w14:textId="77777777"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Podwykonawcy przy wykonywaniu przekazanych im do wykonania robót zobowiązani są przestrzegać odpowiednich warunków i postanowień niniejszej umowy.</w:t>
      </w:r>
    </w:p>
    <w:p w14:paraId="04332BFB" w14:textId="77777777" w:rsidR="00ED72C5" w:rsidRPr="00C24AEC" w:rsidRDefault="00EF7A8F"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Wykonawca z</w:t>
      </w:r>
      <w:r w:rsidR="009665A1" w:rsidRPr="00C24AEC">
        <w:rPr>
          <w:rFonts w:asciiTheme="minorHAnsi" w:eastAsia="Times New Roman" w:hAnsiTheme="minorHAnsi" w:cstheme="minorHAnsi"/>
          <w:sz w:val="24"/>
          <w:szCs w:val="24"/>
          <w:lang w:eastAsia="ar-SA"/>
        </w:rPr>
        <w:t>amówienia na roboty budow</w:t>
      </w:r>
      <w:r w:rsidRPr="00C24AEC">
        <w:rPr>
          <w:rFonts w:asciiTheme="minorHAnsi" w:eastAsia="Times New Roman" w:hAnsiTheme="minorHAnsi" w:cstheme="minorHAnsi"/>
          <w:sz w:val="24"/>
          <w:szCs w:val="24"/>
          <w:lang w:eastAsia="ar-SA"/>
        </w:rPr>
        <w:t xml:space="preserve">lane zamierzający zawrzeć umowę </w:t>
      </w:r>
      <w:r w:rsidRPr="00C24AEC">
        <w:rPr>
          <w:rFonts w:asciiTheme="minorHAnsi" w:eastAsia="Times New Roman" w:hAnsiTheme="minorHAnsi" w:cstheme="minorHAnsi"/>
          <w:sz w:val="24"/>
          <w:szCs w:val="24"/>
          <w:lang w:eastAsia="ar-SA"/>
        </w:rPr>
        <w:br/>
        <w:t xml:space="preserve">o </w:t>
      </w:r>
      <w:r w:rsidR="009665A1" w:rsidRPr="00C24AEC">
        <w:rPr>
          <w:rFonts w:asciiTheme="minorHAnsi" w:eastAsia="Times New Roman" w:hAnsiTheme="minorHAnsi" w:cstheme="minorHAnsi"/>
          <w:sz w:val="24"/>
          <w:szCs w:val="24"/>
          <w:lang w:eastAsia="ar-SA"/>
        </w:rPr>
        <w:t>podwykonawstwo, której przedmiotem są roboty budowl</w:t>
      </w:r>
      <w:r w:rsidRPr="00C24AEC">
        <w:rPr>
          <w:rFonts w:asciiTheme="minorHAnsi" w:eastAsia="Times New Roman" w:hAnsiTheme="minorHAnsi" w:cstheme="minorHAnsi"/>
          <w:sz w:val="24"/>
          <w:szCs w:val="24"/>
          <w:lang w:eastAsia="ar-SA"/>
        </w:rPr>
        <w:t xml:space="preserve">ane, jest obowiązany, </w:t>
      </w:r>
      <w:r w:rsidR="00FB040A" w:rsidRPr="00C24AEC">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 xml:space="preserve">w trakcie </w:t>
      </w:r>
      <w:r w:rsidR="009665A1" w:rsidRPr="00C24AEC">
        <w:rPr>
          <w:rFonts w:asciiTheme="minorHAnsi" w:eastAsia="Times New Roman" w:hAnsiTheme="minorHAnsi" w:cstheme="minorHAnsi"/>
          <w:sz w:val="24"/>
          <w:szCs w:val="24"/>
          <w:lang w:eastAsia="ar-SA"/>
        </w:rPr>
        <w:t>realizacji zamówienia publicznego na roboty budowlane, do przedłożenia zamawiającemu projektu tej umowy.</w:t>
      </w:r>
    </w:p>
    <w:p w14:paraId="3A2AF32F" w14:textId="77777777"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 xml:space="preserve">Termin zapłaty wynagrodzenia podwykonawcy przewidziany w umowie </w:t>
      </w:r>
      <w:r w:rsidR="00FB040A" w:rsidRPr="00C24AEC">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o podwykonawstwo nie może być dłuższy niż 30 dni  od dnia doręczenia Wykonawcy, podwykonawcy faktury lub rachunku potwierdzających wykonanie zleconej podwykonawcy dostawy, usługi lub roboty budowlanej.</w:t>
      </w:r>
    </w:p>
    <w:p w14:paraId="1CC011FE" w14:textId="77777777" w:rsidR="0035790A"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W terminie do 14 dni od otrzymania projektu umowy Zamawiają</w:t>
      </w:r>
      <w:r w:rsidR="00062541" w:rsidRPr="00C24AEC">
        <w:rPr>
          <w:rFonts w:asciiTheme="minorHAnsi" w:eastAsia="Times New Roman" w:hAnsiTheme="minorHAnsi" w:cstheme="minorHAnsi"/>
          <w:sz w:val="24"/>
          <w:szCs w:val="24"/>
          <w:lang w:eastAsia="ar-SA"/>
        </w:rPr>
        <w:t xml:space="preserve">cy zgłasza pisemne zastrzeżenia </w:t>
      </w:r>
      <w:r w:rsidRPr="00C24AEC">
        <w:rPr>
          <w:rFonts w:asciiTheme="minorHAnsi" w:eastAsia="Times New Roman" w:hAnsiTheme="minorHAnsi" w:cstheme="minorHAnsi"/>
          <w:sz w:val="24"/>
          <w:szCs w:val="24"/>
          <w:lang w:eastAsia="ar-SA"/>
        </w:rPr>
        <w:t xml:space="preserve">do projektu umowy o podwykonawstwo, której przedmiotem są </w:t>
      </w:r>
      <w:r w:rsidR="00EF7A8F" w:rsidRPr="00C24AEC">
        <w:rPr>
          <w:rFonts w:asciiTheme="minorHAnsi" w:eastAsia="Times New Roman" w:hAnsiTheme="minorHAnsi" w:cstheme="minorHAnsi"/>
          <w:sz w:val="24"/>
          <w:szCs w:val="24"/>
          <w:lang w:eastAsia="ar-SA"/>
        </w:rPr>
        <w:t xml:space="preserve">roboty budowlane, zwłaszcza </w:t>
      </w:r>
      <w:r w:rsidRPr="00C24AEC">
        <w:rPr>
          <w:rFonts w:asciiTheme="minorHAnsi" w:eastAsia="Times New Roman" w:hAnsiTheme="minorHAnsi" w:cstheme="minorHAnsi"/>
          <w:sz w:val="24"/>
          <w:szCs w:val="24"/>
          <w:lang w:eastAsia="ar-SA"/>
        </w:rPr>
        <w:t>gdy:</w:t>
      </w:r>
    </w:p>
    <w:p w14:paraId="0F7EEE6E" w14:textId="77777777" w:rsidR="0035790A" w:rsidRPr="00C24AEC" w:rsidRDefault="009665A1" w:rsidP="005A224C">
      <w:pPr>
        <w:widowControl w:val="0"/>
        <w:numPr>
          <w:ilvl w:val="1"/>
          <w:numId w:val="22"/>
        </w:numPr>
        <w:shd w:val="clear" w:color="auto" w:fill="FFFFFF"/>
        <w:suppressAutoHyphens/>
        <w:overflowPunct w:val="0"/>
        <w:autoSpaceDE w:val="0"/>
        <w:spacing w:after="0" w:line="240" w:lineRule="auto"/>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nie spełnia on wymagań określonych w specyfikacji istotnych warunków  zamówienia,</w:t>
      </w:r>
    </w:p>
    <w:p w14:paraId="138DAB6F" w14:textId="77777777" w:rsidR="009665A1" w:rsidRPr="00C24AEC" w:rsidRDefault="009665A1" w:rsidP="005A224C">
      <w:pPr>
        <w:widowControl w:val="0"/>
        <w:numPr>
          <w:ilvl w:val="1"/>
          <w:numId w:val="22"/>
        </w:numPr>
        <w:shd w:val="clear" w:color="auto" w:fill="FFFFFF"/>
        <w:suppressAutoHyphens/>
        <w:overflowPunct w:val="0"/>
        <w:autoSpaceDE w:val="0"/>
        <w:spacing w:after="0" w:line="240" w:lineRule="auto"/>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przewiduje termin zapłaty wynagrodzenia dłuższy niż 30 dni od dnia doręczenia faktury Wykonawcy.</w:t>
      </w:r>
    </w:p>
    <w:p w14:paraId="3CF68104" w14:textId="77777777"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Jeżeli Zamawiający, w terminie 14 dni od otrzymania projektu umowy, nie zgłosi na piśmie zastrzeżeń do projektu um</w:t>
      </w:r>
      <w:r w:rsidR="00EF7A8F" w:rsidRPr="00C24AEC">
        <w:rPr>
          <w:rFonts w:asciiTheme="minorHAnsi" w:eastAsia="Times New Roman" w:hAnsiTheme="minorHAnsi" w:cstheme="minorHAnsi"/>
          <w:sz w:val="24"/>
          <w:szCs w:val="24"/>
          <w:lang w:eastAsia="ar-SA"/>
        </w:rPr>
        <w:t>owy, uważa się, że zaakceptował</w:t>
      </w:r>
      <w:r w:rsidRPr="00C24AEC">
        <w:rPr>
          <w:rFonts w:asciiTheme="minorHAnsi" w:eastAsia="Times New Roman" w:hAnsiTheme="minorHAnsi" w:cstheme="minorHAnsi"/>
          <w:sz w:val="24"/>
          <w:szCs w:val="24"/>
          <w:lang w:eastAsia="ar-SA"/>
        </w:rPr>
        <w:t xml:space="preserve"> on projekt umowy </w:t>
      </w:r>
      <w:r w:rsidR="00FB040A" w:rsidRPr="00C24AEC">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z podwykonawcą.</w:t>
      </w:r>
    </w:p>
    <w:p w14:paraId="57C03910" w14:textId="77777777"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 xml:space="preserve">Realizacja części umowy przez podwykonawcę nie zwalnia Wykonawcy  </w:t>
      </w:r>
      <w:r w:rsidR="00FB040A" w:rsidRPr="00C24AEC">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z odpowiedzialności ani jego obowiązków wynikających z umowy lub przepisów obowiązującego prawa. Wykonawca odpowiada za działania lub zaniechania podwykonawców jak za działania własne.</w:t>
      </w:r>
    </w:p>
    <w:p w14:paraId="045A0703" w14:textId="77777777"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lastRenderedPageBreak/>
        <w:t>Wykonawca, realizujący przedmiot umo</w:t>
      </w:r>
      <w:r w:rsidR="00D43A4C" w:rsidRPr="00C24AEC">
        <w:rPr>
          <w:rFonts w:asciiTheme="minorHAnsi" w:eastAsia="Times New Roman" w:hAnsiTheme="minorHAnsi" w:cstheme="minorHAnsi"/>
          <w:sz w:val="24"/>
          <w:szCs w:val="24"/>
          <w:lang w:eastAsia="ar-SA"/>
        </w:rPr>
        <w:t>wy w zakresie robót budowlanych</w:t>
      </w:r>
      <w:r w:rsidRPr="00C24AEC">
        <w:rPr>
          <w:rFonts w:asciiTheme="minorHAnsi" w:eastAsia="Times New Roman" w:hAnsiTheme="minorHAnsi" w:cstheme="minorHAnsi"/>
          <w:sz w:val="24"/>
          <w:szCs w:val="24"/>
          <w:lang w:eastAsia="ar-SA"/>
        </w:rPr>
        <w:t xml:space="preserve"> przedkłada  Zamawiającemu poświad</w:t>
      </w:r>
      <w:r w:rsidR="00D43A4C" w:rsidRPr="00C24AEC">
        <w:rPr>
          <w:rFonts w:asciiTheme="minorHAnsi" w:eastAsia="Times New Roman" w:hAnsiTheme="minorHAnsi" w:cstheme="minorHAnsi"/>
          <w:sz w:val="24"/>
          <w:szCs w:val="24"/>
          <w:lang w:eastAsia="ar-SA"/>
        </w:rPr>
        <w:t>czoną za zgodność z oryginałem</w:t>
      </w:r>
      <w:r w:rsidR="00062541" w:rsidRPr="00C24AEC">
        <w:rPr>
          <w:rFonts w:asciiTheme="minorHAnsi" w:eastAsia="Times New Roman" w:hAnsiTheme="minorHAnsi" w:cstheme="minorHAnsi"/>
          <w:sz w:val="24"/>
          <w:szCs w:val="24"/>
          <w:lang w:eastAsia="ar-SA"/>
        </w:rPr>
        <w:t xml:space="preserve"> kopię zawartej umowy </w:t>
      </w:r>
      <w:r w:rsidR="00133C26" w:rsidRPr="00C24AEC">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o podwykonawstwo, której przedmiotem są roboty budowlane,  w terminie 7 dni od dnia jej zawarcia.</w:t>
      </w:r>
    </w:p>
    <w:p w14:paraId="0CCBBCA9" w14:textId="77777777"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Zamawiający w terminie 7 dni od daty otrzymania umowy, o której mowa w ust. 11, zgłasza pisemny sprzeciw do umowy o podwykonawstwo, której pr</w:t>
      </w:r>
      <w:r w:rsidR="00062541" w:rsidRPr="00C24AEC">
        <w:rPr>
          <w:rFonts w:asciiTheme="minorHAnsi" w:eastAsia="Times New Roman" w:hAnsiTheme="minorHAnsi" w:cstheme="minorHAnsi"/>
          <w:sz w:val="24"/>
          <w:szCs w:val="24"/>
          <w:lang w:eastAsia="ar-SA"/>
        </w:rPr>
        <w:t xml:space="preserve">zedmiotem są roboty budowalne, </w:t>
      </w:r>
      <w:r w:rsidRPr="00C24AEC">
        <w:rPr>
          <w:rFonts w:asciiTheme="minorHAnsi" w:eastAsia="Times New Roman" w:hAnsiTheme="minorHAnsi" w:cstheme="minorHAnsi"/>
          <w:sz w:val="24"/>
          <w:szCs w:val="24"/>
          <w:lang w:eastAsia="ar-SA"/>
        </w:rPr>
        <w:t>w przypadkach, o których mowa w ust. 8</w:t>
      </w:r>
      <w:r w:rsidR="00133C26" w:rsidRPr="00C24AEC">
        <w:rPr>
          <w:rFonts w:asciiTheme="minorHAnsi" w:eastAsia="Times New Roman" w:hAnsiTheme="minorHAnsi" w:cstheme="minorHAnsi"/>
          <w:sz w:val="24"/>
          <w:szCs w:val="24"/>
          <w:lang w:eastAsia="ar-SA"/>
        </w:rPr>
        <w:t xml:space="preserve"> </w:t>
      </w:r>
      <w:r w:rsidR="00ED72C5" w:rsidRPr="00C24AEC">
        <w:rPr>
          <w:rFonts w:asciiTheme="minorHAnsi" w:eastAsia="Times New Roman" w:hAnsiTheme="minorHAnsi" w:cstheme="minorHAnsi"/>
          <w:sz w:val="24"/>
          <w:szCs w:val="24"/>
          <w:lang w:eastAsia="ar-SA"/>
        </w:rPr>
        <w:t xml:space="preserve">lub gdy przedłożona umowa </w:t>
      </w:r>
      <w:r w:rsidR="00FB040A" w:rsidRPr="00C24AEC">
        <w:rPr>
          <w:rFonts w:asciiTheme="minorHAnsi" w:eastAsia="Times New Roman" w:hAnsiTheme="minorHAnsi" w:cstheme="minorHAnsi"/>
          <w:sz w:val="24"/>
          <w:szCs w:val="24"/>
          <w:lang w:eastAsia="ar-SA"/>
        </w:rPr>
        <w:br/>
      </w:r>
      <w:r w:rsidR="00ED72C5" w:rsidRPr="00C24AEC">
        <w:rPr>
          <w:rFonts w:asciiTheme="minorHAnsi" w:eastAsia="Times New Roman" w:hAnsiTheme="minorHAnsi" w:cstheme="minorHAnsi"/>
          <w:sz w:val="24"/>
          <w:szCs w:val="24"/>
          <w:lang w:eastAsia="ar-SA"/>
        </w:rPr>
        <w:t xml:space="preserve">o podwykonawstwo różni się istotnie od projektu o którym mowa </w:t>
      </w:r>
      <w:r w:rsidR="00062541" w:rsidRPr="00C24AEC">
        <w:rPr>
          <w:rFonts w:asciiTheme="minorHAnsi" w:eastAsia="Times New Roman" w:hAnsiTheme="minorHAnsi" w:cstheme="minorHAnsi"/>
          <w:sz w:val="24"/>
          <w:szCs w:val="24"/>
          <w:lang w:eastAsia="ar-SA"/>
        </w:rPr>
        <w:t xml:space="preserve">w ustępie 6 </w:t>
      </w:r>
    </w:p>
    <w:p w14:paraId="7F114634" w14:textId="77777777"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Niezgłoszenie pisemnego sprzeciwu do przedłożonej umowy o podwykonawstwo, której przedmiotem są roboty budowalne, w terminie 7 dni</w:t>
      </w:r>
      <w:r w:rsidR="00EF7A8F" w:rsidRPr="00C24AEC">
        <w:rPr>
          <w:rFonts w:asciiTheme="minorHAnsi" w:eastAsia="Times New Roman" w:hAnsiTheme="minorHAnsi" w:cstheme="minorHAnsi"/>
          <w:sz w:val="24"/>
          <w:szCs w:val="24"/>
          <w:lang w:eastAsia="ar-SA"/>
        </w:rPr>
        <w:t xml:space="preserve"> od daty otrzymania umowy uważa się</w:t>
      </w:r>
      <w:r w:rsidRPr="00C24AEC">
        <w:rPr>
          <w:rFonts w:asciiTheme="minorHAnsi" w:eastAsia="Times New Roman" w:hAnsiTheme="minorHAnsi" w:cstheme="minorHAnsi"/>
          <w:sz w:val="24"/>
          <w:szCs w:val="24"/>
          <w:lang w:eastAsia="ar-SA"/>
        </w:rPr>
        <w:t xml:space="preserve"> za akceptację umowy przez Zamawiającego. </w:t>
      </w:r>
    </w:p>
    <w:p w14:paraId="54BF3C8A" w14:textId="77777777" w:rsidR="009665A1" w:rsidRPr="00C24AEC" w:rsidRDefault="00D43A4C"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Wykonawca przedkłada Zamawiającemu poświadczoną</w:t>
      </w:r>
      <w:r w:rsidR="009665A1" w:rsidRPr="00C24AEC">
        <w:rPr>
          <w:rFonts w:asciiTheme="minorHAnsi" w:eastAsia="Times New Roman" w:hAnsiTheme="minorHAnsi" w:cstheme="minorHAnsi"/>
          <w:sz w:val="24"/>
          <w:szCs w:val="24"/>
          <w:lang w:eastAsia="ar-SA"/>
        </w:rPr>
        <w:t xml:space="preserve"> za zgodność z oryginałem kopię zawartej umowy o podwykonawstwo, której przedmiotem są </w:t>
      </w:r>
      <w:r w:rsidR="009665A1" w:rsidRPr="00C24AEC">
        <w:rPr>
          <w:rFonts w:asciiTheme="minorHAnsi" w:eastAsia="Times New Roman" w:hAnsiTheme="minorHAnsi" w:cstheme="minorHAnsi"/>
          <w:b/>
          <w:sz w:val="24"/>
          <w:szCs w:val="24"/>
          <w:lang w:eastAsia="ar-SA"/>
        </w:rPr>
        <w:t>dostawy lub usługi</w:t>
      </w:r>
      <w:r w:rsidR="009665A1" w:rsidRPr="00C24AEC">
        <w:rPr>
          <w:rFonts w:asciiTheme="minorHAnsi" w:eastAsia="Times New Roman" w:hAnsiTheme="minorHAnsi" w:cstheme="minorHAnsi"/>
          <w:sz w:val="24"/>
          <w:szCs w:val="24"/>
          <w:lang w:eastAsia="ar-SA"/>
        </w:rPr>
        <w:t xml:space="preserve"> </w:t>
      </w:r>
      <w:r w:rsidR="00FB040A" w:rsidRPr="00C24AEC">
        <w:rPr>
          <w:rFonts w:asciiTheme="minorHAnsi" w:eastAsia="Times New Roman" w:hAnsiTheme="minorHAnsi" w:cstheme="minorHAnsi"/>
          <w:sz w:val="24"/>
          <w:szCs w:val="24"/>
          <w:lang w:eastAsia="ar-SA"/>
        </w:rPr>
        <w:br/>
      </w:r>
      <w:r w:rsidR="009665A1" w:rsidRPr="00C24AEC">
        <w:rPr>
          <w:rFonts w:asciiTheme="minorHAnsi" w:eastAsia="Times New Roman" w:hAnsiTheme="minorHAnsi" w:cstheme="minorHAnsi"/>
          <w:sz w:val="24"/>
          <w:szCs w:val="24"/>
          <w:lang w:eastAsia="ar-SA"/>
        </w:rPr>
        <w:t xml:space="preserve">w terminie 7 dni od dnia jej zawarcia, z wyłączeniem umów o podwykonawstwo </w:t>
      </w:r>
      <w:r w:rsidR="00FB040A" w:rsidRPr="00C24AEC">
        <w:rPr>
          <w:rFonts w:asciiTheme="minorHAnsi" w:eastAsia="Times New Roman" w:hAnsiTheme="minorHAnsi" w:cstheme="minorHAnsi"/>
          <w:sz w:val="24"/>
          <w:szCs w:val="24"/>
          <w:lang w:eastAsia="ar-SA"/>
        </w:rPr>
        <w:br/>
      </w:r>
      <w:r w:rsidR="009665A1" w:rsidRPr="00C24AEC">
        <w:rPr>
          <w:rFonts w:asciiTheme="minorHAnsi" w:eastAsia="Times New Roman" w:hAnsiTheme="minorHAnsi" w:cstheme="minorHAnsi"/>
          <w:sz w:val="24"/>
          <w:szCs w:val="24"/>
          <w:lang w:eastAsia="ar-SA"/>
        </w:rPr>
        <w:t>o wartości mniejszej niż</w:t>
      </w:r>
      <w:r w:rsidRPr="00C24AEC">
        <w:rPr>
          <w:rFonts w:asciiTheme="minorHAnsi" w:eastAsia="Times New Roman" w:hAnsiTheme="minorHAnsi" w:cstheme="minorHAnsi"/>
          <w:sz w:val="24"/>
          <w:szCs w:val="24"/>
          <w:lang w:eastAsia="ar-SA"/>
        </w:rPr>
        <w:t xml:space="preserve"> 0,5% wartości umowy </w:t>
      </w:r>
      <w:r w:rsidR="009665A1" w:rsidRPr="00C24AEC">
        <w:rPr>
          <w:rFonts w:asciiTheme="minorHAnsi" w:eastAsia="Times New Roman" w:hAnsiTheme="minorHAnsi" w:cstheme="minorHAnsi"/>
          <w:sz w:val="24"/>
          <w:szCs w:val="24"/>
          <w:lang w:eastAsia="ar-SA"/>
        </w:rPr>
        <w:t xml:space="preserve">o podwykonawstwo. Wyłączenie, </w:t>
      </w:r>
      <w:r w:rsidR="003C5141" w:rsidRPr="00C24AEC">
        <w:rPr>
          <w:rFonts w:asciiTheme="minorHAnsi" w:eastAsia="Times New Roman" w:hAnsiTheme="minorHAnsi" w:cstheme="minorHAnsi"/>
          <w:sz w:val="24"/>
          <w:szCs w:val="24"/>
          <w:lang w:eastAsia="ar-SA"/>
        </w:rPr>
        <w:br/>
      </w:r>
      <w:r w:rsidR="009665A1" w:rsidRPr="00C24AEC">
        <w:rPr>
          <w:rFonts w:asciiTheme="minorHAnsi" w:eastAsia="Times New Roman" w:hAnsiTheme="minorHAnsi" w:cstheme="minorHAnsi"/>
          <w:sz w:val="24"/>
          <w:szCs w:val="24"/>
          <w:lang w:eastAsia="ar-SA"/>
        </w:rPr>
        <w:t>o którym mowa w zdan</w:t>
      </w:r>
      <w:r w:rsidRPr="00C24AEC">
        <w:rPr>
          <w:rFonts w:asciiTheme="minorHAnsi" w:eastAsia="Times New Roman" w:hAnsiTheme="minorHAnsi" w:cstheme="minorHAnsi"/>
          <w:sz w:val="24"/>
          <w:szCs w:val="24"/>
          <w:lang w:eastAsia="ar-SA"/>
        </w:rPr>
        <w:t xml:space="preserve">iu pierwszym, nie dotyczy umów </w:t>
      </w:r>
      <w:r w:rsidR="009665A1" w:rsidRPr="00C24AEC">
        <w:rPr>
          <w:rFonts w:asciiTheme="minorHAnsi" w:eastAsia="Times New Roman" w:hAnsiTheme="minorHAnsi" w:cstheme="minorHAnsi"/>
          <w:sz w:val="24"/>
          <w:szCs w:val="24"/>
          <w:lang w:eastAsia="ar-SA"/>
        </w:rPr>
        <w:t>o podwykonawstwo o wartości większej niż 50.000 zł. Zamawiający nie wskazał przedmiotu umów o podwykonawstwo niepodlegających obowiązkowi wyłączenia.</w:t>
      </w:r>
    </w:p>
    <w:p w14:paraId="47825984" w14:textId="77777777"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 xml:space="preserve">Ustalenia </w:t>
      </w:r>
      <w:r w:rsidR="00EF7A8F" w:rsidRPr="00C24AEC">
        <w:rPr>
          <w:rFonts w:asciiTheme="minorHAnsi" w:eastAsia="Times New Roman" w:hAnsiTheme="minorHAnsi" w:cstheme="minorHAnsi"/>
          <w:sz w:val="24"/>
          <w:szCs w:val="24"/>
          <w:lang w:eastAsia="ar-SA"/>
        </w:rPr>
        <w:t>zawarte w ust. 6-14 stosuje się</w:t>
      </w:r>
      <w:r w:rsidRPr="00C24AEC">
        <w:rPr>
          <w:rFonts w:asciiTheme="minorHAnsi" w:eastAsia="Times New Roman" w:hAnsiTheme="minorHAnsi" w:cstheme="minorHAnsi"/>
          <w:sz w:val="24"/>
          <w:szCs w:val="24"/>
          <w:lang w:eastAsia="ar-SA"/>
        </w:rPr>
        <w:t xml:space="preserve"> odpowiednio do zmian tej umowy </w:t>
      </w:r>
      <w:r w:rsidR="00FB040A" w:rsidRPr="00C24AEC">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o podwykonawstwo.</w:t>
      </w:r>
    </w:p>
    <w:p w14:paraId="6EB0FF8E" w14:textId="77777777"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 xml:space="preserve">Umowy, o </w:t>
      </w:r>
      <w:r w:rsidR="00062541" w:rsidRPr="00C24AEC">
        <w:rPr>
          <w:rFonts w:asciiTheme="minorHAnsi" w:eastAsia="Times New Roman" w:hAnsiTheme="minorHAnsi" w:cstheme="minorHAnsi"/>
          <w:sz w:val="24"/>
          <w:szCs w:val="24"/>
          <w:lang w:eastAsia="ar-SA"/>
        </w:rPr>
        <w:t>podwykonawstwo o których mowa w ustę</w:t>
      </w:r>
      <w:r w:rsidRPr="00C24AEC">
        <w:rPr>
          <w:rFonts w:asciiTheme="minorHAnsi" w:eastAsia="Times New Roman" w:hAnsiTheme="minorHAnsi" w:cstheme="minorHAnsi"/>
          <w:sz w:val="24"/>
          <w:szCs w:val="24"/>
          <w:lang w:eastAsia="ar-SA"/>
        </w:rPr>
        <w:t>p</w:t>
      </w:r>
      <w:r w:rsidR="00062541" w:rsidRPr="00C24AEC">
        <w:rPr>
          <w:rFonts w:asciiTheme="minorHAnsi" w:eastAsia="Times New Roman" w:hAnsiTheme="minorHAnsi" w:cstheme="minorHAnsi"/>
          <w:sz w:val="24"/>
          <w:szCs w:val="24"/>
          <w:lang w:eastAsia="ar-SA"/>
        </w:rPr>
        <w:t>ach 6 – 14 p</w:t>
      </w:r>
      <w:r w:rsidRPr="00C24AEC">
        <w:rPr>
          <w:rFonts w:asciiTheme="minorHAnsi" w:eastAsia="Times New Roman" w:hAnsiTheme="minorHAnsi" w:cstheme="minorHAnsi"/>
          <w:sz w:val="24"/>
          <w:szCs w:val="24"/>
          <w:lang w:eastAsia="ar-SA"/>
        </w:rPr>
        <w:t>owinny być sporządzone w formie pisemnej pod rygorem nieważności.</w:t>
      </w:r>
    </w:p>
    <w:p w14:paraId="1748EC4A" w14:textId="72BD0A18" w:rsidR="009665A1"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 xml:space="preserve">W terminie złożenia faktury, Wykonawca zobowiązany jest uzyskać i przedłożyć Zamawiającemu oświadczenie podwykonawcy potwierdzające, iż Wykonawca uiścił </w:t>
      </w:r>
      <w:r w:rsidR="003C5141" w:rsidRPr="00C24AEC">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 xml:space="preserve">w terminie wobec niego wszelkie należne mu kwoty dotyczące realizacji przedmiotu umowy do dnia złożenia przedmiotowego oświadczenia, w formie określonej </w:t>
      </w:r>
      <w:r w:rsidR="00FB040A" w:rsidRPr="00C24AEC">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 xml:space="preserve">w </w:t>
      </w:r>
      <w:r w:rsidRPr="00C24AEC">
        <w:rPr>
          <w:rFonts w:asciiTheme="minorHAnsi" w:eastAsia="Times New Roman" w:hAnsiTheme="minorHAnsi" w:cstheme="minorHAnsi"/>
          <w:b/>
          <w:sz w:val="24"/>
          <w:szCs w:val="24"/>
          <w:lang w:eastAsia="ar-SA"/>
        </w:rPr>
        <w:t xml:space="preserve">załączniku nr </w:t>
      </w:r>
      <w:r w:rsidR="005D26DF">
        <w:rPr>
          <w:rFonts w:asciiTheme="minorHAnsi" w:eastAsia="Times New Roman" w:hAnsiTheme="minorHAnsi" w:cstheme="minorHAnsi"/>
          <w:b/>
          <w:sz w:val="24"/>
          <w:szCs w:val="24"/>
          <w:lang w:eastAsia="ar-SA"/>
        </w:rPr>
        <w:t>3</w:t>
      </w:r>
      <w:r w:rsidRPr="00C24AEC">
        <w:rPr>
          <w:rFonts w:asciiTheme="minorHAnsi" w:eastAsia="Times New Roman" w:hAnsiTheme="minorHAnsi" w:cstheme="minorHAnsi"/>
          <w:b/>
          <w:sz w:val="24"/>
          <w:szCs w:val="24"/>
          <w:lang w:eastAsia="ar-SA"/>
        </w:rPr>
        <w:t xml:space="preserve"> </w:t>
      </w:r>
      <w:r w:rsidRPr="00C24AEC">
        <w:rPr>
          <w:rFonts w:asciiTheme="minorHAnsi" w:eastAsia="Times New Roman" w:hAnsiTheme="minorHAnsi" w:cstheme="minorHAnsi"/>
          <w:sz w:val="24"/>
          <w:szCs w:val="24"/>
          <w:lang w:eastAsia="ar-SA"/>
        </w:rPr>
        <w:t>do niniejszej umowy. Wymienione oświadczenie powinno być podpisane przez osoby uprawnione zgodnie z prawem  do reprezentacji podwykonawcy.</w:t>
      </w:r>
    </w:p>
    <w:p w14:paraId="639D968B" w14:textId="77777777" w:rsidR="0035790A"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W razie niezłożenia oświadczenia podwykonawcy, o</w:t>
      </w:r>
      <w:r w:rsidR="00AD13E4" w:rsidRPr="00C24AEC">
        <w:rPr>
          <w:rFonts w:asciiTheme="minorHAnsi" w:eastAsia="Times New Roman" w:hAnsiTheme="minorHAnsi" w:cstheme="minorHAnsi"/>
          <w:sz w:val="24"/>
          <w:szCs w:val="24"/>
          <w:lang w:eastAsia="ar-SA"/>
        </w:rPr>
        <w:t xml:space="preserve"> którym mowa w ust 17, a także </w:t>
      </w:r>
      <w:r w:rsidR="00133C26" w:rsidRPr="00C24AEC">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w przypadku, gdy z oświadczenia podwykonawcy wynika, iż Wykonawca zalega wobec podwykonawcy z jakimikolwiek płatnościami dotyczącymi realizacji przedmiotu umowy, Zamawiający ma prawo:</w:t>
      </w:r>
    </w:p>
    <w:p w14:paraId="2FA52D29" w14:textId="02CD0A8A" w:rsidR="0035790A" w:rsidRPr="00C24AEC" w:rsidRDefault="009665A1" w:rsidP="005A224C">
      <w:pPr>
        <w:widowControl w:val="0"/>
        <w:numPr>
          <w:ilvl w:val="1"/>
          <w:numId w:val="22"/>
        </w:numPr>
        <w:shd w:val="clear" w:color="auto" w:fill="FFFFFF"/>
        <w:tabs>
          <w:tab w:val="left" w:pos="851"/>
        </w:tabs>
        <w:suppressAutoHyphens/>
        <w:overflowPunct w:val="0"/>
        <w:autoSpaceDE w:val="0"/>
        <w:spacing w:after="0" w:line="240" w:lineRule="auto"/>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 xml:space="preserve">wstrzymać się z zapłatą dla Wykonawcy do czasu, gdy Wykonawca uiści zapłatę na rzecz podwykonawcy i podwykonawca potwierdzi to w oświadczeniu zgodnym </w:t>
      </w:r>
      <w:r w:rsidR="00FB040A" w:rsidRPr="00C24AEC">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 xml:space="preserve">z treścią zawartą w </w:t>
      </w:r>
      <w:r w:rsidRPr="00C24AEC">
        <w:rPr>
          <w:rFonts w:asciiTheme="minorHAnsi" w:eastAsia="Times New Roman" w:hAnsiTheme="minorHAnsi" w:cstheme="minorHAnsi"/>
          <w:b/>
          <w:sz w:val="24"/>
          <w:szCs w:val="24"/>
          <w:lang w:eastAsia="ar-SA"/>
        </w:rPr>
        <w:t xml:space="preserve">załączniku nr </w:t>
      </w:r>
      <w:r w:rsidR="005D26DF">
        <w:rPr>
          <w:rFonts w:asciiTheme="minorHAnsi" w:eastAsia="Times New Roman" w:hAnsiTheme="minorHAnsi" w:cstheme="minorHAnsi"/>
          <w:b/>
          <w:sz w:val="24"/>
          <w:szCs w:val="24"/>
          <w:lang w:eastAsia="ar-SA"/>
        </w:rPr>
        <w:t>3</w:t>
      </w:r>
      <w:r w:rsidRPr="00C24AEC">
        <w:rPr>
          <w:rFonts w:asciiTheme="minorHAnsi" w:eastAsia="Times New Roman" w:hAnsiTheme="minorHAnsi" w:cstheme="minorHAnsi"/>
          <w:sz w:val="24"/>
          <w:szCs w:val="24"/>
          <w:lang w:eastAsia="ar-SA"/>
        </w:rPr>
        <w:t xml:space="preserve"> lub też </w:t>
      </w:r>
    </w:p>
    <w:p w14:paraId="6EC24F7D" w14:textId="77777777" w:rsidR="00B835CC" w:rsidRPr="00C24AEC" w:rsidRDefault="009665A1" w:rsidP="005A224C">
      <w:pPr>
        <w:widowControl w:val="0"/>
        <w:numPr>
          <w:ilvl w:val="1"/>
          <w:numId w:val="22"/>
        </w:numPr>
        <w:shd w:val="clear" w:color="auto" w:fill="FFFFFF"/>
        <w:tabs>
          <w:tab w:val="left" w:pos="993"/>
        </w:tabs>
        <w:suppressAutoHyphens/>
        <w:overflowPunct w:val="0"/>
        <w:autoSpaceDE w:val="0"/>
        <w:spacing w:after="0" w:line="240" w:lineRule="auto"/>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uiścić zapłatę bezpośrednio podwykonawcy.</w:t>
      </w:r>
    </w:p>
    <w:p w14:paraId="2F706732" w14:textId="77777777" w:rsidR="00B835CC" w:rsidRPr="00C24AEC" w:rsidRDefault="00B835CC"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sz w:val="24"/>
          <w:szCs w:val="24"/>
          <w:lang w:eastAsia="ar-SA"/>
        </w:rPr>
        <w:t xml:space="preserve">Wykonawca akceptuje powyższe i zrzeka się wszelkich roszczeń wobec Zamawiającego </w:t>
      </w:r>
      <w:r w:rsidR="003C5141" w:rsidRPr="00C24AEC">
        <w:rPr>
          <w:rFonts w:asciiTheme="minorHAnsi" w:eastAsia="Times New Roman" w:hAnsiTheme="minorHAnsi" w:cstheme="minorHAnsi"/>
          <w:sz w:val="24"/>
          <w:szCs w:val="24"/>
          <w:lang w:eastAsia="ar-SA"/>
        </w:rPr>
        <w:br/>
      </w:r>
      <w:r w:rsidRPr="00C24AEC">
        <w:rPr>
          <w:rFonts w:asciiTheme="minorHAnsi" w:eastAsia="Times New Roman" w:hAnsiTheme="minorHAnsi" w:cstheme="minorHAnsi"/>
          <w:sz w:val="24"/>
          <w:szCs w:val="24"/>
          <w:lang w:eastAsia="ar-SA"/>
        </w:rPr>
        <w:t>z tego tytułu.</w:t>
      </w:r>
    </w:p>
    <w:p w14:paraId="0633BB84" w14:textId="77777777" w:rsidR="00115A6C" w:rsidRPr="00C24AEC" w:rsidRDefault="009665A1"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bCs/>
          <w:sz w:val="24"/>
          <w:szCs w:val="24"/>
          <w:lang w:eastAsia="pl-PL"/>
        </w:rPr>
        <w:t>Wykonawca przed przystąpieniem do wykonania zamówienia, o ile są już znane, podał nazwy albo imiona i nazwiska oraz dane kontaktowe podwykonawców i osób do kontaktu z nimi. Wykonawca jest zobowiązany do powiadamia</w:t>
      </w:r>
      <w:r w:rsidR="00E61DAE" w:rsidRPr="00C24AEC">
        <w:rPr>
          <w:rFonts w:asciiTheme="minorHAnsi" w:eastAsia="Times New Roman" w:hAnsiTheme="minorHAnsi" w:cstheme="minorHAnsi"/>
          <w:bCs/>
          <w:sz w:val="24"/>
          <w:szCs w:val="24"/>
          <w:lang w:eastAsia="pl-PL"/>
        </w:rPr>
        <w:t>nia</w:t>
      </w:r>
      <w:r w:rsidRPr="00C24AEC">
        <w:rPr>
          <w:rFonts w:asciiTheme="minorHAnsi" w:eastAsia="Times New Roman" w:hAnsiTheme="minorHAnsi" w:cstheme="minorHAnsi"/>
          <w:bCs/>
          <w:sz w:val="24"/>
          <w:szCs w:val="24"/>
          <w:lang w:eastAsia="pl-PL"/>
        </w:rPr>
        <w:t xml:space="preserve"> Zamawiającego</w:t>
      </w:r>
      <w:r w:rsidR="00D43A4C" w:rsidRPr="00C24AEC">
        <w:rPr>
          <w:rFonts w:asciiTheme="minorHAnsi" w:eastAsia="Times New Roman" w:hAnsiTheme="minorHAnsi" w:cstheme="minorHAnsi"/>
          <w:bCs/>
          <w:sz w:val="24"/>
          <w:szCs w:val="24"/>
          <w:lang w:eastAsia="pl-PL"/>
        </w:rPr>
        <w:t xml:space="preserve"> o wszelkich zmianach danych, o których mowa </w:t>
      </w:r>
      <w:r w:rsidRPr="00C24AEC">
        <w:rPr>
          <w:rFonts w:asciiTheme="minorHAnsi" w:eastAsia="Times New Roman" w:hAnsiTheme="minorHAnsi" w:cstheme="minorHAnsi"/>
          <w:bCs/>
          <w:sz w:val="24"/>
          <w:szCs w:val="24"/>
          <w:lang w:eastAsia="pl-PL"/>
        </w:rPr>
        <w:t xml:space="preserve">w zdaniu pierwszym, w trakcie realizacji zamówienia, a także przekazać informacje na temat nowych podwykonawców, którym </w:t>
      </w:r>
      <w:r w:rsidR="00FB040A" w:rsidRPr="00C24AEC">
        <w:rPr>
          <w:rFonts w:asciiTheme="minorHAnsi" w:eastAsia="Times New Roman" w:hAnsiTheme="minorHAnsi" w:cstheme="minorHAnsi"/>
          <w:bCs/>
          <w:sz w:val="24"/>
          <w:szCs w:val="24"/>
          <w:lang w:eastAsia="pl-PL"/>
        </w:rPr>
        <w:br/>
      </w:r>
      <w:r w:rsidRPr="00C24AEC">
        <w:rPr>
          <w:rFonts w:asciiTheme="minorHAnsi" w:eastAsia="Times New Roman" w:hAnsiTheme="minorHAnsi" w:cstheme="minorHAnsi"/>
          <w:bCs/>
          <w:sz w:val="24"/>
          <w:szCs w:val="24"/>
          <w:lang w:eastAsia="pl-PL"/>
        </w:rPr>
        <w:t>w późniejszym okresie zamierza powierzyć realizację robót budowlanych.</w:t>
      </w:r>
    </w:p>
    <w:p w14:paraId="09AD5BF9" w14:textId="77777777" w:rsidR="002511F9" w:rsidRPr="00C24AEC" w:rsidRDefault="00B835CC" w:rsidP="005A224C">
      <w:pPr>
        <w:widowControl w:val="0"/>
        <w:numPr>
          <w:ilvl w:val="0"/>
          <w:numId w:val="22"/>
        </w:numPr>
        <w:shd w:val="clear" w:color="auto" w:fill="FFFFFF"/>
        <w:suppressAutoHyphens/>
        <w:overflowPunct w:val="0"/>
        <w:autoSpaceDE w:val="0"/>
        <w:spacing w:after="0" w:line="240" w:lineRule="auto"/>
        <w:ind w:left="426"/>
        <w:jc w:val="both"/>
        <w:textAlignment w:val="baseline"/>
        <w:rPr>
          <w:rFonts w:asciiTheme="minorHAnsi" w:eastAsia="Times New Roman" w:hAnsiTheme="minorHAnsi" w:cstheme="minorHAnsi"/>
          <w:sz w:val="24"/>
          <w:szCs w:val="24"/>
          <w:lang w:eastAsia="ar-SA"/>
        </w:rPr>
      </w:pPr>
      <w:r w:rsidRPr="00C24AEC">
        <w:rPr>
          <w:rFonts w:asciiTheme="minorHAnsi" w:eastAsia="Times New Roman" w:hAnsiTheme="minorHAnsi" w:cstheme="minorHAnsi"/>
          <w:bCs/>
          <w:sz w:val="24"/>
          <w:szCs w:val="24"/>
          <w:lang w:eastAsia="ar-SA"/>
        </w:rPr>
        <w:t>Jeżeli zmiana</w:t>
      </w:r>
      <w:r w:rsidR="000C7D09" w:rsidRPr="00C24AEC">
        <w:rPr>
          <w:rFonts w:asciiTheme="minorHAnsi" w:eastAsia="Times New Roman" w:hAnsiTheme="minorHAnsi" w:cstheme="minorHAnsi"/>
          <w:bCs/>
          <w:sz w:val="24"/>
          <w:szCs w:val="24"/>
          <w:lang w:eastAsia="ar-SA"/>
        </w:rPr>
        <w:t>,</w:t>
      </w:r>
      <w:r w:rsidRPr="00C24AEC">
        <w:rPr>
          <w:rFonts w:asciiTheme="minorHAnsi" w:eastAsia="Times New Roman" w:hAnsiTheme="minorHAnsi" w:cstheme="minorHAnsi"/>
          <w:bCs/>
          <w:sz w:val="24"/>
          <w:szCs w:val="24"/>
          <w:lang w:eastAsia="ar-SA"/>
        </w:rPr>
        <w:t xml:space="preserve">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je w stopniu nie mniejszym niż </w:t>
      </w:r>
      <w:r w:rsidRPr="00C24AEC">
        <w:rPr>
          <w:rFonts w:asciiTheme="minorHAnsi" w:eastAsia="Times New Roman" w:hAnsiTheme="minorHAnsi" w:cstheme="minorHAnsi"/>
          <w:bCs/>
          <w:sz w:val="24"/>
          <w:szCs w:val="24"/>
          <w:lang w:eastAsia="ar-SA"/>
        </w:rPr>
        <w:lastRenderedPageBreak/>
        <w:t xml:space="preserve">podwykonawca, na którego zasoby wykonawca powoływał się w trakcie postępowania </w:t>
      </w:r>
      <w:r w:rsidR="003C5141" w:rsidRPr="00C24AEC">
        <w:rPr>
          <w:rFonts w:asciiTheme="minorHAnsi" w:eastAsia="Times New Roman" w:hAnsiTheme="minorHAnsi" w:cstheme="minorHAnsi"/>
          <w:bCs/>
          <w:sz w:val="24"/>
          <w:szCs w:val="24"/>
          <w:lang w:eastAsia="ar-SA"/>
        </w:rPr>
        <w:br/>
      </w:r>
      <w:r w:rsidRPr="00C24AEC">
        <w:rPr>
          <w:rFonts w:asciiTheme="minorHAnsi" w:eastAsia="Times New Roman" w:hAnsiTheme="minorHAnsi" w:cstheme="minorHAnsi"/>
          <w:bCs/>
          <w:sz w:val="24"/>
          <w:szCs w:val="24"/>
          <w:lang w:eastAsia="ar-SA"/>
        </w:rPr>
        <w:t>o udzielenie zamówienia.</w:t>
      </w:r>
    </w:p>
    <w:p w14:paraId="28559B22" w14:textId="77777777" w:rsidR="005A0864" w:rsidRDefault="005A0864" w:rsidP="00AD5677">
      <w:pPr>
        <w:tabs>
          <w:tab w:val="left" w:pos="5011"/>
          <w:tab w:val="left" w:pos="9720"/>
        </w:tabs>
        <w:spacing w:after="0" w:line="240" w:lineRule="auto"/>
        <w:ind w:left="360" w:right="88"/>
        <w:jc w:val="center"/>
        <w:rPr>
          <w:rFonts w:asciiTheme="minorHAnsi" w:hAnsiTheme="minorHAnsi" w:cstheme="minorHAnsi"/>
          <w:b/>
          <w:sz w:val="24"/>
          <w:szCs w:val="24"/>
        </w:rPr>
      </w:pPr>
    </w:p>
    <w:p w14:paraId="618C7E57" w14:textId="77777777" w:rsidR="00AD5677" w:rsidRPr="006A07B2" w:rsidRDefault="00AD5677" w:rsidP="00AD5677">
      <w:pPr>
        <w:tabs>
          <w:tab w:val="left" w:pos="5011"/>
          <w:tab w:val="left" w:pos="9720"/>
        </w:tabs>
        <w:spacing w:after="0" w:line="240" w:lineRule="auto"/>
        <w:ind w:left="360" w:right="88"/>
        <w:jc w:val="center"/>
        <w:rPr>
          <w:rFonts w:asciiTheme="minorHAnsi" w:hAnsiTheme="minorHAnsi" w:cstheme="minorHAnsi"/>
          <w:b/>
          <w:sz w:val="24"/>
          <w:szCs w:val="24"/>
        </w:rPr>
      </w:pPr>
      <w:r w:rsidRPr="006A07B2">
        <w:rPr>
          <w:rFonts w:asciiTheme="minorHAnsi" w:hAnsiTheme="minorHAnsi" w:cstheme="minorHAnsi"/>
          <w:b/>
          <w:sz w:val="24"/>
          <w:szCs w:val="24"/>
        </w:rPr>
        <w:t>§ 3</w:t>
      </w:r>
    </w:p>
    <w:p w14:paraId="2705DF17" w14:textId="44307111" w:rsidR="00B05A76" w:rsidRDefault="00016EB5" w:rsidP="006746C9">
      <w:pPr>
        <w:spacing w:after="0" w:line="253" w:lineRule="atLeast"/>
        <w:jc w:val="center"/>
        <w:rPr>
          <w:rFonts w:asciiTheme="minorHAnsi" w:eastAsia="Times New Roman" w:hAnsiTheme="minorHAnsi" w:cstheme="minorHAnsi"/>
          <w:b/>
          <w:bCs/>
          <w:sz w:val="24"/>
          <w:szCs w:val="24"/>
          <w:lang w:eastAsia="pl-PL"/>
        </w:rPr>
      </w:pPr>
      <w:r w:rsidRPr="006A07B2">
        <w:rPr>
          <w:rFonts w:asciiTheme="minorHAnsi" w:eastAsia="Times New Roman" w:hAnsiTheme="minorHAnsi" w:cstheme="minorHAnsi"/>
          <w:b/>
          <w:bCs/>
          <w:sz w:val="24"/>
          <w:szCs w:val="24"/>
          <w:lang w:eastAsia="pl-PL"/>
        </w:rPr>
        <w:t>Wykonawcy wspólnie realizujący umowę</w:t>
      </w:r>
    </w:p>
    <w:p w14:paraId="116E6E26" w14:textId="77777777" w:rsidR="006746C9" w:rsidRPr="006746C9" w:rsidRDefault="006746C9" w:rsidP="006746C9">
      <w:pPr>
        <w:spacing w:after="0" w:line="253" w:lineRule="atLeast"/>
        <w:jc w:val="center"/>
        <w:rPr>
          <w:rFonts w:asciiTheme="minorHAnsi" w:eastAsia="Times New Roman" w:hAnsiTheme="minorHAnsi" w:cstheme="minorHAnsi"/>
          <w:b/>
          <w:bCs/>
          <w:sz w:val="24"/>
          <w:szCs w:val="24"/>
          <w:lang w:eastAsia="pl-PL"/>
        </w:rPr>
      </w:pPr>
    </w:p>
    <w:p w14:paraId="205A717A" w14:textId="74A57BCB" w:rsidR="00016EB5" w:rsidRPr="009E20FB" w:rsidRDefault="00016EB5" w:rsidP="006A07B2">
      <w:pPr>
        <w:pStyle w:val="Akapitzlist"/>
        <w:numPr>
          <w:ilvl w:val="0"/>
          <w:numId w:val="35"/>
        </w:numPr>
        <w:spacing w:after="0" w:line="253" w:lineRule="atLeast"/>
        <w:jc w:val="both"/>
        <w:rPr>
          <w:rFonts w:asciiTheme="minorHAnsi" w:eastAsia="Times New Roman" w:hAnsiTheme="minorHAnsi" w:cstheme="minorHAnsi"/>
          <w:sz w:val="24"/>
          <w:szCs w:val="24"/>
          <w:lang w:eastAsia="pl-PL"/>
        </w:rPr>
      </w:pPr>
      <w:r w:rsidRPr="009E20FB">
        <w:rPr>
          <w:rFonts w:asciiTheme="minorHAnsi" w:eastAsia="Times New Roman" w:hAnsiTheme="minorHAnsi" w:cstheme="minorHAnsi"/>
          <w:sz w:val="24"/>
          <w:szCs w:val="24"/>
          <w:lang w:eastAsia="pl-PL"/>
        </w:rPr>
        <w:t>Wykonawcy mogą wspólnie realizować umowę.</w:t>
      </w:r>
    </w:p>
    <w:p w14:paraId="48C02A83" w14:textId="0B0FBCF6" w:rsidR="00016EB5" w:rsidRPr="009E20FB" w:rsidRDefault="00016EB5" w:rsidP="006A07B2">
      <w:pPr>
        <w:pStyle w:val="Akapitzlist"/>
        <w:numPr>
          <w:ilvl w:val="0"/>
          <w:numId w:val="35"/>
        </w:numPr>
        <w:spacing w:after="0" w:line="253" w:lineRule="atLeast"/>
        <w:jc w:val="both"/>
        <w:rPr>
          <w:rFonts w:asciiTheme="minorHAnsi" w:eastAsia="Times New Roman" w:hAnsiTheme="minorHAnsi" w:cstheme="minorHAnsi"/>
          <w:sz w:val="24"/>
          <w:szCs w:val="24"/>
          <w:lang w:eastAsia="pl-PL"/>
        </w:rPr>
      </w:pPr>
      <w:r w:rsidRPr="009E20FB">
        <w:rPr>
          <w:rFonts w:asciiTheme="minorHAnsi" w:eastAsia="Times New Roman" w:hAnsiTheme="minorHAnsi" w:cstheme="minorHAnsi"/>
          <w:sz w:val="24"/>
          <w:szCs w:val="24"/>
          <w:lang w:eastAsia="pl-PL"/>
        </w:rPr>
        <w:t> Wykonawcy realizujący wspólnie umowę są solidarnie odpowiedzialni za jej wykonanie.</w:t>
      </w:r>
    </w:p>
    <w:p w14:paraId="0F2BD196" w14:textId="3441D23F" w:rsidR="00016EB5" w:rsidRPr="009E20FB" w:rsidRDefault="00016EB5" w:rsidP="006A07B2">
      <w:pPr>
        <w:pStyle w:val="Akapitzlist"/>
        <w:numPr>
          <w:ilvl w:val="0"/>
          <w:numId w:val="35"/>
        </w:numPr>
        <w:spacing w:after="0" w:line="253" w:lineRule="atLeast"/>
        <w:jc w:val="both"/>
        <w:rPr>
          <w:rFonts w:asciiTheme="minorHAnsi" w:eastAsia="Times New Roman" w:hAnsiTheme="minorHAnsi" w:cstheme="minorHAnsi"/>
          <w:sz w:val="24"/>
          <w:szCs w:val="24"/>
          <w:lang w:eastAsia="pl-PL"/>
        </w:rPr>
      </w:pPr>
      <w:r w:rsidRPr="009E20FB">
        <w:rPr>
          <w:rFonts w:asciiTheme="minorHAnsi" w:eastAsia="Times New Roman" w:hAnsiTheme="minorHAnsi" w:cstheme="minorHAnsi"/>
          <w:sz w:val="24"/>
          <w:szCs w:val="24"/>
          <w:lang w:eastAsia="pl-PL"/>
        </w:rPr>
        <w:t>Wykonawcy, o których mowa w ust. 1 niniejszego paragrafu, wyznaczają niniejszym spośród siebie Lidera upoważnionego do zaciągania zobowiązań w imieniu wszystkich Wykonawców realizujących wspólnie umowę.</w:t>
      </w:r>
    </w:p>
    <w:p w14:paraId="1F1433D9" w14:textId="30E3A3E8" w:rsidR="00016EB5" w:rsidRPr="009E20FB" w:rsidRDefault="00016EB5" w:rsidP="006A07B2">
      <w:pPr>
        <w:pStyle w:val="Akapitzlist"/>
        <w:numPr>
          <w:ilvl w:val="0"/>
          <w:numId w:val="35"/>
        </w:numPr>
        <w:spacing w:after="0" w:line="253" w:lineRule="atLeast"/>
        <w:jc w:val="both"/>
        <w:rPr>
          <w:rFonts w:asciiTheme="minorHAnsi" w:eastAsia="Times New Roman" w:hAnsiTheme="minorHAnsi" w:cstheme="minorHAnsi"/>
          <w:sz w:val="24"/>
          <w:szCs w:val="24"/>
          <w:lang w:eastAsia="pl-PL"/>
        </w:rPr>
      </w:pPr>
      <w:r w:rsidRPr="009E20FB">
        <w:rPr>
          <w:rFonts w:asciiTheme="minorHAnsi" w:eastAsia="Times New Roman" w:hAnsiTheme="minorHAnsi" w:cstheme="minorHAnsi"/>
          <w:sz w:val="24"/>
          <w:szCs w:val="24"/>
          <w:lang w:eastAsia="pl-PL"/>
        </w:rPr>
        <w:t>Wykonawcy wspólnie realizujący umowę zgodnie oświadczają, iż:</w:t>
      </w:r>
    </w:p>
    <w:p w14:paraId="1442847B" w14:textId="23CD89A1" w:rsidR="006A07B2" w:rsidRPr="009E20FB" w:rsidRDefault="006A07B2" w:rsidP="006A07B2">
      <w:pPr>
        <w:pStyle w:val="Akapitzlist"/>
        <w:numPr>
          <w:ilvl w:val="1"/>
          <w:numId w:val="37"/>
        </w:numPr>
        <w:spacing w:after="0" w:line="253" w:lineRule="atLeast"/>
        <w:ind w:hanging="589"/>
        <w:jc w:val="both"/>
        <w:rPr>
          <w:rFonts w:asciiTheme="minorHAnsi" w:eastAsia="Times New Roman" w:hAnsiTheme="minorHAnsi" w:cstheme="minorHAnsi"/>
          <w:sz w:val="24"/>
          <w:szCs w:val="24"/>
          <w:lang w:eastAsia="pl-PL"/>
        </w:rPr>
      </w:pPr>
      <w:r w:rsidRPr="009E20FB">
        <w:rPr>
          <w:rFonts w:asciiTheme="minorHAnsi" w:eastAsia="Times New Roman" w:hAnsiTheme="minorHAnsi" w:cstheme="minorHAnsi"/>
          <w:sz w:val="24"/>
          <w:szCs w:val="24"/>
          <w:lang w:eastAsia="pl-PL"/>
        </w:rPr>
        <w:t xml:space="preserve">Lider upoważniony jest do wystawiania faktury zgodnie z warunkami określonymi w § </w:t>
      </w:r>
      <w:r w:rsidR="00FF7276">
        <w:rPr>
          <w:rFonts w:asciiTheme="minorHAnsi" w:eastAsia="Times New Roman" w:hAnsiTheme="minorHAnsi" w:cstheme="minorHAnsi"/>
          <w:sz w:val="24"/>
          <w:szCs w:val="24"/>
          <w:lang w:eastAsia="pl-PL"/>
        </w:rPr>
        <w:t>10</w:t>
      </w:r>
      <w:r w:rsidRPr="009E20FB">
        <w:rPr>
          <w:rFonts w:asciiTheme="minorHAnsi" w:eastAsia="Times New Roman" w:hAnsiTheme="minorHAnsi" w:cstheme="minorHAnsi"/>
          <w:sz w:val="24"/>
          <w:szCs w:val="24"/>
          <w:lang w:eastAsia="pl-PL"/>
        </w:rPr>
        <w:t xml:space="preserve"> ust </w:t>
      </w:r>
      <w:r w:rsidR="00FF7276">
        <w:rPr>
          <w:rFonts w:asciiTheme="minorHAnsi" w:eastAsia="Times New Roman" w:hAnsiTheme="minorHAnsi" w:cstheme="minorHAnsi"/>
          <w:sz w:val="24"/>
          <w:szCs w:val="24"/>
          <w:lang w:eastAsia="pl-PL"/>
        </w:rPr>
        <w:t>9</w:t>
      </w:r>
      <w:r w:rsidRPr="009E20FB">
        <w:rPr>
          <w:rFonts w:asciiTheme="minorHAnsi" w:eastAsia="Times New Roman" w:hAnsiTheme="minorHAnsi" w:cstheme="minorHAnsi"/>
          <w:sz w:val="24"/>
          <w:szCs w:val="24"/>
          <w:lang w:eastAsia="pl-PL"/>
        </w:rPr>
        <w:t>.</w:t>
      </w:r>
    </w:p>
    <w:p w14:paraId="56E113FC" w14:textId="0DA87F7F" w:rsidR="006A07B2" w:rsidRDefault="006A07B2" w:rsidP="006A07B2">
      <w:pPr>
        <w:pStyle w:val="Akapitzlist"/>
        <w:numPr>
          <w:ilvl w:val="1"/>
          <w:numId w:val="37"/>
        </w:numPr>
        <w:spacing w:after="0" w:line="253" w:lineRule="atLeast"/>
        <w:ind w:hanging="589"/>
        <w:jc w:val="both"/>
        <w:rPr>
          <w:rFonts w:asciiTheme="minorHAnsi" w:eastAsia="Times New Roman" w:hAnsiTheme="minorHAnsi" w:cstheme="minorHAnsi"/>
          <w:sz w:val="24"/>
          <w:szCs w:val="24"/>
          <w:lang w:eastAsia="pl-PL"/>
        </w:rPr>
      </w:pPr>
      <w:r w:rsidRPr="009E20FB">
        <w:rPr>
          <w:rFonts w:asciiTheme="minorHAnsi" w:eastAsia="Times New Roman" w:hAnsiTheme="minorHAnsi" w:cstheme="minorHAnsi"/>
          <w:sz w:val="24"/>
          <w:szCs w:val="24"/>
          <w:lang w:eastAsia="pl-PL"/>
        </w:rPr>
        <w:t>Lider upoważniony jest do przyjmowania zapłaty wynagrodzenia za wykonanie przedmiotu umowy, o którym mowa w §1 ust. 1 od Zamawiającego ze skutkiem zwalniającym wobec pozostałych wykonawców wspólnie realizujących umowę oraz do przyjmowania poleceń na rzecz i w imieniu wszystkich Wykonawców realizujących wspólnie umowę,</w:t>
      </w:r>
    </w:p>
    <w:p w14:paraId="5E2E68C0" w14:textId="2F257265" w:rsidR="009E20FB" w:rsidRPr="009E20FB" w:rsidRDefault="006A07B2" w:rsidP="009E20FB">
      <w:pPr>
        <w:pStyle w:val="Akapitzlist"/>
        <w:numPr>
          <w:ilvl w:val="1"/>
          <w:numId w:val="37"/>
        </w:numPr>
        <w:spacing w:after="0" w:line="253" w:lineRule="atLeast"/>
        <w:ind w:hanging="589"/>
        <w:jc w:val="both"/>
        <w:rPr>
          <w:rFonts w:asciiTheme="minorHAnsi" w:eastAsia="Times New Roman" w:hAnsiTheme="minorHAnsi" w:cstheme="minorHAnsi"/>
          <w:sz w:val="24"/>
          <w:szCs w:val="24"/>
          <w:lang w:eastAsia="pl-PL"/>
        </w:rPr>
      </w:pPr>
      <w:r w:rsidRPr="009E20FB">
        <w:rPr>
          <w:rFonts w:asciiTheme="minorHAnsi" w:eastAsia="Times New Roman" w:hAnsiTheme="minorHAnsi" w:cstheme="minorHAnsi"/>
          <w:sz w:val="24"/>
          <w:szCs w:val="24"/>
          <w:lang w:eastAsia="pl-PL"/>
        </w:rPr>
        <w:t xml:space="preserve">zapłata wynagrodzenia opisanego w § </w:t>
      </w:r>
      <w:r w:rsidR="00771414">
        <w:rPr>
          <w:rFonts w:asciiTheme="minorHAnsi" w:eastAsia="Times New Roman" w:hAnsiTheme="minorHAnsi" w:cstheme="minorHAnsi"/>
          <w:sz w:val="24"/>
          <w:szCs w:val="24"/>
          <w:lang w:eastAsia="pl-PL"/>
        </w:rPr>
        <w:t>10</w:t>
      </w:r>
      <w:r w:rsidRPr="009E20FB">
        <w:rPr>
          <w:rFonts w:asciiTheme="minorHAnsi" w:eastAsia="Times New Roman" w:hAnsiTheme="minorHAnsi" w:cstheme="minorHAnsi"/>
          <w:sz w:val="24"/>
          <w:szCs w:val="24"/>
          <w:lang w:eastAsia="pl-PL"/>
        </w:rPr>
        <w:t xml:space="preserve"> ust. 1,2,3, w tym wszystkie jego płatności częściowe , zostanie dokonana na rachunek bankowy Lidera wskazany poniżej:</w:t>
      </w:r>
      <w:r w:rsidR="009E20FB" w:rsidRPr="009E20FB">
        <w:rPr>
          <w:rFonts w:asciiTheme="minorHAnsi" w:eastAsia="Times New Roman" w:hAnsiTheme="minorHAnsi" w:cstheme="minorHAnsi"/>
          <w:sz w:val="24"/>
          <w:szCs w:val="24"/>
          <w:lang w:eastAsia="pl-PL"/>
        </w:rPr>
        <w:t xml:space="preserve">  </w:t>
      </w:r>
      <w:r w:rsidR="00016EB5" w:rsidRPr="009E20FB">
        <w:rPr>
          <w:rFonts w:asciiTheme="minorHAnsi" w:eastAsia="Times New Roman" w:hAnsiTheme="minorHAnsi" w:cstheme="minorHAnsi"/>
          <w:sz w:val="24"/>
          <w:szCs w:val="24"/>
          <w:lang w:eastAsia="pl-PL"/>
        </w:rPr>
        <w:t>  Liderem, o którym mowa w ust. 3 niniejszego paragrafu, będzie:...............................................</w:t>
      </w:r>
      <w:r w:rsidR="009E20FB" w:rsidRPr="009E20FB">
        <w:rPr>
          <w:rFonts w:asciiTheme="minorHAnsi" w:eastAsia="Times New Roman" w:hAnsiTheme="minorHAnsi" w:cstheme="minorHAnsi"/>
          <w:sz w:val="24"/>
          <w:szCs w:val="24"/>
          <w:lang w:eastAsia="pl-PL"/>
        </w:rPr>
        <w:t>..............................................................................…………………………………………………………………………………………………</w:t>
      </w:r>
      <w:r w:rsidR="009E20FB">
        <w:rPr>
          <w:rFonts w:asciiTheme="minorHAnsi" w:eastAsia="Times New Roman" w:hAnsiTheme="minorHAnsi" w:cstheme="minorHAnsi"/>
          <w:sz w:val="24"/>
          <w:szCs w:val="24"/>
          <w:lang w:eastAsia="pl-PL"/>
        </w:rPr>
        <w:t>…………..</w:t>
      </w:r>
    </w:p>
    <w:p w14:paraId="17F5D18A" w14:textId="5ABDC2EB" w:rsidR="00016EB5" w:rsidRPr="009E20FB" w:rsidRDefault="00016EB5" w:rsidP="006A07B2">
      <w:pPr>
        <w:pStyle w:val="Akapitzlist"/>
        <w:numPr>
          <w:ilvl w:val="0"/>
          <w:numId w:val="35"/>
        </w:numPr>
        <w:spacing w:after="0" w:line="253" w:lineRule="atLeast"/>
        <w:jc w:val="both"/>
        <w:rPr>
          <w:rFonts w:asciiTheme="minorHAnsi" w:eastAsia="Times New Roman" w:hAnsiTheme="minorHAnsi" w:cstheme="minorHAnsi"/>
          <w:sz w:val="24"/>
          <w:szCs w:val="24"/>
          <w:lang w:eastAsia="pl-PL"/>
        </w:rPr>
      </w:pPr>
      <w:r w:rsidRPr="009E20FB">
        <w:rPr>
          <w:rFonts w:asciiTheme="minorHAnsi" w:eastAsia="Times New Roman" w:hAnsiTheme="minorHAnsi" w:cstheme="minorHAnsi"/>
          <w:sz w:val="24"/>
          <w:szCs w:val="24"/>
          <w:lang w:eastAsia="pl-PL"/>
        </w:rPr>
        <w:t>W przypadku Wykonawców wspólnie realizujących umowę - każdy z Wykonawców wchodzących w skład podmiotu wspólnego przekaże Zamawiającemu polisę, o której mowa w §</w:t>
      </w:r>
      <w:r w:rsidR="009E20FB" w:rsidRPr="009E20FB">
        <w:rPr>
          <w:rFonts w:asciiTheme="minorHAnsi" w:eastAsia="Times New Roman" w:hAnsiTheme="minorHAnsi" w:cstheme="minorHAnsi"/>
          <w:sz w:val="24"/>
          <w:szCs w:val="24"/>
          <w:lang w:eastAsia="pl-PL"/>
        </w:rPr>
        <w:t xml:space="preserve"> </w:t>
      </w:r>
      <w:r w:rsidR="005228E5">
        <w:rPr>
          <w:rFonts w:asciiTheme="minorHAnsi" w:eastAsia="Times New Roman" w:hAnsiTheme="minorHAnsi" w:cstheme="minorHAnsi"/>
          <w:sz w:val="24"/>
          <w:szCs w:val="24"/>
          <w:lang w:eastAsia="pl-PL"/>
        </w:rPr>
        <w:t xml:space="preserve">8 </w:t>
      </w:r>
      <w:r w:rsidRPr="009E20FB">
        <w:rPr>
          <w:rFonts w:asciiTheme="minorHAnsi" w:eastAsia="Times New Roman" w:hAnsiTheme="minorHAnsi" w:cstheme="minorHAnsi"/>
          <w:sz w:val="24"/>
          <w:szCs w:val="24"/>
          <w:lang w:eastAsia="pl-PL"/>
        </w:rPr>
        <w:t xml:space="preserve">ust. </w:t>
      </w:r>
      <w:r w:rsidR="009E20FB" w:rsidRPr="009E20FB">
        <w:rPr>
          <w:rFonts w:asciiTheme="minorHAnsi" w:eastAsia="Times New Roman" w:hAnsiTheme="minorHAnsi" w:cstheme="minorHAnsi"/>
          <w:sz w:val="24"/>
          <w:szCs w:val="24"/>
          <w:lang w:eastAsia="pl-PL"/>
        </w:rPr>
        <w:t>3</w:t>
      </w:r>
      <w:r w:rsidRPr="009E20FB">
        <w:rPr>
          <w:rFonts w:asciiTheme="minorHAnsi" w:eastAsia="Times New Roman" w:hAnsiTheme="minorHAnsi" w:cstheme="minorHAnsi"/>
          <w:sz w:val="24"/>
          <w:szCs w:val="24"/>
          <w:lang w:eastAsia="pl-PL"/>
        </w:rPr>
        <w:t xml:space="preserve"> lub jeden z Wykonawców przekaże Zamawiającemu polisę, wystawioną na podmiot wspólny dla realizacji niniejszej umowy.</w:t>
      </w:r>
    </w:p>
    <w:p w14:paraId="4C745DBE" w14:textId="063E1371" w:rsidR="00016EB5" w:rsidRPr="009E20FB" w:rsidRDefault="00016EB5" w:rsidP="006A07B2">
      <w:pPr>
        <w:pStyle w:val="Akapitzlist"/>
        <w:numPr>
          <w:ilvl w:val="0"/>
          <w:numId w:val="35"/>
        </w:numPr>
        <w:spacing w:after="0" w:line="253" w:lineRule="atLeast"/>
        <w:jc w:val="both"/>
        <w:rPr>
          <w:rFonts w:asciiTheme="minorHAnsi" w:eastAsia="Times New Roman" w:hAnsiTheme="minorHAnsi" w:cstheme="minorHAnsi"/>
          <w:sz w:val="24"/>
          <w:szCs w:val="24"/>
          <w:lang w:eastAsia="pl-PL"/>
        </w:rPr>
      </w:pPr>
      <w:r w:rsidRPr="009E20FB">
        <w:rPr>
          <w:rFonts w:asciiTheme="minorHAnsi" w:eastAsia="Times New Roman" w:hAnsiTheme="minorHAnsi" w:cstheme="minorHAnsi"/>
          <w:sz w:val="24"/>
          <w:szCs w:val="24"/>
          <w:lang w:eastAsia="pl-PL"/>
        </w:rPr>
        <w:t>Postanowienia umowy, które dotyczą Wykonawcy, stosuje się odpowiednio do Wykonawców realizujących wspólnie Umowę.</w:t>
      </w:r>
    </w:p>
    <w:p w14:paraId="273D2E39" w14:textId="02C2BFCF" w:rsidR="00016EB5" w:rsidRPr="009E20FB" w:rsidRDefault="00016EB5" w:rsidP="006A07B2">
      <w:pPr>
        <w:pStyle w:val="Akapitzlist"/>
        <w:numPr>
          <w:ilvl w:val="0"/>
          <w:numId w:val="35"/>
        </w:numPr>
        <w:spacing w:after="0" w:line="253" w:lineRule="atLeast"/>
        <w:jc w:val="both"/>
        <w:rPr>
          <w:rFonts w:asciiTheme="minorHAnsi" w:eastAsia="Times New Roman" w:hAnsiTheme="minorHAnsi" w:cstheme="minorHAnsi"/>
          <w:sz w:val="24"/>
          <w:szCs w:val="24"/>
          <w:lang w:eastAsia="pl-PL"/>
        </w:rPr>
      </w:pPr>
      <w:r w:rsidRPr="009E20FB">
        <w:rPr>
          <w:rFonts w:asciiTheme="minorHAnsi" w:eastAsia="Times New Roman" w:hAnsiTheme="minorHAnsi" w:cstheme="minorHAnsi"/>
          <w:sz w:val="24"/>
          <w:szCs w:val="24"/>
          <w:lang w:eastAsia="pl-PL"/>
        </w:rPr>
        <w:t>Wykonawcy wspólnie realizujący umowę zgodnie oświadczają, iż opisane w niniejszym paragrafie zasady, w tym warunki rozliczeń, wiążą wszystkich wykonawców wspólnie realizujących umowę niezależnie od ewentualnych zmian umowy konsorcjum lub innych stosunków o charakterze wewnętrznym regulującym współpracę Wykonawc</w:t>
      </w:r>
      <w:r w:rsidR="00403B1C">
        <w:rPr>
          <w:rFonts w:asciiTheme="minorHAnsi" w:eastAsia="Times New Roman" w:hAnsiTheme="minorHAnsi" w:cstheme="minorHAnsi"/>
          <w:sz w:val="24"/>
          <w:szCs w:val="24"/>
          <w:lang w:eastAsia="pl-PL"/>
        </w:rPr>
        <w:t xml:space="preserve">ów wspólnie realizujących umowę </w:t>
      </w:r>
      <w:bookmarkStart w:id="2" w:name="_Hlk93662112"/>
      <w:r w:rsidR="00403B1C">
        <w:rPr>
          <w:rFonts w:asciiTheme="minorHAnsi" w:eastAsia="Times New Roman" w:hAnsiTheme="minorHAnsi" w:cstheme="minorHAnsi"/>
          <w:sz w:val="24"/>
          <w:szCs w:val="24"/>
          <w:lang w:eastAsia="pl-PL"/>
        </w:rPr>
        <w:t xml:space="preserve">– umowa w przedmiotowym zakresie stanowi </w:t>
      </w:r>
      <w:r w:rsidR="00403B1C" w:rsidRPr="00403B1C">
        <w:rPr>
          <w:rFonts w:asciiTheme="minorHAnsi" w:eastAsia="Times New Roman" w:hAnsiTheme="minorHAnsi" w:cstheme="minorHAnsi"/>
          <w:b/>
          <w:sz w:val="24"/>
          <w:szCs w:val="24"/>
          <w:lang w:eastAsia="pl-PL"/>
        </w:rPr>
        <w:t xml:space="preserve">załącznik nr </w:t>
      </w:r>
      <w:r w:rsidR="00D24C0E">
        <w:rPr>
          <w:rFonts w:asciiTheme="minorHAnsi" w:eastAsia="Times New Roman" w:hAnsiTheme="minorHAnsi" w:cstheme="minorHAnsi"/>
          <w:b/>
          <w:sz w:val="24"/>
          <w:szCs w:val="24"/>
          <w:lang w:eastAsia="pl-PL"/>
        </w:rPr>
        <w:t>4</w:t>
      </w:r>
      <w:r w:rsidR="005A0864">
        <w:rPr>
          <w:rFonts w:asciiTheme="minorHAnsi" w:eastAsia="Times New Roman" w:hAnsiTheme="minorHAnsi" w:cstheme="minorHAnsi"/>
          <w:b/>
          <w:sz w:val="24"/>
          <w:szCs w:val="24"/>
          <w:lang w:eastAsia="pl-PL"/>
        </w:rPr>
        <w:t>.</w:t>
      </w:r>
      <w:bookmarkEnd w:id="2"/>
    </w:p>
    <w:p w14:paraId="16FDCBB9" w14:textId="77777777" w:rsidR="009E20FB" w:rsidRDefault="009E20FB" w:rsidP="009E20FB">
      <w:pPr>
        <w:tabs>
          <w:tab w:val="left" w:pos="5011"/>
          <w:tab w:val="left" w:pos="9720"/>
        </w:tabs>
        <w:spacing w:after="0" w:line="240" w:lineRule="auto"/>
        <w:jc w:val="center"/>
        <w:rPr>
          <w:rFonts w:asciiTheme="minorHAnsi" w:hAnsiTheme="minorHAnsi" w:cstheme="minorHAnsi"/>
          <w:b/>
          <w:sz w:val="24"/>
          <w:szCs w:val="24"/>
        </w:rPr>
      </w:pPr>
    </w:p>
    <w:p w14:paraId="5C610761" w14:textId="66533DAA" w:rsidR="00016EB5" w:rsidRPr="006A07B2" w:rsidRDefault="009E20FB" w:rsidP="009E20FB">
      <w:pPr>
        <w:tabs>
          <w:tab w:val="left" w:pos="5011"/>
          <w:tab w:val="left" w:pos="9720"/>
        </w:tabs>
        <w:spacing w:after="0" w:line="240" w:lineRule="auto"/>
        <w:jc w:val="center"/>
        <w:rPr>
          <w:rFonts w:asciiTheme="minorHAnsi" w:hAnsiTheme="minorHAnsi" w:cstheme="minorHAnsi"/>
          <w:b/>
          <w:sz w:val="24"/>
          <w:szCs w:val="24"/>
        </w:rPr>
      </w:pPr>
      <w:r w:rsidRPr="009E20FB">
        <w:rPr>
          <w:rFonts w:asciiTheme="minorHAnsi" w:hAnsiTheme="minorHAnsi" w:cstheme="minorHAnsi"/>
          <w:b/>
          <w:sz w:val="24"/>
          <w:szCs w:val="24"/>
        </w:rPr>
        <w:t>§ 4</w:t>
      </w:r>
    </w:p>
    <w:p w14:paraId="65D7C89D" w14:textId="77777777" w:rsidR="000C7D09" w:rsidRDefault="00AD5677" w:rsidP="006E6E70">
      <w:pPr>
        <w:spacing w:after="0" w:line="240" w:lineRule="auto"/>
        <w:jc w:val="center"/>
        <w:rPr>
          <w:rFonts w:asciiTheme="minorHAnsi" w:hAnsiTheme="minorHAnsi" w:cstheme="minorHAnsi"/>
          <w:b/>
          <w:sz w:val="24"/>
          <w:szCs w:val="24"/>
        </w:rPr>
      </w:pPr>
      <w:r w:rsidRPr="006A07B2">
        <w:rPr>
          <w:rFonts w:asciiTheme="minorHAnsi" w:hAnsiTheme="minorHAnsi" w:cstheme="minorHAnsi"/>
          <w:b/>
          <w:sz w:val="24"/>
          <w:szCs w:val="24"/>
        </w:rPr>
        <w:t>Terminy realizacji</w:t>
      </w:r>
      <w:r w:rsidR="009378A1" w:rsidRPr="006A07B2">
        <w:rPr>
          <w:rFonts w:asciiTheme="minorHAnsi" w:hAnsiTheme="minorHAnsi" w:cstheme="minorHAnsi"/>
          <w:b/>
          <w:sz w:val="24"/>
          <w:szCs w:val="24"/>
        </w:rPr>
        <w:t xml:space="preserve"> </w:t>
      </w:r>
    </w:p>
    <w:p w14:paraId="69D5DAAA" w14:textId="77777777" w:rsidR="00B05A76" w:rsidRPr="006A07B2" w:rsidRDefault="00B05A76" w:rsidP="006E6E70">
      <w:pPr>
        <w:spacing w:after="0" w:line="240" w:lineRule="auto"/>
        <w:jc w:val="center"/>
        <w:rPr>
          <w:rFonts w:asciiTheme="minorHAnsi" w:hAnsiTheme="minorHAnsi" w:cstheme="minorHAnsi"/>
          <w:b/>
          <w:sz w:val="24"/>
          <w:szCs w:val="24"/>
        </w:rPr>
      </w:pPr>
    </w:p>
    <w:p w14:paraId="2238164A" w14:textId="580863AA" w:rsidR="00062541" w:rsidRPr="00C24AEC" w:rsidRDefault="000C7D09" w:rsidP="00DC5A70">
      <w:pPr>
        <w:jc w:val="both"/>
        <w:rPr>
          <w:rFonts w:asciiTheme="minorHAnsi" w:hAnsiTheme="minorHAnsi" w:cstheme="minorHAnsi"/>
          <w:sz w:val="24"/>
          <w:szCs w:val="24"/>
        </w:rPr>
      </w:pPr>
      <w:r w:rsidRPr="006A07B2">
        <w:rPr>
          <w:rFonts w:asciiTheme="minorHAnsi" w:hAnsiTheme="minorHAnsi" w:cstheme="minorHAnsi"/>
          <w:sz w:val="24"/>
          <w:szCs w:val="24"/>
        </w:rPr>
        <w:t xml:space="preserve">Termin realizacji </w:t>
      </w:r>
      <w:r w:rsidR="0068574B" w:rsidRPr="006A07B2">
        <w:rPr>
          <w:rFonts w:asciiTheme="minorHAnsi" w:hAnsiTheme="minorHAnsi" w:cstheme="minorHAnsi"/>
          <w:sz w:val="24"/>
          <w:szCs w:val="24"/>
        </w:rPr>
        <w:t>zamówie</w:t>
      </w:r>
      <w:r w:rsidR="004778B9">
        <w:rPr>
          <w:rFonts w:asciiTheme="minorHAnsi" w:hAnsiTheme="minorHAnsi" w:cstheme="minorHAnsi"/>
          <w:sz w:val="24"/>
          <w:szCs w:val="24"/>
        </w:rPr>
        <w:t xml:space="preserve">nia </w:t>
      </w:r>
      <w:r w:rsidRPr="005A0864">
        <w:rPr>
          <w:rFonts w:asciiTheme="minorHAnsi" w:hAnsiTheme="minorHAnsi" w:cstheme="minorHAnsi"/>
          <w:sz w:val="24"/>
          <w:szCs w:val="24"/>
        </w:rPr>
        <w:t xml:space="preserve">: </w:t>
      </w:r>
      <w:r w:rsidR="001561BE" w:rsidRPr="00042A47">
        <w:rPr>
          <w:rFonts w:asciiTheme="minorHAnsi" w:hAnsiTheme="minorHAnsi" w:cstheme="minorHAnsi"/>
          <w:b/>
          <w:sz w:val="24"/>
          <w:szCs w:val="24"/>
        </w:rPr>
        <w:t>do</w:t>
      </w:r>
      <w:r w:rsidR="00BE4EBF" w:rsidRPr="00042A47">
        <w:rPr>
          <w:rFonts w:asciiTheme="minorHAnsi" w:hAnsiTheme="minorHAnsi" w:cstheme="minorHAnsi"/>
          <w:b/>
          <w:sz w:val="24"/>
          <w:szCs w:val="24"/>
        </w:rPr>
        <w:t xml:space="preserve"> </w:t>
      </w:r>
      <w:r w:rsidR="00381141">
        <w:rPr>
          <w:rFonts w:asciiTheme="minorHAnsi" w:hAnsiTheme="minorHAnsi" w:cstheme="minorHAnsi"/>
          <w:b/>
          <w:sz w:val="24"/>
          <w:szCs w:val="24"/>
        </w:rPr>
        <w:t>7</w:t>
      </w:r>
      <w:r w:rsidR="006746C9" w:rsidRPr="00042A47">
        <w:rPr>
          <w:rFonts w:asciiTheme="minorHAnsi" w:hAnsiTheme="minorHAnsi" w:cstheme="minorHAnsi"/>
          <w:b/>
          <w:sz w:val="24"/>
          <w:szCs w:val="24"/>
        </w:rPr>
        <w:t>0</w:t>
      </w:r>
      <w:r w:rsidR="00BE4EBF" w:rsidRPr="00042A47">
        <w:rPr>
          <w:rFonts w:asciiTheme="minorHAnsi" w:hAnsiTheme="minorHAnsi" w:cstheme="minorHAnsi"/>
          <w:b/>
          <w:sz w:val="24"/>
          <w:szCs w:val="24"/>
        </w:rPr>
        <w:t xml:space="preserve"> </w:t>
      </w:r>
      <w:r w:rsidR="006746C9" w:rsidRPr="00042A47">
        <w:rPr>
          <w:rFonts w:asciiTheme="minorHAnsi" w:hAnsiTheme="minorHAnsi" w:cstheme="minorHAnsi"/>
          <w:b/>
          <w:sz w:val="24"/>
          <w:szCs w:val="24"/>
        </w:rPr>
        <w:t>dni od daty podpisania umowy</w:t>
      </w:r>
      <w:r w:rsidR="00BE4EBF" w:rsidRPr="00042A47">
        <w:rPr>
          <w:rFonts w:asciiTheme="minorHAnsi" w:hAnsiTheme="minorHAnsi" w:cstheme="minorHAnsi"/>
          <w:b/>
          <w:sz w:val="24"/>
          <w:szCs w:val="24"/>
        </w:rPr>
        <w:t xml:space="preserve"> </w:t>
      </w:r>
      <w:r w:rsidR="00DB2808" w:rsidRPr="00042A47">
        <w:rPr>
          <w:rFonts w:asciiTheme="minorHAnsi" w:hAnsiTheme="minorHAnsi" w:cstheme="minorHAnsi"/>
          <w:b/>
          <w:bCs/>
          <w:sz w:val="24"/>
          <w:szCs w:val="24"/>
        </w:rPr>
        <w:t>.</w:t>
      </w:r>
    </w:p>
    <w:p w14:paraId="5CBBD3E5" w14:textId="77894275" w:rsidR="00AD5677" w:rsidRPr="00C24AEC" w:rsidRDefault="00AD5677" w:rsidP="00AD5677">
      <w:pPr>
        <w:tabs>
          <w:tab w:val="left" w:pos="5011"/>
          <w:tab w:val="left" w:pos="9720"/>
        </w:tabs>
        <w:spacing w:after="0" w:line="240" w:lineRule="auto"/>
        <w:jc w:val="center"/>
        <w:rPr>
          <w:rFonts w:asciiTheme="minorHAnsi" w:hAnsiTheme="minorHAnsi" w:cstheme="minorHAnsi"/>
          <w:b/>
          <w:sz w:val="24"/>
          <w:szCs w:val="24"/>
        </w:rPr>
      </w:pPr>
      <w:r w:rsidRPr="00C24AEC">
        <w:rPr>
          <w:rFonts w:asciiTheme="minorHAnsi" w:hAnsiTheme="minorHAnsi" w:cstheme="minorHAnsi"/>
          <w:b/>
          <w:sz w:val="24"/>
          <w:szCs w:val="24"/>
        </w:rPr>
        <w:t xml:space="preserve">§ </w:t>
      </w:r>
      <w:r w:rsidR="009E20FB">
        <w:rPr>
          <w:rFonts w:asciiTheme="minorHAnsi" w:hAnsiTheme="minorHAnsi" w:cstheme="minorHAnsi"/>
          <w:b/>
          <w:sz w:val="24"/>
          <w:szCs w:val="24"/>
        </w:rPr>
        <w:t>5</w:t>
      </w:r>
    </w:p>
    <w:p w14:paraId="2CBCEF2E" w14:textId="77777777" w:rsidR="00062541" w:rsidRDefault="00AD5677" w:rsidP="00133C26">
      <w:pPr>
        <w:tabs>
          <w:tab w:val="left" w:pos="5011"/>
          <w:tab w:val="left" w:pos="9720"/>
        </w:tabs>
        <w:spacing w:after="0" w:line="240" w:lineRule="auto"/>
        <w:jc w:val="center"/>
        <w:rPr>
          <w:rFonts w:asciiTheme="minorHAnsi" w:hAnsiTheme="minorHAnsi" w:cstheme="minorHAnsi"/>
          <w:b/>
          <w:sz w:val="24"/>
          <w:szCs w:val="24"/>
        </w:rPr>
      </w:pPr>
      <w:r w:rsidRPr="00C24AEC">
        <w:rPr>
          <w:rFonts w:asciiTheme="minorHAnsi" w:hAnsiTheme="minorHAnsi" w:cstheme="minorHAnsi"/>
          <w:b/>
          <w:sz w:val="24"/>
          <w:szCs w:val="24"/>
        </w:rPr>
        <w:t>Obowiązki Zamawiającego</w:t>
      </w:r>
    </w:p>
    <w:p w14:paraId="4D0A8469" w14:textId="77777777" w:rsidR="00B05A76" w:rsidRPr="00C24AEC" w:rsidRDefault="00B05A76" w:rsidP="00133C26">
      <w:pPr>
        <w:tabs>
          <w:tab w:val="left" w:pos="5011"/>
          <w:tab w:val="left" w:pos="9720"/>
        </w:tabs>
        <w:spacing w:after="0" w:line="240" w:lineRule="auto"/>
        <w:jc w:val="center"/>
        <w:rPr>
          <w:rFonts w:asciiTheme="minorHAnsi" w:hAnsiTheme="minorHAnsi" w:cstheme="minorHAnsi"/>
          <w:b/>
          <w:sz w:val="24"/>
          <w:szCs w:val="24"/>
        </w:rPr>
      </w:pPr>
    </w:p>
    <w:p w14:paraId="67307C45" w14:textId="77777777" w:rsidR="00AD5677" w:rsidRPr="00C24AEC" w:rsidRDefault="00115A6C" w:rsidP="00115A6C">
      <w:pPr>
        <w:widowControl w:val="0"/>
        <w:numPr>
          <w:ilvl w:val="0"/>
          <w:numId w:val="3"/>
        </w:numPr>
        <w:suppressAutoHyphens/>
        <w:overflowPunct w:val="0"/>
        <w:autoSpaceDE w:val="0"/>
        <w:spacing w:after="0" w:line="240" w:lineRule="auto"/>
        <w:ind w:left="426" w:hanging="426"/>
        <w:jc w:val="both"/>
        <w:textAlignment w:val="baseline"/>
        <w:rPr>
          <w:rFonts w:asciiTheme="minorHAnsi" w:hAnsiTheme="minorHAnsi" w:cstheme="minorHAnsi"/>
          <w:sz w:val="24"/>
          <w:szCs w:val="24"/>
        </w:rPr>
      </w:pPr>
      <w:r w:rsidRPr="00C24AEC">
        <w:rPr>
          <w:rFonts w:asciiTheme="minorHAnsi" w:hAnsiTheme="minorHAnsi" w:cstheme="minorHAnsi"/>
          <w:sz w:val="24"/>
          <w:szCs w:val="24"/>
        </w:rPr>
        <w:t xml:space="preserve">Zamawiający przekaże </w:t>
      </w:r>
      <w:r w:rsidR="00DD0CCF" w:rsidRPr="00C24AEC">
        <w:rPr>
          <w:rFonts w:asciiTheme="minorHAnsi" w:hAnsiTheme="minorHAnsi" w:cstheme="minorHAnsi"/>
          <w:sz w:val="24"/>
          <w:szCs w:val="24"/>
        </w:rPr>
        <w:t xml:space="preserve">protokolarnie </w:t>
      </w:r>
      <w:r w:rsidRPr="00C24AEC">
        <w:rPr>
          <w:rFonts w:asciiTheme="minorHAnsi" w:hAnsiTheme="minorHAnsi" w:cstheme="minorHAnsi"/>
          <w:sz w:val="24"/>
          <w:szCs w:val="24"/>
        </w:rPr>
        <w:t>plac budowy w terminie do 3 dni roboczych od daty otrzymania zgłoszenia zamiaru rozpoczęcia robót  przez Wykonawcę</w:t>
      </w:r>
      <w:r w:rsidR="00AD5677" w:rsidRPr="00C24AEC">
        <w:rPr>
          <w:rFonts w:asciiTheme="minorHAnsi" w:hAnsiTheme="minorHAnsi" w:cstheme="minorHAnsi"/>
          <w:sz w:val="24"/>
          <w:szCs w:val="24"/>
        </w:rPr>
        <w:t>.</w:t>
      </w:r>
    </w:p>
    <w:p w14:paraId="4A1C449F" w14:textId="02F28C4B" w:rsidR="00115A6C" w:rsidRPr="00C24AEC" w:rsidRDefault="00115A6C" w:rsidP="00115A6C">
      <w:pPr>
        <w:widowControl w:val="0"/>
        <w:numPr>
          <w:ilvl w:val="0"/>
          <w:numId w:val="3"/>
        </w:numPr>
        <w:suppressAutoHyphens/>
        <w:overflowPunct w:val="0"/>
        <w:autoSpaceDE w:val="0"/>
        <w:spacing w:after="0" w:line="240" w:lineRule="auto"/>
        <w:ind w:left="426" w:hanging="426"/>
        <w:jc w:val="both"/>
        <w:textAlignment w:val="baseline"/>
        <w:rPr>
          <w:rFonts w:asciiTheme="minorHAnsi" w:hAnsiTheme="minorHAnsi" w:cstheme="minorHAnsi"/>
          <w:sz w:val="24"/>
          <w:szCs w:val="24"/>
        </w:rPr>
      </w:pPr>
      <w:r w:rsidRPr="00C24AEC">
        <w:rPr>
          <w:rFonts w:asciiTheme="minorHAnsi" w:hAnsiTheme="minorHAnsi" w:cstheme="minorHAnsi"/>
          <w:sz w:val="24"/>
          <w:szCs w:val="24"/>
        </w:rPr>
        <w:t>Zamawiający przekaże Wykonawcy dokumentację</w:t>
      </w:r>
      <w:r w:rsidR="0075719F">
        <w:rPr>
          <w:rFonts w:asciiTheme="minorHAnsi" w:hAnsiTheme="minorHAnsi" w:cstheme="minorHAnsi"/>
          <w:sz w:val="24"/>
          <w:szCs w:val="24"/>
        </w:rPr>
        <w:t xml:space="preserve"> w formie elektronicznej </w:t>
      </w:r>
      <w:r w:rsidRPr="00C24AEC">
        <w:rPr>
          <w:rFonts w:asciiTheme="minorHAnsi" w:hAnsiTheme="minorHAnsi" w:cstheme="minorHAnsi"/>
          <w:sz w:val="24"/>
          <w:szCs w:val="24"/>
        </w:rPr>
        <w:t xml:space="preserve">w dniu </w:t>
      </w:r>
      <w:r w:rsidRPr="00C24AEC">
        <w:rPr>
          <w:rFonts w:asciiTheme="minorHAnsi" w:hAnsiTheme="minorHAnsi" w:cstheme="minorHAnsi"/>
          <w:sz w:val="24"/>
          <w:szCs w:val="24"/>
        </w:rPr>
        <w:lastRenderedPageBreak/>
        <w:t>zawarcia umowy.</w:t>
      </w:r>
    </w:p>
    <w:p w14:paraId="398174A2" w14:textId="0FACF3C9" w:rsidR="00115A6C" w:rsidRPr="00C24AEC" w:rsidRDefault="00115A6C" w:rsidP="00115A6C">
      <w:pPr>
        <w:widowControl w:val="0"/>
        <w:numPr>
          <w:ilvl w:val="0"/>
          <w:numId w:val="3"/>
        </w:numPr>
        <w:suppressAutoHyphens/>
        <w:overflowPunct w:val="0"/>
        <w:autoSpaceDE w:val="0"/>
        <w:spacing w:after="0" w:line="240" w:lineRule="auto"/>
        <w:ind w:left="426" w:hanging="426"/>
        <w:jc w:val="both"/>
        <w:textAlignment w:val="baseline"/>
        <w:rPr>
          <w:rFonts w:asciiTheme="minorHAnsi" w:hAnsiTheme="minorHAnsi" w:cstheme="minorHAnsi"/>
          <w:sz w:val="24"/>
          <w:szCs w:val="24"/>
        </w:rPr>
      </w:pPr>
      <w:r w:rsidRPr="00C24AEC">
        <w:rPr>
          <w:rFonts w:asciiTheme="minorHAnsi" w:hAnsiTheme="minorHAnsi" w:cstheme="minorHAnsi"/>
          <w:sz w:val="24"/>
          <w:szCs w:val="24"/>
        </w:rPr>
        <w:t xml:space="preserve">Zamawiający dokona odbioru prac wykonanych zgodnie z umową, w tym szczególnie </w:t>
      </w:r>
      <w:r w:rsidR="00133C26" w:rsidRPr="00C24AEC">
        <w:rPr>
          <w:rFonts w:asciiTheme="minorHAnsi" w:hAnsiTheme="minorHAnsi" w:cstheme="minorHAnsi"/>
          <w:sz w:val="24"/>
          <w:szCs w:val="24"/>
        </w:rPr>
        <w:br/>
      </w:r>
      <w:r w:rsidRPr="00C24AEC">
        <w:rPr>
          <w:rFonts w:asciiTheme="minorHAnsi" w:hAnsiTheme="minorHAnsi" w:cstheme="minorHAnsi"/>
          <w:sz w:val="24"/>
          <w:szCs w:val="24"/>
        </w:rPr>
        <w:t xml:space="preserve">z dokumentacją techniczną, a także wymogami prawa </w:t>
      </w:r>
      <w:r w:rsidR="007A7860" w:rsidRPr="00C24AEC">
        <w:rPr>
          <w:rFonts w:asciiTheme="minorHAnsi" w:hAnsiTheme="minorHAnsi" w:cstheme="minorHAnsi"/>
          <w:sz w:val="24"/>
          <w:szCs w:val="24"/>
        </w:rPr>
        <w:t xml:space="preserve">budowlanego, Polskimi Normami </w:t>
      </w:r>
      <w:r w:rsidR="009B755C">
        <w:rPr>
          <w:rFonts w:asciiTheme="minorHAnsi" w:hAnsiTheme="minorHAnsi" w:cstheme="minorHAnsi"/>
          <w:sz w:val="24"/>
          <w:szCs w:val="24"/>
        </w:rPr>
        <w:br/>
      </w:r>
      <w:r w:rsidR="007A7860" w:rsidRPr="00C24AEC">
        <w:rPr>
          <w:rFonts w:asciiTheme="minorHAnsi" w:hAnsiTheme="minorHAnsi" w:cstheme="minorHAnsi"/>
          <w:sz w:val="24"/>
          <w:szCs w:val="24"/>
        </w:rPr>
        <w:t xml:space="preserve">i </w:t>
      </w:r>
      <w:r w:rsidRPr="00C24AEC">
        <w:rPr>
          <w:rFonts w:asciiTheme="minorHAnsi" w:hAnsiTheme="minorHAnsi" w:cstheme="minorHAnsi"/>
          <w:sz w:val="24"/>
          <w:szCs w:val="24"/>
        </w:rPr>
        <w:t>zasadami wiedzy technicznej,</w:t>
      </w:r>
      <w:r w:rsidRPr="00C24AEC">
        <w:rPr>
          <w:rFonts w:asciiTheme="minorHAnsi" w:hAnsiTheme="minorHAnsi" w:cstheme="minorHAnsi"/>
          <w:color w:val="000000"/>
          <w:sz w:val="24"/>
          <w:szCs w:val="24"/>
        </w:rPr>
        <w:t xml:space="preserve"> ogólnie przyjętymi normami w zakresie praktyki ogrodniczej</w:t>
      </w:r>
      <w:r w:rsidRPr="00C24AEC">
        <w:rPr>
          <w:rFonts w:asciiTheme="minorHAnsi" w:hAnsiTheme="minorHAnsi" w:cstheme="minorHAnsi"/>
          <w:sz w:val="24"/>
          <w:szCs w:val="24"/>
        </w:rPr>
        <w:t xml:space="preserve"> oraz będzie terminowo dokonywał zapłaty wynagrodzenia Wykonawcy na zasadach określonych w umowie.</w:t>
      </w:r>
    </w:p>
    <w:p w14:paraId="366441C5" w14:textId="77777777" w:rsidR="00115A6C" w:rsidRPr="00C24AEC" w:rsidRDefault="00115A6C" w:rsidP="00115A6C">
      <w:pPr>
        <w:widowControl w:val="0"/>
        <w:numPr>
          <w:ilvl w:val="0"/>
          <w:numId w:val="3"/>
        </w:numPr>
        <w:suppressAutoHyphens/>
        <w:overflowPunct w:val="0"/>
        <w:autoSpaceDE w:val="0"/>
        <w:spacing w:after="0" w:line="240" w:lineRule="auto"/>
        <w:ind w:left="426" w:hanging="426"/>
        <w:jc w:val="both"/>
        <w:textAlignment w:val="baseline"/>
        <w:rPr>
          <w:rFonts w:asciiTheme="minorHAnsi" w:hAnsiTheme="minorHAnsi" w:cstheme="minorHAnsi"/>
          <w:sz w:val="24"/>
          <w:szCs w:val="24"/>
        </w:rPr>
      </w:pPr>
      <w:r w:rsidRPr="00C24AEC">
        <w:rPr>
          <w:rFonts w:asciiTheme="minorHAnsi" w:hAnsiTheme="minorHAnsi" w:cstheme="minorHAnsi"/>
          <w:sz w:val="24"/>
          <w:szCs w:val="24"/>
        </w:rPr>
        <w:t>Ponadto do obowiązków Zamawiającego należy:</w:t>
      </w:r>
    </w:p>
    <w:p w14:paraId="3F3BF104" w14:textId="77777777" w:rsidR="00115A6C" w:rsidRPr="00C24AEC" w:rsidRDefault="00115A6C" w:rsidP="00115A6C">
      <w:pPr>
        <w:widowControl w:val="0"/>
        <w:numPr>
          <w:ilvl w:val="1"/>
          <w:numId w:val="3"/>
        </w:numPr>
        <w:suppressAutoHyphens/>
        <w:overflowPunct w:val="0"/>
        <w:autoSpaceDE w:val="0"/>
        <w:spacing w:after="0" w:line="240" w:lineRule="auto"/>
        <w:ind w:left="851"/>
        <w:jc w:val="both"/>
        <w:textAlignment w:val="baseline"/>
        <w:rPr>
          <w:rFonts w:asciiTheme="minorHAnsi" w:hAnsiTheme="minorHAnsi" w:cstheme="minorHAnsi"/>
          <w:sz w:val="24"/>
          <w:szCs w:val="24"/>
        </w:rPr>
      </w:pPr>
      <w:r w:rsidRPr="00C24AEC">
        <w:rPr>
          <w:rFonts w:asciiTheme="minorHAnsi" w:hAnsiTheme="minorHAnsi" w:cstheme="minorHAnsi"/>
          <w:sz w:val="24"/>
          <w:szCs w:val="24"/>
        </w:rPr>
        <w:t>bieżące nadzorowanie i kontrolowanie prac budowlanych,</w:t>
      </w:r>
    </w:p>
    <w:p w14:paraId="799A071C" w14:textId="77777777" w:rsidR="00115A6C" w:rsidRPr="00C24AEC" w:rsidRDefault="00115A6C" w:rsidP="00594E0E">
      <w:pPr>
        <w:widowControl w:val="0"/>
        <w:numPr>
          <w:ilvl w:val="1"/>
          <w:numId w:val="3"/>
        </w:numPr>
        <w:suppressAutoHyphens/>
        <w:overflowPunct w:val="0"/>
        <w:autoSpaceDE w:val="0"/>
        <w:spacing w:after="0" w:line="240" w:lineRule="auto"/>
        <w:ind w:left="851"/>
        <w:jc w:val="both"/>
        <w:textAlignment w:val="baseline"/>
        <w:rPr>
          <w:rFonts w:asciiTheme="minorHAnsi" w:hAnsiTheme="minorHAnsi" w:cstheme="minorHAnsi"/>
          <w:sz w:val="24"/>
          <w:szCs w:val="24"/>
        </w:rPr>
      </w:pPr>
      <w:r w:rsidRPr="00C24AEC">
        <w:rPr>
          <w:rFonts w:asciiTheme="minorHAnsi" w:hAnsiTheme="minorHAnsi" w:cstheme="minorHAnsi"/>
          <w:sz w:val="24"/>
          <w:szCs w:val="24"/>
        </w:rPr>
        <w:t>dokonywanie odbiorów końcowych prac.</w:t>
      </w:r>
    </w:p>
    <w:p w14:paraId="6775F10A" w14:textId="77777777" w:rsidR="0023059C" w:rsidRDefault="0023059C" w:rsidP="00DB2808">
      <w:pPr>
        <w:tabs>
          <w:tab w:val="left" w:pos="426"/>
        </w:tabs>
        <w:spacing w:after="0" w:line="240" w:lineRule="auto"/>
        <w:rPr>
          <w:rFonts w:asciiTheme="minorHAnsi" w:hAnsiTheme="minorHAnsi" w:cstheme="minorHAnsi"/>
          <w:b/>
          <w:sz w:val="24"/>
          <w:szCs w:val="24"/>
        </w:rPr>
      </w:pPr>
    </w:p>
    <w:p w14:paraId="63F2CAE2" w14:textId="6A1C8073" w:rsidR="00AD5677" w:rsidRPr="00C24AEC" w:rsidRDefault="00AD5677" w:rsidP="00AD5677">
      <w:pPr>
        <w:tabs>
          <w:tab w:val="left" w:pos="426"/>
        </w:tabs>
        <w:spacing w:after="0" w:line="240" w:lineRule="auto"/>
        <w:ind w:left="360"/>
        <w:jc w:val="center"/>
        <w:rPr>
          <w:rFonts w:asciiTheme="minorHAnsi" w:hAnsiTheme="minorHAnsi" w:cstheme="minorHAnsi"/>
          <w:b/>
          <w:sz w:val="24"/>
          <w:szCs w:val="24"/>
        </w:rPr>
      </w:pPr>
      <w:r w:rsidRPr="00C24AEC">
        <w:rPr>
          <w:rFonts w:asciiTheme="minorHAnsi" w:hAnsiTheme="minorHAnsi" w:cstheme="minorHAnsi"/>
          <w:b/>
          <w:sz w:val="24"/>
          <w:szCs w:val="24"/>
        </w:rPr>
        <w:t xml:space="preserve">§ </w:t>
      </w:r>
      <w:r w:rsidR="009E20FB">
        <w:rPr>
          <w:rFonts w:asciiTheme="minorHAnsi" w:hAnsiTheme="minorHAnsi" w:cstheme="minorHAnsi"/>
          <w:b/>
          <w:sz w:val="24"/>
          <w:szCs w:val="24"/>
        </w:rPr>
        <w:t>6</w:t>
      </w:r>
    </w:p>
    <w:p w14:paraId="745E3762" w14:textId="77777777" w:rsidR="00AD13E4" w:rsidRDefault="00AD5677" w:rsidP="00C02B23">
      <w:pPr>
        <w:tabs>
          <w:tab w:val="left" w:pos="426"/>
        </w:tabs>
        <w:spacing w:after="0" w:line="240" w:lineRule="auto"/>
        <w:ind w:left="360"/>
        <w:jc w:val="center"/>
        <w:rPr>
          <w:rFonts w:asciiTheme="minorHAnsi" w:hAnsiTheme="minorHAnsi" w:cstheme="minorHAnsi"/>
          <w:b/>
          <w:sz w:val="24"/>
          <w:szCs w:val="24"/>
        </w:rPr>
      </w:pPr>
      <w:r w:rsidRPr="00C24AEC">
        <w:rPr>
          <w:rFonts w:asciiTheme="minorHAnsi" w:hAnsiTheme="minorHAnsi" w:cstheme="minorHAnsi"/>
          <w:b/>
          <w:sz w:val="24"/>
          <w:szCs w:val="24"/>
        </w:rPr>
        <w:t>Obowiązki Wykonawcy</w:t>
      </w:r>
    </w:p>
    <w:p w14:paraId="72B29453" w14:textId="77777777" w:rsidR="00B05A76" w:rsidRPr="00C24AEC" w:rsidRDefault="00B05A76" w:rsidP="00C02B23">
      <w:pPr>
        <w:tabs>
          <w:tab w:val="left" w:pos="426"/>
        </w:tabs>
        <w:spacing w:after="0" w:line="240" w:lineRule="auto"/>
        <w:ind w:left="360"/>
        <w:jc w:val="center"/>
        <w:rPr>
          <w:rFonts w:asciiTheme="minorHAnsi" w:hAnsiTheme="minorHAnsi" w:cstheme="minorHAnsi"/>
          <w:b/>
          <w:sz w:val="24"/>
          <w:szCs w:val="24"/>
        </w:rPr>
      </w:pPr>
    </w:p>
    <w:p w14:paraId="5D7FB165" w14:textId="77777777" w:rsidR="00AD5677" w:rsidRPr="00C24AEC" w:rsidRDefault="00115A6C"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noProof/>
          <w:sz w:val="24"/>
          <w:szCs w:val="24"/>
          <w:lang w:val="pl-PL"/>
        </w:rPr>
        <w:t>Wykonawca</w:t>
      </w:r>
      <w:r w:rsidRPr="00C24AEC">
        <w:rPr>
          <w:rFonts w:asciiTheme="minorHAnsi" w:hAnsiTheme="minorHAnsi" w:cstheme="minorHAnsi"/>
          <w:sz w:val="24"/>
          <w:szCs w:val="24"/>
          <w:lang w:val="pl-PL"/>
        </w:rPr>
        <w:t xml:space="preserve"> zobowiązuje się do wykonania w terminie i przekazania Zamawiającemu przedmiotu umowy wykonanego zgodnie z dokumentacją </w:t>
      </w:r>
      <w:r w:rsidR="00AA2F0D" w:rsidRPr="00C24AEC">
        <w:rPr>
          <w:rFonts w:asciiTheme="minorHAnsi" w:hAnsiTheme="minorHAnsi" w:cstheme="minorHAnsi"/>
          <w:sz w:val="24"/>
          <w:szCs w:val="24"/>
          <w:lang w:val="pl-PL"/>
        </w:rPr>
        <w:t xml:space="preserve">projektową </w:t>
      </w:r>
      <w:r w:rsidRPr="00C24AEC">
        <w:rPr>
          <w:rFonts w:asciiTheme="minorHAnsi" w:hAnsiTheme="minorHAnsi" w:cstheme="minorHAnsi"/>
          <w:sz w:val="24"/>
          <w:szCs w:val="24"/>
          <w:lang w:val="pl-PL"/>
        </w:rPr>
        <w:t xml:space="preserve">, o której mowa </w:t>
      </w:r>
      <w:r w:rsidR="00E61DAE" w:rsidRPr="00C24AEC">
        <w:rPr>
          <w:rFonts w:asciiTheme="minorHAnsi" w:hAnsiTheme="minorHAnsi" w:cstheme="minorHAnsi"/>
          <w:sz w:val="24"/>
          <w:szCs w:val="24"/>
          <w:lang w:val="pl-PL"/>
        </w:rPr>
        <w:br/>
      </w:r>
      <w:r w:rsidRPr="00C24AEC">
        <w:rPr>
          <w:rFonts w:asciiTheme="minorHAnsi" w:hAnsiTheme="minorHAnsi" w:cstheme="minorHAnsi"/>
          <w:sz w:val="24"/>
          <w:szCs w:val="24"/>
          <w:lang w:val="pl-PL"/>
        </w:rPr>
        <w:t>w § 1 ust. 3, z ustaleniami z Zamawiającym, warunkami wynikającymi z prawa budowlanego i innych obowiązujących przepisów, z Polskimi Normami oraz zasadami wiedzy technicznej</w:t>
      </w:r>
      <w:r w:rsidR="00AD5677" w:rsidRPr="00C24AEC">
        <w:rPr>
          <w:rFonts w:asciiTheme="minorHAnsi" w:hAnsiTheme="minorHAnsi" w:cstheme="minorHAnsi"/>
          <w:sz w:val="24"/>
          <w:szCs w:val="24"/>
          <w:lang w:val="pl-PL"/>
        </w:rPr>
        <w:t>.</w:t>
      </w:r>
    </w:p>
    <w:p w14:paraId="5E1504DD" w14:textId="77777777" w:rsidR="00191B27" w:rsidRPr="00C24AEC" w:rsidRDefault="00191B27"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Wykonawca, w uzgodnieniu z Zamawiającym, zobowiązany jest do przygotowania rozliczenia finansowego przedmiotu umowy z uwzględnieniem środków trw</w:t>
      </w:r>
      <w:r w:rsidR="00D857E2" w:rsidRPr="00C24AEC">
        <w:rPr>
          <w:rFonts w:asciiTheme="minorHAnsi" w:hAnsiTheme="minorHAnsi" w:cstheme="minorHAnsi"/>
          <w:sz w:val="24"/>
          <w:szCs w:val="24"/>
          <w:lang w:val="pl-PL"/>
        </w:rPr>
        <w:t xml:space="preserve">ałych jakie powstaną w trakcie </w:t>
      </w:r>
      <w:r w:rsidRPr="00C24AEC">
        <w:rPr>
          <w:rFonts w:asciiTheme="minorHAnsi" w:hAnsiTheme="minorHAnsi" w:cstheme="minorHAnsi"/>
          <w:sz w:val="24"/>
          <w:szCs w:val="24"/>
          <w:lang w:val="pl-PL"/>
        </w:rPr>
        <w:t>jej realizacji.</w:t>
      </w:r>
      <w:r w:rsidR="002708E4" w:rsidRPr="00C24AEC">
        <w:rPr>
          <w:rFonts w:asciiTheme="minorHAnsi" w:hAnsiTheme="minorHAnsi" w:cstheme="minorHAnsi"/>
          <w:sz w:val="24"/>
          <w:szCs w:val="24"/>
          <w:lang w:val="pl-PL"/>
        </w:rPr>
        <w:t xml:space="preserve"> Rozliczenie </w:t>
      </w:r>
      <w:r w:rsidR="00431E3E" w:rsidRPr="00C24AEC">
        <w:rPr>
          <w:rFonts w:asciiTheme="minorHAnsi" w:hAnsiTheme="minorHAnsi" w:cstheme="minorHAnsi"/>
          <w:sz w:val="24"/>
          <w:szCs w:val="24"/>
          <w:lang w:val="pl-PL"/>
        </w:rPr>
        <w:t>finansowe środków trwałych winno być przekazane najpóźniej w dacie odbioru końcowego przedmiotu umowy.</w:t>
      </w:r>
      <w:r w:rsidR="002708E4" w:rsidRPr="00C24AEC">
        <w:rPr>
          <w:rFonts w:asciiTheme="minorHAnsi" w:hAnsiTheme="minorHAnsi" w:cstheme="minorHAnsi"/>
          <w:sz w:val="24"/>
          <w:szCs w:val="24"/>
          <w:lang w:val="pl-PL"/>
        </w:rPr>
        <w:t xml:space="preserve"> </w:t>
      </w:r>
    </w:p>
    <w:p w14:paraId="67687D5B" w14:textId="77777777" w:rsidR="00D857E2" w:rsidRPr="00C24AEC" w:rsidRDefault="00191B27"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Wykonawca od chwili przekazania terenu budowy, aż do momentu podpisania protokołu odbioru końcowego  przedmiotu umowy ponosi odpowiedzialność na zasadach ogólnych za szkody wynikłe z jego działania w</w:t>
      </w:r>
      <w:r w:rsidR="00D857E2" w:rsidRPr="00C24AEC">
        <w:rPr>
          <w:rFonts w:asciiTheme="minorHAnsi" w:hAnsiTheme="minorHAnsi" w:cstheme="minorHAnsi"/>
          <w:sz w:val="24"/>
          <w:szCs w:val="24"/>
          <w:lang w:val="pl-PL"/>
        </w:rPr>
        <w:t xml:space="preserve"> związku z prowadzonymi pracami budowlanymi.</w:t>
      </w:r>
    </w:p>
    <w:p w14:paraId="2E9DFB8E" w14:textId="77777777" w:rsidR="00191B27" w:rsidRPr="00C24AEC" w:rsidRDefault="00D857E2"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 xml:space="preserve"> </w:t>
      </w:r>
      <w:r w:rsidR="00191B27" w:rsidRPr="00C24AEC">
        <w:rPr>
          <w:rFonts w:asciiTheme="minorHAnsi" w:hAnsiTheme="minorHAnsi" w:cstheme="minorHAnsi"/>
          <w:sz w:val="24"/>
          <w:szCs w:val="24"/>
          <w:lang w:val="pl-PL"/>
        </w:rPr>
        <w:t>W szczególności Wykonawca powinien:</w:t>
      </w:r>
    </w:p>
    <w:p w14:paraId="7DC834D9" w14:textId="468235F9" w:rsidR="00191B27" w:rsidRPr="00C24AEC" w:rsidRDefault="003F0AC9" w:rsidP="005A224C">
      <w:pPr>
        <w:pStyle w:val="Style1"/>
        <w:numPr>
          <w:ilvl w:val="1"/>
          <w:numId w:val="10"/>
        </w:numPr>
        <w:ind w:left="851"/>
        <w:jc w:val="both"/>
        <w:rPr>
          <w:rFonts w:asciiTheme="minorHAnsi" w:hAnsiTheme="minorHAnsi" w:cstheme="minorHAnsi"/>
          <w:spacing w:val="4"/>
          <w:sz w:val="24"/>
          <w:szCs w:val="24"/>
          <w:lang w:val="pl-PL"/>
        </w:rPr>
      </w:pPr>
      <w:r>
        <w:rPr>
          <w:rFonts w:asciiTheme="minorHAnsi" w:hAnsiTheme="minorHAnsi" w:cstheme="minorHAnsi"/>
          <w:sz w:val="24"/>
          <w:szCs w:val="24"/>
          <w:lang w:val="pl-PL"/>
        </w:rPr>
        <w:t>z</w:t>
      </w:r>
      <w:r w:rsidR="00191B27" w:rsidRPr="00C24AEC">
        <w:rPr>
          <w:rFonts w:asciiTheme="minorHAnsi" w:hAnsiTheme="minorHAnsi" w:cstheme="minorHAnsi"/>
          <w:sz w:val="24"/>
          <w:szCs w:val="24"/>
          <w:lang w:val="pl-PL"/>
        </w:rPr>
        <w:t>abezpieczyć</w:t>
      </w:r>
      <w:r w:rsidR="00CD7283" w:rsidRPr="00C24AEC">
        <w:rPr>
          <w:rFonts w:asciiTheme="minorHAnsi" w:hAnsiTheme="minorHAnsi" w:cstheme="minorHAnsi"/>
          <w:sz w:val="24"/>
          <w:szCs w:val="24"/>
          <w:lang w:val="pl-PL"/>
        </w:rPr>
        <w:t xml:space="preserve"> we własnym zakresie teren budowy</w:t>
      </w:r>
      <w:r w:rsidR="00191B27" w:rsidRPr="00C24AEC">
        <w:rPr>
          <w:rFonts w:asciiTheme="minorHAnsi" w:hAnsiTheme="minorHAnsi" w:cstheme="minorHAnsi"/>
          <w:sz w:val="24"/>
          <w:szCs w:val="24"/>
          <w:lang w:val="pl-PL"/>
        </w:rPr>
        <w:t xml:space="preserve"> poprzez ogrod</w:t>
      </w:r>
      <w:r w:rsidR="00CD7283" w:rsidRPr="00C24AEC">
        <w:rPr>
          <w:rFonts w:asciiTheme="minorHAnsi" w:hAnsiTheme="minorHAnsi" w:cstheme="minorHAnsi"/>
          <w:sz w:val="24"/>
          <w:szCs w:val="24"/>
          <w:lang w:val="pl-PL"/>
        </w:rPr>
        <w:t xml:space="preserve">zenie </w:t>
      </w:r>
      <w:r w:rsidR="00961B2F">
        <w:rPr>
          <w:rFonts w:asciiTheme="minorHAnsi" w:hAnsiTheme="minorHAnsi" w:cstheme="minorHAnsi"/>
          <w:sz w:val="24"/>
          <w:szCs w:val="24"/>
          <w:lang w:val="pl-PL"/>
        </w:rPr>
        <w:br/>
      </w:r>
      <w:r w:rsidR="00CD7283" w:rsidRPr="00C24AEC">
        <w:rPr>
          <w:rFonts w:asciiTheme="minorHAnsi" w:hAnsiTheme="minorHAnsi" w:cstheme="minorHAnsi"/>
          <w:sz w:val="24"/>
          <w:szCs w:val="24"/>
          <w:lang w:val="pl-PL"/>
        </w:rPr>
        <w:t>i oznakowanie</w:t>
      </w:r>
      <w:r w:rsidR="00191B27" w:rsidRPr="00C24AEC">
        <w:rPr>
          <w:rFonts w:asciiTheme="minorHAnsi" w:hAnsiTheme="minorHAnsi" w:cstheme="minorHAnsi"/>
          <w:sz w:val="24"/>
          <w:szCs w:val="24"/>
          <w:lang w:val="pl-PL"/>
        </w:rPr>
        <w:t>,</w:t>
      </w:r>
    </w:p>
    <w:p w14:paraId="04A066DE" w14:textId="77777777" w:rsidR="00191B27" w:rsidRPr="00C24AEC" w:rsidRDefault="00191B27" w:rsidP="005A224C">
      <w:pPr>
        <w:pStyle w:val="Style1"/>
        <w:numPr>
          <w:ilvl w:val="1"/>
          <w:numId w:val="10"/>
        </w:numPr>
        <w:ind w:left="851"/>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strzec mienia własnego oraz mienia powierzonego przez Zamawiającego i zapewnić odpowiednie warunki bezpieczeństwa osób i środowiska,</w:t>
      </w:r>
    </w:p>
    <w:p w14:paraId="1896F3D8" w14:textId="77777777" w:rsidR="00191B27" w:rsidRPr="00C24AEC" w:rsidRDefault="00191B27" w:rsidP="005A224C">
      <w:pPr>
        <w:pStyle w:val="Style1"/>
        <w:numPr>
          <w:ilvl w:val="1"/>
          <w:numId w:val="10"/>
        </w:numPr>
        <w:ind w:left="851"/>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 xml:space="preserve">w trakcie realizacji przedmiotu umowy usuwać na własny koszt, ryzyko </w:t>
      </w:r>
      <w:r w:rsidR="00FB040A" w:rsidRPr="00C24AEC">
        <w:rPr>
          <w:rFonts w:asciiTheme="minorHAnsi" w:hAnsiTheme="minorHAnsi" w:cstheme="minorHAnsi"/>
          <w:sz w:val="24"/>
          <w:szCs w:val="24"/>
          <w:lang w:val="pl-PL"/>
        </w:rPr>
        <w:br/>
      </w:r>
      <w:r w:rsidRPr="00C24AEC">
        <w:rPr>
          <w:rFonts w:asciiTheme="minorHAnsi" w:hAnsiTheme="minorHAnsi" w:cstheme="minorHAnsi"/>
          <w:sz w:val="24"/>
          <w:szCs w:val="24"/>
          <w:lang w:val="pl-PL"/>
        </w:rPr>
        <w:t>i odpowiedzialność zbędne materiały, odpady oraz niepotrzebne urządzenia tymczasowe,</w:t>
      </w:r>
    </w:p>
    <w:p w14:paraId="72156ADA" w14:textId="77777777" w:rsidR="00191B27" w:rsidRPr="00C24AEC" w:rsidRDefault="00191B27" w:rsidP="005A224C">
      <w:pPr>
        <w:pStyle w:val="Style1"/>
        <w:numPr>
          <w:ilvl w:val="1"/>
          <w:numId w:val="10"/>
        </w:numPr>
        <w:ind w:left="851"/>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wypompowywać wody opadowe i napływowe z terenu budowy,</w:t>
      </w:r>
    </w:p>
    <w:p w14:paraId="3AB10EAD" w14:textId="77777777" w:rsidR="00191B27" w:rsidRPr="00C24AEC" w:rsidRDefault="00191B27" w:rsidP="005A224C">
      <w:pPr>
        <w:pStyle w:val="Style1"/>
        <w:numPr>
          <w:ilvl w:val="1"/>
          <w:numId w:val="10"/>
        </w:numPr>
        <w:ind w:left="851"/>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 xml:space="preserve">uporządkować teren budowy z ewentualną renowacją uszkodzonych w trakcie wykonywania prac: dróg, ławek, koszy na śmieci, czy istniejącego drzewostanu </w:t>
      </w:r>
      <w:r w:rsidR="00FB040A" w:rsidRPr="00C24AEC">
        <w:rPr>
          <w:rFonts w:asciiTheme="minorHAnsi" w:hAnsiTheme="minorHAnsi" w:cstheme="minorHAnsi"/>
          <w:sz w:val="24"/>
          <w:szCs w:val="24"/>
          <w:lang w:val="pl-PL"/>
        </w:rPr>
        <w:br/>
      </w:r>
      <w:r w:rsidRPr="00C24AEC">
        <w:rPr>
          <w:rFonts w:asciiTheme="minorHAnsi" w:hAnsiTheme="minorHAnsi" w:cstheme="minorHAnsi"/>
          <w:sz w:val="24"/>
          <w:szCs w:val="24"/>
          <w:lang w:val="pl-PL"/>
        </w:rPr>
        <w:t>i przekazać go Zamawiającemu w terminie ustalonym na końcowy odbiór robot.</w:t>
      </w:r>
    </w:p>
    <w:p w14:paraId="358CE8D3" w14:textId="615E7D3B" w:rsidR="00191B27" w:rsidRPr="00C24AEC" w:rsidRDefault="00191B27"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 xml:space="preserve">Przy realizacji przedmiotu umowy Wykonawca zobowiązuje się stosować materiały </w:t>
      </w:r>
      <w:r w:rsidR="00FB040A" w:rsidRPr="00C24AEC">
        <w:rPr>
          <w:rFonts w:asciiTheme="minorHAnsi" w:hAnsiTheme="minorHAnsi" w:cstheme="minorHAnsi"/>
          <w:sz w:val="24"/>
          <w:szCs w:val="24"/>
          <w:lang w:val="pl-PL"/>
        </w:rPr>
        <w:br/>
      </w:r>
      <w:r w:rsidRPr="00C24AEC">
        <w:rPr>
          <w:rFonts w:asciiTheme="minorHAnsi" w:hAnsiTheme="minorHAnsi" w:cstheme="minorHAnsi"/>
          <w:sz w:val="24"/>
          <w:szCs w:val="24"/>
          <w:lang w:val="pl-PL"/>
        </w:rPr>
        <w:t xml:space="preserve">i wyroby dopuszczone do użytkowania w budownictwie w rozumieniu przepisów prawa budowlanego. Wbudowane materiały oraz zamontowane w obiektach wyroby </w:t>
      </w:r>
      <w:r w:rsidR="00FB040A" w:rsidRPr="00C24AEC">
        <w:rPr>
          <w:rFonts w:asciiTheme="minorHAnsi" w:hAnsiTheme="minorHAnsi" w:cstheme="minorHAnsi"/>
          <w:sz w:val="24"/>
          <w:szCs w:val="24"/>
          <w:lang w:val="pl-PL"/>
        </w:rPr>
        <w:br/>
      </w:r>
      <w:r w:rsidRPr="00C24AEC">
        <w:rPr>
          <w:rFonts w:asciiTheme="minorHAnsi" w:hAnsiTheme="minorHAnsi" w:cstheme="minorHAnsi"/>
          <w:sz w:val="24"/>
          <w:szCs w:val="24"/>
          <w:lang w:val="pl-PL"/>
        </w:rPr>
        <w:t>i urządzenia muszą posiadać odpowiednie dokumenty jakościowe i techniczne, jak: atesty, cer</w:t>
      </w:r>
      <w:r w:rsidR="00D857E2" w:rsidRPr="00C24AEC">
        <w:rPr>
          <w:rFonts w:asciiTheme="minorHAnsi" w:hAnsiTheme="minorHAnsi" w:cstheme="minorHAnsi"/>
          <w:sz w:val="24"/>
          <w:szCs w:val="24"/>
          <w:lang w:val="pl-PL"/>
        </w:rPr>
        <w:t xml:space="preserve">tyfikaty, deklaracje zgodności </w:t>
      </w:r>
      <w:r w:rsidRPr="00C24AEC">
        <w:rPr>
          <w:rFonts w:asciiTheme="minorHAnsi" w:hAnsiTheme="minorHAnsi" w:cstheme="minorHAnsi"/>
          <w:sz w:val="24"/>
          <w:szCs w:val="24"/>
          <w:lang w:val="pl-PL"/>
        </w:rPr>
        <w:t>z PN, aprobaty techniczne, itp., a także wszelkie inne wymagane przepisami prawa dokumenty, które Wykonawca obowiązany jest okazać na żądanie Zamawiającemu</w:t>
      </w:r>
      <w:r w:rsidR="00AE6ECC">
        <w:rPr>
          <w:rFonts w:asciiTheme="minorHAnsi" w:hAnsiTheme="minorHAnsi" w:cstheme="minorHAnsi"/>
          <w:sz w:val="24"/>
          <w:szCs w:val="24"/>
          <w:lang w:val="pl-PL"/>
        </w:rPr>
        <w:t xml:space="preserve"> i przekazać mu je w dokumentacji powykonawczej.</w:t>
      </w:r>
    </w:p>
    <w:p w14:paraId="403AC559" w14:textId="77777777" w:rsidR="00191B27" w:rsidRPr="00C24AEC" w:rsidRDefault="00191B27"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 xml:space="preserve">Wykonawca zapewni Zamawiającemu możliwość stałej kontroli prowadzonych prac </w:t>
      </w:r>
      <w:r w:rsidR="00FB040A" w:rsidRPr="00C24AEC">
        <w:rPr>
          <w:rFonts w:asciiTheme="minorHAnsi" w:hAnsiTheme="minorHAnsi" w:cstheme="minorHAnsi"/>
          <w:sz w:val="24"/>
          <w:szCs w:val="24"/>
          <w:lang w:val="pl-PL"/>
        </w:rPr>
        <w:br/>
      </w:r>
      <w:r w:rsidRPr="00C24AEC">
        <w:rPr>
          <w:rFonts w:asciiTheme="minorHAnsi" w:hAnsiTheme="minorHAnsi" w:cstheme="minorHAnsi"/>
          <w:sz w:val="24"/>
          <w:szCs w:val="24"/>
          <w:lang w:val="pl-PL"/>
        </w:rPr>
        <w:t>i będzie stosował się do wszelkich zgodnych z prawem poleceń i instrukcji Zamawiającego.</w:t>
      </w:r>
    </w:p>
    <w:p w14:paraId="29B1CBF6" w14:textId="77777777" w:rsidR="00191B27" w:rsidRPr="00C24AEC" w:rsidRDefault="00191B27"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Wykonawca będzie zgłaszał i uczestniczył w odbiorze przedmiotu umowy oraz terminowo usuwał ujawnione wady i usterki.</w:t>
      </w:r>
    </w:p>
    <w:p w14:paraId="24EA7409" w14:textId="77777777" w:rsidR="00191B27" w:rsidRPr="00C24AEC" w:rsidRDefault="00191B27"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Wykonawca  zapewni na swój koszt: energię elektryczną  z agregat</w:t>
      </w:r>
      <w:r w:rsidR="00AA2F0D" w:rsidRPr="00C24AEC">
        <w:rPr>
          <w:rFonts w:asciiTheme="minorHAnsi" w:hAnsiTheme="minorHAnsi" w:cstheme="minorHAnsi"/>
          <w:sz w:val="24"/>
          <w:szCs w:val="24"/>
          <w:lang w:val="pl-PL"/>
        </w:rPr>
        <w:t xml:space="preserve">u </w:t>
      </w:r>
      <w:r w:rsidRPr="00C24AEC">
        <w:rPr>
          <w:rFonts w:asciiTheme="minorHAnsi" w:hAnsiTheme="minorHAnsi" w:cstheme="minorHAnsi"/>
          <w:sz w:val="24"/>
          <w:szCs w:val="24"/>
          <w:lang w:val="pl-PL"/>
        </w:rPr>
        <w:t xml:space="preserve">prądotwórczego oraz </w:t>
      </w:r>
      <w:r w:rsidRPr="00C24AEC">
        <w:rPr>
          <w:rFonts w:asciiTheme="minorHAnsi" w:hAnsiTheme="minorHAnsi" w:cstheme="minorHAnsi"/>
          <w:sz w:val="24"/>
          <w:szCs w:val="24"/>
          <w:lang w:val="pl-PL"/>
        </w:rPr>
        <w:lastRenderedPageBreak/>
        <w:t>wodę niezbędną do prowadzenia budowy.</w:t>
      </w:r>
    </w:p>
    <w:p w14:paraId="517244AD" w14:textId="77777777" w:rsidR="00191B27" w:rsidRPr="00C24AEC" w:rsidRDefault="00191B27"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 xml:space="preserve">Wykonawca przygotuje na swój koszt wszelkie drogi dojazdowe na teren budowy </w:t>
      </w:r>
      <w:r w:rsidR="002B1AC6" w:rsidRPr="00C24AEC">
        <w:rPr>
          <w:rFonts w:asciiTheme="minorHAnsi" w:hAnsiTheme="minorHAnsi" w:cstheme="minorHAnsi"/>
          <w:sz w:val="24"/>
          <w:szCs w:val="24"/>
          <w:lang w:val="pl-PL"/>
        </w:rPr>
        <w:br/>
      </w:r>
      <w:r w:rsidRPr="00C24AEC">
        <w:rPr>
          <w:rFonts w:asciiTheme="minorHAnsi" w:hAnsiTheme="minorHAnsi" w:cstheme="minorHAnsi"/>
          <w:sz w:val="24"/>
          <w:szCs w:val="24"/>
          <w:lang w:val="pl-PL"/>
        </w:rPr>
        <w:t>w sposób niezakłócający eksploatacji istniejących ciągów pieszo-jezdnych oraz będzie je utrzymywał w sprawności technicznej i czystości na swój koszt przez cały okres realizacji przedmiotu umowy. Wykonawca zobowiązany jest do zapewnienia bezpieczeństwa osób trzecich korzystających ze wspólnego odcinka drogi dojazdowej na teren budowy.</w:t>
      </w:r>
    </w:p>
    <w:p w14:paraId="3235BD45" w14:textId="77777777" w:rsidR="00191B27" w:rsidRPr="00C24AEC" w:rsidRDefault="00191B27"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 xml:space="preserve">Wykonawca zobowiązuje się do dochowania terminów zakończenia robót określonych </w:t>
      </w:r>
      <w:r w:rsidR="00FB040A" w:rsidRPr="00C24AEC">
        <w:rPr>
          <w:rFonts w:asciiTheme="minorHAnsi" w:hAnsiTheme="minorHAnsi" w:cstheme="minorHAnsi"/>
          <w:sz w:val="24"/>
          <w:szCs w:val="24"/>
          <w:lang w:val="pl-PL"/>
        </w:rPr>
        <w:br/>
      </w:r>
      <w:r w:rsidRPr="00C24AEC">
        <w:rPr>
          <w:rFonts w:asciiTheme="minorHAnsi" w:hAnsiTheme="minorHAnsi" w:cstheme="minorHAnsi"/>
          <w:sz w:val="24"/>
          <w:szCs w:val="24"/>
          <w:lang w:val="pl-PL"/>
        </w:rPr>
        <w:t>w niniejszej umowie.</w:t>
      </w:r>
    </w:p>
    <w:p w14:paraId="52AABBC9" w14:textId="77777777" w:rsidR="00283D33" w:rsidRPr="008F27B2" w:rsidRDefault="00283D33" w:rsidP="005A224C">
      <w:pPr>
        <w:pStyle w:val="Style1"/>
        <w:numPr>
          <w:ilvl w:val="0"/>
          <w:numId w:val="10"/>
        </w:numPr>
        <w:ind w:left="426" w:hanging="426"/>
        <w:jc w:val="both"/>
        <w:rPr>
          <w:rFonts w:asciiTheme="minorHAnsi" w:hAnsiTheme="minorHAnsi" w:cstheme="minorHAnsi"/>
          <w:spacing w:val="4"/>
          <w:sz w:val="24"/>
          <w:szCs w:val="24"/>
          <w:lang w:val="pl-PL"/>
        </w:rPr>
      </w:pPr>
      <w:r w:rsidRPr="008F27B2">
        <w:rPr>
          <w:rFonts w:asciiTheme="minorHAnsi" w:hAnsiTheme="minorHAnsi" w:cstheme="minorHAnsi"/>
          <w:sz w:val="24"/>
          <w:szCs w:val="24"/>
          <w:lang w:val="pl-PL"/>
        </w:rPr>
        <w:t>Jeżeli postęp wykonania prac zostanie uznany przez Zamawiającego jako stwarzający zagrożenie dla dotrzymania terminu ich zakończenia, Wykonawca zobowiązuje się podjąć na własny koszt, odpowiedzialność i ryzyko wszelkie niezbędne i zaakceptowane przez Zamawiającego działania np. poprzez zwiększenie potencjału wykonawczego lub potencjału technicznego w celu przyśpieszenia wykonania prac.</w:t>
      </w:r>
    </w:p>
    <w:p w14:paraId="7AF2DEF0" w14:textId="0A8A02D0" w:rsidR="00283D33" w:rsidRPr="007B7CD2" w:rsidRDefault="00283D33" w:rsidP="007B7CD2">
      <w:pPr>
        <w:pStyle w:val="Style1"/>
        <w:numPr>
          <w:ilvl w:val="0"/>
          <w:numId w:val="10"/>
        </w:numPr>
        <w:ind w:left="426" w:hanging="426"/>
        <w:jc w:val="both"/>
        <w:rPr>
          <w:rFonts w:asciiTheme="minorHAnsi" w:hAnsiTheme="minorHAnsi" w:cstheme="minorHAnsi"/>
          <w:spacing w:val="4"/>
          <w:sz w:val="24"/>
          <w:szCs w:val="24"/>
          <w:lang w:val="pl-PL"/>
        </w:rPr>
      </w:pPr>
      <w:r w:rsidRPr="008F27B2">
        <w:rPr>
          <w:rFonts w:asciiTheme="minorHAnsi" w:hAnsiTheme="minorHAnsi" w:cstheme="minorHAnsi"/>
          <w:sz w:val="24"/>
          <w:szCs w:val="24"/>
          <w:lang w:val="pl-PL"/>
        </w:rPr>
        <w:t xml:space="preserve">W przypadku braku reakcji Wykonawcy w </w:t>
      </w:r>
      <w:r w:rsidR="00431E3E" w:rsidRPr="008F27B2">
        <w:rPr>
          <w:rFonts w:asciiTheme="minorHAnsi" w:hAnsiTheme="minorHAnsi" w:cstheme="minorHAnsi"/>
          <w:sz w:val="24"/>
          <w:szCs w:val="24"/>
          <w:lang w:val="pl-PL"/>
        </w:rPr>
        <w:t>sytuacji, o której mowa w ust 1</w:t>
      </w:r>
      <w:r w:rsidR="001160AA">
        <w:rPr>
          <w:rFonts w:asciiTheme="minorHAnsi" w:hAnsiTheme="minorHAnsi" w:cstheme="minorHAnsi"/>
          <w:sz w:val="24"/>
          <w:szCs w:val="24"/>
          <w:lang w:val="pl-PL"/>
        </w:rPr>
        <w:t>1</w:t>
      </w:r>
      <w:r w:rsidRPr="008F27B2">
        <w:rPr>
          <w:rFonts w:asciiTheme="minorHAnsi" w:hAnsiTheme="minorHAnsi" w:cstheme="minorHAnsi"/>
          <w:sz w:val="24"/>
          <w:szCs w:val="24"/>
          <w:lang w:val="pl-PL"/>
        </w:rPr>
        <w:t xml:space="preserve"> lub bezskuteczności podjętych przez niego środków zaradczych, Zamawiający uprawniony jest do zaangażowania, na koszt, odpowiedzialność i ryzyko Wykonawcy, osób trzecich w celu nadrobienia opóźnień. Zamawiający będzie miał prawo do zwrotu kosztów poniesionych w związku z powstałym opóźnieniem, zaangażowaniem osób trzecich bądź do odstąpienia od umowy w części niewykonanej z winy Wykonawcy. Zwrot kosztów nastąpi z nal</w:t>
      </w:r>
      <w:r w:rsidR="006D09D7" w:rsidRPr="008F27B2">
        <w:rPr>
          <w:rFonts w:asciiTheme="minorHAnsi" w:hAnsiTheme="minorHAnsi" w:cstheme="minorHAnsi"/>
          <w:sz w:val="24"/>
          <w:szCs w:val="24"/>
          <w:lang w:val="pl-PL"/>
        </w:rPr>
        <w:t xml:space="preserve">eżnego Wykonawcy wynagrodzenia </w:t>
      </w:r>
      <w:r w:rsidRPr="008F27B2">
        <w:rPr>
          <w:rFonts w:asciiTheme="minorHAnsi" w:hAnsiTheme="minorHAnsi" w:cstheme="minorHAnsi"/>
          <w:sz w:val="24"/>
          <w:szCs w:val="24"/>
          <w:lang w:val="pl-PL"/>
        </w:rPr>
        <w:t xml:space="preserve">lub w inny uzgodniony przez </w:t>
      </w:r>
      <w:r w:rsidR="00AE6ECC">
        <w:rPr>
          <w:rFonts w:asciiTheme="minorHAnsi" w:hAnsiTheme="minorHAnsi" w:cstheme="minorHAnsi"/>
          <w:sz w:val="24"/>
          <w:szCs w:val="24"/>
          <w:lang w:val="pl-PL"/>
        </w:rPr>
        <w:t>S</w:t>
      </w:r>
      <w:r w:rsidRPr="007B7CD2">
        <w:rPr>
          <w:rFonts w:asciiTheme="minorHAnsi" w:hAnsiTheme="minorHAnsi" w:cstheme="minorHAnsi"/>
          <w:sz w:val="24"/>
          <w:szCs w:val="24"/>
          <w:lang w:val="pl-PL"/>
        </w:rPr>
        <w:t>trony umowy sposób, co jednocześnie nie wyklucza dochodzenia odszkodowania na zasadach ogólnych.</w:t>
      </w:r>
    </w:p>
    <w:p w14:paraId="525FA3FC" w14:textId="77777777" w:rsidR="00191B27" w:rsidRPr="00C24AEC" w:rsidRDefault="00191B27"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Wykonawca zapewni i pokryje koszty wywozu śmieci i gruzu.</w:t>
      </w:r>
    </w:p>
    <w:p w14:paraId="3A22CBB2" w14:textId="77777777" w:rsidR="00191B27" w:rsidRPr="00C24AEC" w:rsidRDefault="00191B27" w:rsidP="005A224C">
      <w:pPr>
        <w:pStyle w:val="Style1"/>
        <w:numPr>
          <w:ilvl w:val="0"/>
          <w:numId w:val="10"/>
        </w:numPr>
        <w:ind w:left="426" w:hanging="426"/>
        <w:jc w:val="both"/>
        <w:rPr>
          <w:rFonts w:asciiTheme="minorHAnsi" w:hAnsiTheme="minorHAnsi" w:cstheme="minorHAnsi"/>
          <w:spacing w:val="4"/>
          <w:sz w:val="24"/>
          <w:szCs w:val="24"/>
          <w:lang w:val="pl-PL"/>
        </w:rPr>
      </w:pPr>
      <w:r w:rsidRPr="00C24AEC">
        <w:rPr>
          <w:rFonts w:asciiTheme="minorHAnsi" w:hAnsiTheme="minorHAnsi" w:cstheme="minorHAnsi"/>
          <w:sz w:val="24"/>
          <w:szCs w:val="24"/>
          <w:lang w:val="pl-PL"/>
        </w:rPr>
        <w:t xml:space="preserve">Wykonawca zobowiązany jest </w:t>
      </w:r>
      <w:r w:rsidR="00E61DAE" w:rsidRPr="00C24AEC">
        <w:rPr>
          <w:rFonts w:asciiTheme="minorHAnsi" w:hAnsiTheme="minorHAnsi" w:cstheme="minorHAnsi"/>
          <w:sz w:val="24"/>
          <w:szCs w:val="24"/>
          <w:lang w:val="pl-PL"/>
        </w:rPr>
        <w:t>d</w:t>
      </w:r>
      <w:r w:rsidRPr="00C24AEC">
        <w:rPr>
          <w:rFonts w:asciiTheme="minorHAnsi" w:hAnsiTheme="minorHAnsi" w:cstheme="minorHAnsi"/>
          <w:sz w:val="24"/>
          <w:szCs w:val="24"/>
          <w:lang w:val="pl-PL"/>
        </w:rPr>
        <w:t xml:space="preserve">o ponoszenia opłat administracyjnych związanych </w:t>
      </w:r>
      <w:r w:rsidR="00FB040A" w:rsidRPr="00C24AEC">
        <w:rPr>
          <w:rFonts w:asciiTheme="minorHAnsi" w:hAnsiTheme="minorHAnsi" w:cstheme="minorHAnsi"/>
          <w:sz w:val="24"/>
          <w:szCs w:val="24"/>
          <w:lang w:val="pl-PL"/>
        </w:rPr>
        <w:br/>
      </w:r>
      <w:r w:rsidRPr="00C24AEC">
        <w:rPr>
          <w:rFonts w:asciiTheme="minorHAnsi" w:hAnsiTheme="minorHAnsi" w:cstheme="minorHAnsi"/>
          <w:sz w:val="24"/>
          <w:szCs w:val="24"/>
          <w:lang w:val="pl-PL"/>
        </w:rPr>
        <w:t>z realizacją przedmiotu zamówienia.</w:t>
      </w:r>
    </w:p>
    <w:p w14:paraId="1EEF6A4A" w14:textId="6AF005C3" w:rsidR="002511F9" w:rsidRPr="006746C9" w:rsidRDefault="00191B27" w:rsidP="005A224C">
      <w:pPr>
        <w:pStyle w:val="Style1"/>
        <w:numPr>
          <w:ilvl w:val="0"/>
          <w:numId w:val="10"/>
        </w:numPr>
        <w:ind w:left="426" w:hanging="426"/>
        <w:jc w:val="both"/>
        <w:rPr>
          <w:rFonts w:asciiTheme="minorHAnsi" w:hAnsiTheme="minorHAnsi" w:cstheme="minorHAnsi"/>
          <w:spacing w:val="4"/>
          <w:sz w:val="24"/>
          <w:szCs w:val="24"/>
          <w:lang w:val="pl-PL"/>
        </w:rPr>
      </w:pPr>
      <w:r w:rsidRPr="004F513B">
        <w:rPr>
          <w:rFonts w:asciiTheme="minorHAnsi" w:hAnsiTheme="minorHAnsi" w:cstheme="minorHAnsi"/>
          <w:sz w:val="24"/>
          <w:szCs w:val="24"/>
          <w:lang w:val="pl-PL"/>
        </w:rPr>
        <w:t xml:space="preserve">Wykonawca zobowiązuje się do przestrzegania </w:t>
      </w:r>
      <w:r w:rsidR="002E00F6" w:rsidRPr="004F513B">
        <w:rPr>
          <w:rFonts w:asciiTheme="minorHAnsi" w:hAnsiTheme="minorHAnsi" w:cstheme="minorHAnsi"/>
          <w:sz w:val="24"/>
          <w:szCs w:val="24"/>
          <w:lang w:val="pl-PL"/>
        </w:rPr>
        <w:t xml:space="preserve">zasad w zakresie </w:t>
      </w:r>
      <w:r w:rsidRPr="004F513B">
        <w:rPr>
          <w:rFonts w:asciiTheme="minorHAnsi" w:hAnsiTheme="minorHAnsi" w:cstheme="minorHAnsi"/>
          <w:sz w:val="24"/>
          <w:szCs w:val="24"/>
          <w:lang w:val="pl-PL"/>
        </w:rPr>
        <w:t>ochrony zieleni zastanej na obszarze inwestycji bądź w obrębie dróg dojazdowych</w:t>
      </w:r>
      <w:r w:rsidR="002E00F6" w:rsidRPr="004F513B">
        <w:rPr>
          <w:rFonts w:asciiTheme="minorHAnsi" w:hAnsiTheme="minorHAnsi" w:cstheme="minorHAnsi"/>
          <w:sz w:val="24"/>
          <w:szCs w:val="24"/>
          <w:lang w:val="pl-PL"/>
        </w:rPr>
        <w:t xml:space="preserve"> zgodnie ze</w:t>
      </w:r>
      <w:r w:rsidR="00F02005" w:rsidRPr="004F513B">
        <w:rPr>
          <w:rFonts w:asciiTheme="minorHAnsi" w:hAnsiTheme="minorHAnsi" w:cstheme="minorHAnsi"/>
          <w:sz w:val="24"/>
          <w:szCs w:val="24"/>
          <w:lang w:val="pl-PL"/>
        </w:rPr>
        <w:t xml:space="preserve">  „Standardami kszt</w:t>
      </w:r>
      <w:r w:rsidR="002E00F6" w:rsidRPr="004F513B">
        <w:rPr>
          <w:rFonts w:asciiTheme="minorHAnsi" w:hAnsiTheme="minorHAnsi" w:cstheme="minorHAnsi"/>
          <w:sz w:val="24"/>
          <w:szCs w:val="24"/>
          <w:lang w:val="pl-PL"/>
        </w:rPr>
        <w:t xml:space="preserve">ałtowania </w:t>
      </w:r>
      <w:r w:rsidR="00F02005" w:rsidRPr="004F513B">
        <w:rPr>
          <w:rFonts w:asciiTheme="minorHAnsi" w:hAnsiTheme="minorHAnsi" w:cstheme="minorHAnsi"/>
          <w:sz w:val="24"/>
          <w:szCs w:val="24"/>
          <w:lang w:val="pl-PL"/>
        </w:rPr>
        <w:t>zieleni w Łodzi” wprowadzonymi Zarządzeniem Nr 8378/VIII/21 Prezydenta M</w:t>
      </w:r>
      <w:r w:rsidR="002E00F6" w:rsidRPr="004F513B">
        <w:rPr>
          <w:rFonts w:asciiTheme="minorHAnsi" w:hAnsiTheme="minorHAnsi" w:cstheme="minorHAnsi"/>
          <w:sz w:val="24"/>
          <w:szCs w:val="24"/>
          <w:lang w:val="pl-PL"/>
        </w:rPr>
        <w:t>iasta Łodzi z dnia 24.09.2021 roku.</w:t>
      </w:r>
      <w:r w:rsidR="004D021C" w:rsidRPr="004F513B">
        <w:rPr>
          <w:rFonts w:asciiTheme="minorHAnsi" w:hAnsiTheme="minorHAnsi" w:cstheme="minorHAnsi"/>
          <w:sz w:val="24"/>
          <w:szCs w:val="24"/>
          <w:lang w:val="pl-PL"/>
        </w:rPr>
        <w:t xml:space="preserve"> </w:t>
      </w:r>
      <w:r w:rsidR="00F02005" w:rsidRPr="004F513B">
        <w:rPr>
          <w:rFonts w:asciiTheme="minorHAnsi" w:hAnsiTheme="minorHAnsi" w:cstheme="minorHAnsi"/>
          <w:sz w:val="24"/>
          <w:szCs w:val="24"/>
          <w:lang w:val="pl-PL"/>
        </w:rPr>
        <w:t xml:space="preserve">Wersja elektroniczna </w:t>
      </w:r>
      <w:r w:rsidR="002E00F6" w:rsidRPr="004F513B">
        <w:rPr>
          <w:rFonts w:asciiTheme="minorHAnsi" w:hAnsiTheme="minorHAnsi" w:cstheme="minorHAnsi"/>
          <w:sz w:val="24"/>
          <w:szCs w:val="24"/>
          <w:lang w:val="pl-PL"/>
        </w:rPr>
        <w:t xml:space="preserve">„Standardów kształtowania zieleni w Łodzi” </w:t>
      </w:r>
      <w:r w:rsidR="00F02005" w:rsidRPr="004F513B">
        <w:rPr>
          <w:rFonts w:asciiTheme="minorHAnsi" w:hAnsiTheme="minorHAnsi" w:cstheme="minorHAnsi"/>
          <w:sz w:val="24"/>
          <w:szCs w:val="24"/>
          <w:lang w:val="pl-PL"/>
        </w:rPr>
        <w:t xml:space="preserve">stanowi </w:t>
      </w:r>
      <w:r w:rsidRPr="004F513B">
        <w:rPr>
          <w:rFonts w:asciiTheme="minorHAnsi" w:hAnsiTheme="minorHAnsi" w:cstheme="minorHAnsi"/>
          <w:b/>
          <w:sz w:val="24"/>
          <w:szCs w:val="24"/>
          <w:lang w:val="pl-PL"/>
        </w:rPr>
        <w:t xml:space="preserve">załącznik nr </w:t>
      </w:r>
      <w:r w:rsidR="00D24C0E">
        <w:rPr>
          <w:rFonts w:asciiTheme="minorHAnsi" w:hAnsiTheme="minorHAnsi" w:cstheme="minorHAnsi"/>
          <w:b/>
          <w:sz w:val="24"/>
          <w:szCs w:val="24"/>
          <w:lang w:val="pl-PL"/>
        </w:rPr>
        <w:t>5</w:t>
      </w:r>
      <w:r w:rsidRPr="004F513B">
        <w:rPr>
          <w:rFonts w:asciiTheme="minorHAnsi" w:hAnsiTheme="minorHAnsi" w:cstheme="minorHAnsi"/>
          <w:sz w:val="24"/>
          <w:szCs w:val="24"/>
          <w:lang w:val="pl-PL"/>
        </w:rPr>
        <w:t xml:space="preserve"> do umowy.</w:t>
      </w:r>
    </w:p>
    <w:p w14:paraId="6E05F3AE" w14:textId="7E143580" w:rsidR="006746C9" w:rsidRPr="006746C9" w:rsidRDefault="006746C9" w:rsidP="006746C9">
      <w:pPr>
        <w:pStyle w:val="Style1"/>
        <w:numPr>
          <w:ilvl w:val="0"/>
          <w:numId w:val="10"/>
        </w:numPr>
        <w:ind w:left="426" w:hanging="426"/>
        <w:jc w:val="both"/>
        <w:rPr>
          <w:rFonts w:asciiTheme="minorHAnsi" w:hAnsiTheme="minorHAnsi" w:cstheme="minorHAnsi"/>
          <w:spacing w:val="4"/>
          <w:sz w:val="24"/>
          <w:szCs w:val="24"/>
          <w:lang w:val="pl-PL"/>
        </w:rPr>
      </w:pPr>
      <w:r w:rsidRPr="00EA2E41">
        <w:rPr>
          <w:rFonts w:asciiTheme="minorHAnsi" w:hAnsiTheme="minorHAnsi" w:cstheme="minorHAnsi"/>
          <w:sz w:val="24"/>
          <w:szCs w:val="24"/>
          <w:lang w:val="pl-PL"/>
        </w:rPr>
        <w:t xml:space="preserve">Wykonawca </w:t>
      </w:r>
      <w:r w:rsidRPr="00EA2E41">
        <w:rPr>
          <w:rFonts w:asciiTheme="minorHAnsi" w:hAnsiTheme="minorHAnsi" w:cstheme="minorHAnsi"/>
          <w:spacing w:val="4"/>
          <w:sz w:val="24"/>
          <w:szCs w:val="24"/>
          <w:lang w:val="pl-PL"/>
        </w:rPr>
        <w:t xml:space="preserve">po </w:t>
      </w:r>
      <w:r w:rsidRPr="00EA2E41">
        <w:rPr>
          <w:rFonts w:asciiTheme="minorHAnsi" w:hAnsiTheme="minorHAnsi" w:cstheme="minorHAnsi"/>
          <w:sz w:val="24"/>
          <w:szCs w:val="24"/>
          <w:lang w:val="pl-PL"/>
        </w:rPr>
        <w:t xml:space="preserve">zakończeniu  zakresu objętego niniejszą umową zobowiązany jest do: </w:t>
      </w:r>
      <w:r>
        <w:rPr>
          <w:rFonts w:asciiTheme="minorHAnsi" w:hAnsiTheme="minorHAnsi" w:cstheme="minorHAnsi"/>
          <w:sz w:val="24"/>
          <w:szCs w:val="24"/>
          <w:lang w:val="pl-PL"/>
        </w:rPr>
        <w:t xml:space="preserve">wykonania  przeglądu </w:t>
      </w:r>
      <w:r w:rsidR="001160AA">
        <w:rPr>
          <w:rFonts w:asciiTheme="minorHAnsi" w:hAnsiTheme="minorHAnsi" w:cstheme="minorHAnsi"/>
          <w:sz w:val="24"/>
          <w:szCs w:val="24"/>
          <w:lang w:val="pl-PL"/>
        </w:rPr>
        <w:t>boiska wielofunkcyjnego</w:t>
      </w:r>
      <w:r w:rsidRPr="00EA2E41">
        <w:rPr>
          <w:rFonts w:asciiTheme="minorHAnsi" w:hAnsiTheme="minorHAnsi" w:cstheme="minorHAnsi"/>
          <w:sz w:val="24"/>
          <w:szCs w:val="24"/>
          <w:lang w:val="pl-PL"/>
        </w:rPr>
        <w:t>, sporządzenia protokołu</w:t>
      </w:r>
      <w:r w:rsidRPr="00EA2E41">
        <w:rPr>
          <w:rFonts w:asciiTheme="minorHAnsi" w:hAnsiTheme="minorHAnsi" w:cstheme="minorHAnsi"/>
          <w:spacing w:val="4"/>
          <w:sz w:val="24"/>
          <w:szCs w:val="24"/>
          <w:lang w:val="pl-PL"/>
        </w:rPr>
        <w:t xml:space="preserve"> i do</w:t>
      </w:r>
      <w:r>
        <w:rPr>
          <w:rFonts w:asciiTheme="minorHAnsi" w:hAnsiTheme="minorHAnsi" w:cstheme="minorHAnsi"/>
          <w:spacing w:val="4"/>
          <w:sz w:val="24"/>
          <w:szCs w:val="24"/>
          <w:lang w:val="pl-PL"/>
        </w:rPr>
        <w:t xml:space="preserve">konania wpisu do </w:t>
      </w:r>
      <w:r w:rsidR="005D12A4">
        <w:rPr>
          <w:rFonts w:asciiTheme="minorHAnsi" w:hAnsiTheme="minorHAnsi" w:cstheme="minorHAnsi"/>
          <w:spacing w:val="4"/>
          <w:sz w:val="24"/>
          <w:szCs w:val="24"/>
          <w:lang w:val="pl-PL"/>
        </w:rPr>
        <w:t xml:space="preserve">założonej przez niego </w:t>
      </w:r>
      <w:r>
        <w:rPr>
          <w:rFonts w:asciiTheme="minorHAnsi" w:hAnsiTheme="minorHAnsi" w:cstheme="minorHAnsi"/>
          <w:spacing w:val="4"/>
          <w:sz w:val="24"/>
          <w:szCs w:val="24"/>
          <w:lang w:val="pl-PL"/>
        </w:rPr>
        <w:t>książki obiektu</w:t>
      </w:r>
      <w:r w:rsidR="001160AA">
        <w:rPr>
          <w:rFonts w:asciiTheme="minorHAnsi" w:hAnsiTheme="minorHAnsi" w:cstheme="minorHAnsi"/>
          <w:spacing w:val="4"/>
          <w:sz w:val="24"/>
          <w:szCs w:val="24"/>
          <w:lang w:val="pl-PL"/>
        </w:rPr>
        <w:t xml:space="preserve"> </w:t>
      </w:r>
      <w:r w:rsidRPr="00EA2E41">
        <w:rPr>
          <w:rFonts w:asciiTheme="minorHAnsi" w:hAnsiTheme="minorHAnsi" w:cstheme="minorHAnsi"/>
          <w:sz w:val="24"/>
          <w:szCs w:val="24"/>
          <w:lang w:val="pl-PL"/>
        </w:rPr>
        <w:t>oraz przekazania Z</w:t>
      </w:r>
      <w:r w:rsidR="0092661F">
        <w:rPr>
          <w:rFonts w:asciiTheme="minorHAnsi" w:hAnsiTheme="minorHAnsi" w:cstheme="minorHAnsi"/>
          <w:sz w:val="24"/>
          <w:szCs w:val="24"/>
          <w:lang w:val="pl-PL"/>
        </w:rPr>
        <w:t>a</w:t>
      </w:r>
      <w:r w:rsidRPr="00EA2E41">
        <w:rPr>
          <w:rFonts w:asciiTheme="minorHAnsi" w:hAnsiTheme="minorHAnsi" w:cstheme="minorHAnsi"/>
          <w:sz w:val="24"/>
          <w:szCs w:val="24"/>
          <w:lang w:val="pl-PL"/>
        </w:rPr>
        <w:t>mawiającemu instrukcji obsługi w zakresie konserwacji, utrzymania i kontroli.</w:t>
      </w:r>
    </w:p>
    <w:p w14:paraId="60B6488C" w14:textId="7C6A3948" w:rsidR="009F38CD" w:rsidRPr="00504E2C" w:rsidRDefault="00CF07CD" w:rsidP="005A224C">
      <w:pPr>
        <w:pStyle w:val="Style1"/>
        <w:numPr>
          <w:ilvl w:val="0"/>
          <w:numId w:val="10"/>
        </w:numPr>
        <w:ind w:left="426" w:hanging="426"/>
        <w:jc w:val="both"/>
        <w:rPr>
          <w:rFonts w:asciiTheme="minorHAnsi" w:hAnsiTheme="minorHAnsi" w:cstheme="minorHAnsi"/>
          <w:b/>
          <w:sz w:val="24"/>
          <w:szCs w:val="24"/>
          <w:lang w:val="pl-PL"/>
        </w:rPr>
      </w:pPr>
      <w:r>
        <w:rPr>
          <w:rFonts w:asciiTheme="minorHAnsi" w:hAnsiTheme="minorHAnsi" w:cstheme="minorHAnsi"/>
          <w:sz w:val="24"/>
          <w:szCs w:val="24"/>
          <w:lang w:val="pl-PL"/>
        </w:rPr>
        <w:t xml:space="preserve">Przy realizacji umowy </w:t>
      </w:r>
      <w:r w:rsidR="009F38CD" w:rsidRPr="009F38CD">
        <w:rPr>
          <w:rFonts w:asciiTheme="minorHAnsi" w:hAnsiTheme="minorHAnsi" w:cstheme="minorHAnsi"/>
          <w:sz w:val="24"/>
          <w:szCs w:val="24"/>
          <w:lang w:val="pl-PL"/>
        </w:rPr>
        <w:t xml:space="preserve">Wykonawca zobowiązuje się do spełnienia wymogu określonego w art. 68 ust. 3 ustawy o elektromobilności i paliwach alternatywnych z dnia </w:t>
      </w:r>
      <w:r w:rsidR="009F38CD" w:rsidRPr="009F38CD">
        <w:rPr>
          <w:lang w:val="pl-PL"/>
        </w:rPr>
        <w:t>11 stycznia 2018</w:t>
      </w:r>
      <w:r w:rsidR="009F38CD" w:rsidRPr="009F38CD">
        <w:rPr>
          <w:rFonts w:asciiTheme="minorHAnsi" w:hAnsiTheme="minorHAnsi" w:cstheme="minorHAnsi"/>
          <w:sz w:val="24"/>
          <w:szCs w:val="24"/>
          <w:lang w:val="pl-PL"/>
        </w:rPr>
        <w:t xml:space="preserve"> r. (</w:t>
      </w:r>
      <w:proofErr w:type="spellStart"/>
      <w:r w:rsidR="009F38CD" w:rsidRPr="009F38CD">
        <w:rPr>
          <w:rFonts w:asciiTheme="minorHAnsi" w:hAnsiTheme="minorHAnsi" w:cstheme="minorHAnsi"/>
          <w:sz w:val="24"/>
          <w:szCs w:val="24"/>
          <w:lang w:val="pl-PL"/>
        </w:rPr>
        <w:t>t.j</w:t>
      </w:r>
      <w:proofErr w:type="spellEnd"/>
      <w:r w:rsidR="009F38CD" w:rsidRPr="009F38CD">
        <w:rPr>
          <w:rFonts w:asciiTheme="minorHAnsi" w:hAnsiTheme="minorHAnsi" w:cstheme="minorHAnsi"/>
          <w:sz w:val="24"/>
          <w:szCs w:val="24"/>
          <w:lang w:val="pl-PL"/>
        </w:rPr>
        <w:t xml:space="preserve">. </w:t>
      </w:r>
      <w:r w:rsidR="00EC1FC8" w:rsidRPr="009F38CD">
        <w:rPr>
          <w:rFonts w:asciiTheme="minorHAnsi" w:hAnsiTheme="minorHAnsi" w:cstheme="minorHAnsi"/>
          <w:sz w:val="24"/>
          <w:szCs w:val="24"/>
          <w:lang w:val="pl-PL"/>
        </w:rPr>
        <w:t>Dz. U. z 202</w:t>
      </w:r>
      <w:r w:rsidR="00EC1FC8">
        <w:rPr>
          <w:rFonts w:asciiTheme="minorHAnsi" w:hAnsiTheme="minorHAnsi" w:cstheme="minorHAnsi"/>
          <w:sz w:val="24"/>
          <w:szCs w:val="24"/>
          <w:lang w:val="pl-PL"/>
        </w:rPr>
        <w:t>3</w:t>
      </w:r>
      <w:r w:rsidR="00EC1FC8" w:rsidRPr="009F38CD">
        <w:rPr>
          <w:rFonts w:asciiTheme="minorHAnsi" w:hAnsiTheme="minorHAnsi" w:cstheme="minorHAnsi"/>
          <w:sz w:val="24"/>
          <w:szCs w:val="24"/>
          <w:lang w:val="pl-PL"/>
        </w:rPr>
        <w:t xml:space="preserve">r. poz. </w:t>
      </w:r>
      <w:r w:rsidR="00EC1FC8">
        <w:rPr>
          <w:rFonts w:asciiTheme="minorHAnsi" w:hAnsiTheme="minorHAnsi" w:cstheme="minorHAnsi"/>
          <w:sz w:val="24"/>
          <w:szCs w:val="24"/>
          <w:lang w:val="pl-PL"/>
        </w:rPr>
        <w:t>875</w:t>
      </w:r>
      <w:r w:rsidR="00EC1FC8" w:rsidRPr="009F38CD">
        <w:rPr>
          <w:rFonts w:asciiTheme="minorHAnsi" w:hAnsiTheme="minorHAnsi" w:cstheme="minorHAnsi"/>
          <w:sz w:val="24"/>
          <w:szCs w:val="24"/>
          <w:lang w:val="pl-PL"/>
        </w:rPr>
        <w:t xml:space="preserve"> </w:t>
      </w:r>
      <w:r w:rsidR="009F38CD" w:rsidRPr="009F38CD">
        <w:rPr>
          <w:rFonts w:asciiTheme="minorHAnsi" w:hAnsiTheme="minorHAnsi" w:cstheme="minorHAnsi"/>
          <w:sz w:val="24"/>
          <w:szCs w:val="24"/>
          <w:lang w:val="pl-PL"/>
        </w:rPr>
        <w:t xml:space="preserve">z </w:t>
      </w:r>
      <w:proofErr w:type="spellStart"/>
      <w:r w:rsidR="009F38CD" w:rsidRPr="009F38CD">
        <w:rPr>
          <w:rFonts w:asciiTheme="minorHAnsi" w:hAnsiTheme="minorHAnsi" w:cstheme="minorHAnsi"/>
          <w:sz w:val="24"/>
          <w:szCs w:val="24"/>
          <w:lang w:val="pl-PL"/>
        </w:rPr>
        <w:t>późn</w:t>
      </w:r>
      <w:proofErr w:type="spellEnd"/>
      <w:r w:rsidR="009F38CD" w:rsidRPr="009F38CD">
        <w:rPr>
          <w:rFonts w:asciiTheme="minorHAnsi" w:hAnsiTheme="minorHAnsi" w:cstheme="minorHAnsi"/>
          <w:sz w:val="24"/>
          <w:szCs w:val="24"/>
          <w:lang w:val="pl-PL"/>
        </w:rPr>
        <w:t>. zm.)</w:t>
      </w:r>
      <w:r w:rsidR="00496BA7">
        <w:rPr>
          <w:rFonts w:asciiTheme="minorHAnsi" w:hAnsiTheme="minorHAnsi" w:cstheme="minorHAnsi"/>
          <w:sz w:val="24"/>
          <w:szCs w:val="24"/>
          <w:lang w:val="pl-PL"/>
        </w:rPr>
        <w:t xml:space="preserve"> i </w:t>
      </w:r>
      <w:r w:rsidR="00CB41E7">
        <w:rPr>
          <w:rFonts w:asciiTheme="minorHAnsi" w:hAnsiTheme="minorHAnsi" w:cstheme="minorHAnsi"/>
          <w:sz w:val="24"/>
          <w:szCs w:val="24"/>
          <w:lang w:val="pl-PL"/>
        </w:rPr>
        <w:t xml:space="preserve"> dysponowa</w:t>
      </w:r>
      <w:r w:rsidR="00496BA7">
        <w:rPr>
          <w:rFonts w:asciiTheme="minorHAnsi" w:hAnsiTheme="minorHAnsi" w:cstheme="minorHAnsi"/>
          <w:sz w:val="24"/>
          <w:szCs w:val="24"/>
          <w:lang w:val="pl-PL"/>
        </w:rPr>
        <w:t>nia w tym celu</w:t>
      </w:r>
      <w:r w:rsidR="00CB41E7">
        <w:rPr>
          <w:rFonts w:asciiTheme="minorHAnsi" w:hAnsiTheme="minorHAnsi" w:cstheme="minorHAnsi"/>
          <w:sz w:val="24"/>
          <w:szCs w:val="24"/>
          <w:lang w:val="pl-PL"/>
        </w:rPr>
        <w:t xml:space="preserve"> </w:t>
      </w:r>
      <w:r w:rsidR="00CB41E7" w:rsidRPr="00504E2C">
        <w:rPr>
          <w:rFonts w:asciiTheme="minorHAnsi" w:hAnsiTheme="minorHAnsi" w:cstheme="minorHAnsi"/>
          <w:b/>
          <w:sz w:val="24"/>
          <w:szCs w:val="24"/>
          <w:lang w:val="pl-PL"/>
        </w:rPr>
        <w:t>co najmniej jednym pojazdem samochodowym  elektrycznym lub pojazdem napędzanym gazem ziemnym.</w:t>
      </w:r>
    </w:p>
    <w:p w14:paraId="499EBC6B" w14:textId="2E667843" w:rsidR="009F38CD" w:rsidRPr="00D37110" w:rsidRDefault="009F38CD" w:rsidP="00D37110">
      <w:pPr>
        <w:pStyle w:val="Style1"/>
        <w:numPr>
          <w:ilvl w:val="0"/>
          <w:numId w:val="10"/>
        </w:numPr>
        <w:ind w:left="426" w:hanging="426"/>
        <w:jc w:val="both"/>
        <w:rPr>
          <w:rFonts w:asciiTheme="minorHAnsi" w:eastAsia="Calibri" w:hAnsiTheme="minorHAnsi" w:cstheme="minorHAnsi"/>
          <w:sz w:val="24"/>
          <w:szCs w:val="24"/>
          <w:lang w:val="pl-PL" w:eastAsia="en-US"/>
        </w:rPr>
      </w:pPr>
      <w:r w:rsidRPr="009F38CD">
        <w:rPr>
          <w:rFonts w:asciiTheme="minorHAnsi" w:hAnsiTheme="minorHAnsi" w:cstheme="minorHAnsi"/>
          <w:sz w:val="24"/>
          <w:szCs w:val="24"/>
          <w:lang w:val="pl-PL"/>
        </w:rPr>
        <w:t xml:space="preserve">Wykonawca zobowiązuje się do </w:t>
      </w:r>
      <w:r w:rsidR="00496BA7">
        <w:rPr>
          <w:rFonts w:asciiTheme="minorHAnsi" w:hAnsiTheme="minorHAnsi" w:cstheme="minorHAnsi"/>
          <w:sz w:val="24"/>
          <w:szCs w:val="24"/>
          <w:lang w:val="pl-PL"/>
        </w:rPr>
        <w:t>dostarczenia</w:t>
      </w:r>
      <w:r w:rsidRPr="009F38CD">
        <w:rPr>
          <w:rFonts w:asciiTheme="minorHAnsi" w:hAnsiTheme="minorHAnsi" w:cstheme="minorHAnsi"/>
          <w:sz w:val="24"/>
          <w:szCs w:val="24"/>
          <w:lang w:val="pl-PL"/>
        </w:rPr>
        <w:t xml:space="preserve"> Zamawiającemu</w:t>
      </w:r>
      <w:r w:rsidR="00CB41E7" w:rsidRPr="00CB41E7">
        <w:rPr>
          <w:rFonts w:asciiTheme="minorHAnsi" w:hAnsiTheme="minorHAnsi" w:cstheme="minorHAnsi"/>
          <w:b/>
          <w:color w:val="000000"/>
          <w:sz w:val="24"/>
          <w:szCs w:val="24"/>
          <w:lang w:eastAsia="pl-PL"/>
        </w:rPr>
        <w:t xml:space="preserve"> </w:t>
      </w:r>
      <w:r w:rsidR="00CB41E7" w:rsidRPr="00CB41E7">
        <w:rPr>
          <w:rFonts w:asciiTheme="minorHAnsi" w:hAnsiTheme="minorHAnsi" w:cstheme="minorHAnsi"/>
          <w:b/>
          <w:sz w:val="24"/>
          <w:szCs w:val="24"/>
          <w:lang w:val="pl-PL"/>
        </w:rPr>
        <w:t xml:space="preserve">najpóźniej w  terminie  </w:t>
      </w:r>
      <w:r w:rsidR="00FA777C">
        <w:rPr>
          <w:rFonts w:asciiTheme="minorHAnsi" w:hAnsiTheme="minorHAnsi" w:cstheme="minorHAnsi"/>
          <w:b/>
          <w:sz w:val="24"/>
          <w:szCs w:val="24"/>
          <w:lang w:val="pl-PL"/>
        </w:rPr>
        <w:t xml:space="preserve">7 dni od </w:t>
      </w:r>
      <w:r w:rsidR="00496BA7">
        <w:rPr>
          <w:rFonts w:asciiTheme="minorHAnsi" w:hAnsiTheme="minorHAnsi" w:cstheme="minorHAnsi"/>
          <w:b/>
          <w:sz w:val="24"/>
          <w:szCs w:val="24"/>
          <w:lang w:val="pl-PL"/>
        </w:rPr>
        <w:t>p</w:t>
      </w:r>
      <w:r w:rsidR="00C50D11">
        <w:rPr>
          <w:rFonts w:asciiTheme="minorHAnsi" w:hAnsiTheme="minorHAnsi" w:cstheme="minorHAnsi"/>
          <w:b/>
          <w:sz w:val="24"/>
          <w:szCs w:val="24"/>
          <w:lang w:val="pl-PL"/>
        </w:rPr>
        <w:t>odp</w:t>
      </w:r>
      <w:r w:rsidR="00496BA7">
        <w:rPr>
          <w:rFonts w:asciiTheme="minorHAnsi" w:hAnsiTheme="minorHAnsi" w:cstheme="minorHAnsi"/>
          <w:b/>
          <w:sz w:val="24"/>
          <w:szCs w:val="24"/>
          <w:lang w:val="pl-PL"/>
        </w:rPr>
        <w:t>isania</w:t>
      </w:r>
      <w:r w:rsidR="00CB41E7" w:rsidRPr="00CB41E7">
        <w:rPr>
          <w:rFonts w:asciiTheme="minorHAnsi" w:hAnsiTheme="minorHAnsi" w:cstheme="minorHAnsi"/>
          <w:b/>
          <w:sz w:val="24"/>
          <w:szCs w:val="24"/>
          <w:lang w:val="pl-PL"/>
        </w:rPr>
        <w:t xml:space="preserve"> umowy</w:t>
      </w:r>
      <w:r w:rsidR="00CB41E7" w:rsidRPr="00CB41E7">
        <w:rPr>
          <w:rFonts w:asciiTheme="minorHAnsi" w:hAnsiTheme="minorHAnsi" w:cstheme="minorHAnsi"/>
          <w:sz w:val="24"/>
          <w:szCs w:val="24"/>
          <w:lang w:val="pl-PL"/>
        </w:rPr>
        <w:t xml:space="preserve">  </w:t>
      </w:r>
      <w:r w:rsidRPr="009F38CD">
        <w:rPr>
          <w:rFonts w:asciiTheme="minorHAnsi" w:hAnsiTheme="minorHAnsi" w:cstheme="minorHAnsi"/>
          <w:sz w:val="24"/>
          <w:szCs w:val="24"/>
          <w:lang w:val="pl-PL"/>
        </w:rPr>
        <w:t>pisemne</w:t>
      </w:r>
      <w:r w:rsidR="00C50D11">
        <w:rPr>
          <w:rFonts w:asciiTheme="minorHAnsi" w:hAnsiTheme="minorHAnsi" w:cstheme="minorHAnsi"/>
          <w:sz w:val="24"/>
          <w:szCs w:val="24"/>
          <w:lang w:val="pl-PL"/>
        </w:rPr>
        <w:t>go</w:t>
      </w:r>
      <w:r w:rsidRPr="009F38CD">
        <w:rPr>
          <w:rFonts w:asciiTheme="minorHAnsi" w:hAnsiTheme="minorHAnsi" w:cstheme="minorHAnsi"/>
          <w:sz w:val="24"/>
          <w:szCs w:val="24"/>
          <w:lang w:val="pl-PL"/>
        </w:rPr>
        <w:t xml:space="preserve"> oświadczeni</w:t>
      </w:r>
      <w:r w:rsidR="00C50D11">
        <w:rPr>
          <w:rFonts w:asciiTheme="minorHAnsi" w:hAnsiTheme="minorHAnsi" w:cstheme="minorHAnsi"/>
          <w:sz w:val="24"/>
          <w:szCs w:val="24"/>
          <w:lang w:val="pl-PL"/>
        </w:rPr>
        <w:t>a</w:t>
      </w:r>
      <w:r w:rsidRPr="009F38CD">
        <w:rPr>
          <w:rFonts w:asciiTheme="minorHAnsi" w:hAnsiTheme="minorHAnsi" w:cstheme="minorHAnsi"/>
          <w:sz w:val="24"/>
          <w:szCs w:val="24"/>
          <w:lang w:val="pl-PL"/>
        </w:rPr>
        <w:t xml:space="preserve"> o spełnianiu</w:t>
      </w:r>
      <w:r w:rsidR="00496BA7">
        <w:rPr>
          <w:rFonts w:asciiTheme="minorHAnsi" w:hAnsiTheme="minorHAnsi" w:cstheme="minorHAnsi"/>
          <w:sz w:val="24"/>
          <w:szCs w:val="24"/>
          <w:lang w:val="pl-PL"/>
        </w:rPr>
        <w:t xml:space="preserve"> wymogu , o którym mowa w ust.</w:t>
      </w:r>
      <w:r w:rsidR="00531547">
        <w:rPr>
          <w:rFonts w:asciiTheme="minorHAnsi" w:hAnsiTheme="minorHAnsi" w:cstheme="minorHAnsi"/>
          <w:sz w:val="24"/>
          <w:szCs w:val="24"/>
          <w:lang w:val="pl-PL"/>
        </w:rPr>
        <w:t>1</w:t>
      </w:r>
      <w:r w:rsidR="001160AA">
        <w:rPr>
          <w:rFonts w:asciiTheme="minorHAnsi" w:hAnsiTheme="minorHAnsi" w:cstheme="minorHAnsi"/>
          <w:sz w:val="24"/>
          <w:szCs w:val="24"/>
          <w:lang w:val="pl-PL"/>
        </w:rPr>
        <w:t>7</w:t>
      </w:r>
      <w:r w:rsidR="00496BA7">
        <w:rPr>
          <w:rFonts w:asciiTheme="minorHAnsi" w:hAnsiTheme="minorHAnsi" w:cstheme="minorHAnsi"/>
          <w:sz w:val="24"/>
          <w:szCs w:val="24"/>
          <w:lang w:val="pl-PL"/>
        </w:rPr>
        <w:t xml:space="preserve"> niniejszego paragrafu </w:t>
      </w:r>
      <w:r w:rsidR="00504E2C">
        <w:rPr>
          <w:rFonts w:asciiTheme="minorHAnsi" w:hAnsiTheme="minorHAnsi" w:cstheme="minorHAnsi"/>
          <w:snapToGrid w:val="0"/>
          <w:sz w:val="24"/>
          <w:szCs w:val="24"/>
        </w:rPr>
        <w:t>o ilości</w:t>
      </w:r>
      <w:r w:rsidR="00496BA7" w:rsidRPr="00496BA7">
        <w:rPr>
          <w:rFonts w:asciiTheme="minorHAnsi" w:hAnsiTheme="minorHAnsi" w:cstheme="minorHAnsi"/>
          <w:sz w:val="24"/>
          <w:szCs w:val="24"/>
          <w:lang w:val="pl-PL"/>
        </w:rPr>
        <w:t xml:space="preserve"> pojazdów elektrycznych lub pojazdów napędzanych gazem ziemnym we flocie pojazdów samochodowych używanych przy wykonywaniu niniejszej umowy.</w:t>
      </w:r>
      <w:r w:rsidRPr="009F38CD">
        <w:rPr>
          <w:rFonts w:asciiTheme="minorHAnsi" w:hAnsiTheme="minorHAnsi" w:cstheme="minorHAnsi"/>
          <w:sz w:val="24"/>
          <w:szCs w:val="24"/>
          <w:lang w:val="pl-PL"/>
        </w:rPr>
        <w:t xml:space="preserve"> Brak złożenia pisemnego oświadczenia w wyznaczonym terminie </w:t>
      </w:r>
      <w:r w:rsidR="00504E2C">
        <w:rPr>
          <w:rFonts w:asciiTheme="minorHAnsi" w:hAnsiTheme="minorHAnsi" w:cstheme="minorHAnsi"/>
          <w:sz w:val="24"/>
          <w:szCs w:val="24"/>
          <w:lang w:val="pl-PL"/>
        </w:rPr>
        <w:t xml:space="preserve">upoważnia </w:t>
      </w:r>
      <w:r w:rsidRPr="009F38CD">
        <w:rPr>
          <w:rFonts w:asciiTheme="minorHAnsi" w:hAnsiTheme="minorHAnsi" w:cstheme="minorHAnsi"/>
          <w:sz w:val="24"/>
          <w:szCs w:val="24"/>
          <w:lang w:val="pl-PL"/>
        </w:rPr>
        <w:t xml:space="preserve"> Zamawiającego </w:t>
      </w:r>
      <w:r w:rsidR="00504E2C">
        <w:rPr>
          <w:rFonts w:asciiTheme="minorHAnsi" w:hAnsiTheme="minorHAnsi" w:cstheme="minorHAnsi"/>
          <w:sz w:val="24"/>
          <w:szCs w:val="24"/>
          <w:lang w:val="pl-PL"/>
        </w:rPr>
        <w:t xml:space="preserve">do </w:t>
      </w:r>
      <w:r w:rsidR="00D37110" w:rsidRPr="00D37110">
        <w:rPr>
          <w:rFonts w:asciiTheme="minorHAnsi" w:eastAsia="Calibri" w:hAnsiTheme="minorHAnsi" w:cstheme="minorHAnsi"/>
          <w:sz w:val="24"/>
          <w:szCs w:val="24"/>
          <w:lang w:val="pl-PL" w:eastAsia="en-US"/>
        </w:rPr>
        <w:t>nalicz</w:t>
      </w:r>
      <w:r w:rsidR="00504E2C">
        <w:rPr>
          <w:rFonts w:asciiTheme="minorHAnsi" w:eastAsia="Calibri" w:hAnsiTheme="minorHAnsi" w:cstheme="minorHAnsi"/>
          <w:sz w:val="24"/>
          <w:szCs w:val="24"/>
          <w:lang w:val="pl-PL" w:eastAsia="en-US"/>
        </w:rPr>
        <w:t>enia</w:t>
      </w:r>
      <w:r w:rsidR="00D37110" w:rsidRPr="00D37110">
        <w:rPr>
          <w:rFonts w:asciiTheme="minorHAnsi" w:eastAsia="Calibri" w:hAnsiTheme="minorHAnsi" w:cstheme="minorHAnsi"/>
          <w:sz w:val="24"/>
          <w:szCs w:val="24"/>
          <w:lang w:val="pl-PL" w:eastAsia="en-US"/>
        </w:rPr>
        <w:t xml:space="preserve"> Wykonawcy kar</w:t>
      </w:r>
      <w:r w:rsidR="00504E2C">
        <w:rPr>
          <w:rFonts w:asciiTheme="minorHAnsi" w:eastAsia="Calibri" w:hAnsiTheme="minorHAnsi" w:cstheme="minorHAnsi"/>
          <w:sz w:val="24"/>
          <w:szCs w:val="24"/>
          <w:lang w:val="pl-PL" w:eastAsia="en-US"/>
        </w:rPr>
        <w:t>y</w:t>
      </w:r>
      <w:r w:rsidR="00D37110" w:rsidRPr="00D37110">
        <w:rPr>
          <w:rFonts w:asciiTheme="minorHAnsi" w:eastAsia="Calibri" w:hAnsiTheme="minorHAnsi" w:cstheme="minorHAnsi"/>
          <w:sz w:val="24"/>
          <w:szCs w:val="24"/>
          <w:lang w:val="pl-PL" w:eastAsia="en-US"/>
        </w:rPr>
        <w:t xml:space="preserve"> umown</w:t>
      </w:r>
      <w:r w:rsidR="00504E2C">
        <w:rPr>
          <w:rFonts w:asciiTheme="minorHAnsi" w:eastAsia="Calibri" w:hAnsiTheme="minorHAnsi" w:cstheme="minorHAnsi"/>
          <w:sz w:val="24"/>
          <w:szCs w:val="24"/>
          <w:lang w:val="pl-PL" w:eastAsia="en-US"/>
        </w:rPr>
        <w:t>ej</w:t>
      </w:r>
      <w:r w:rsidR="00D37110" w:rsidRPr="00D37110">
        <w:rPr>
          <w:rFonts w:asciiTheme="minorHAnsi" w:eastAsia="Calibri" w:hAnsiTheme="minorHAnsi" w:cstheme="minorHAnsi"/>
          <w:sz w:val="24"/>
          <w:szCs w:val="24"/>
          <w:lang w:val="pl-PL" w:eastAsia="en-US"/>
        </w:rPr>
        <w:t xml:space="preserve">, o której mowa w § 14 ust. </w:t>
      </w:r>
      <w:r w:rsidR="00D37110" w:rsidRPr="00E843A8">
        <w:rPr>
          <w:rFonts w:asciiTheme="minorHAnsi" w:eastAsia="Calibri" w:hAnsiTheme="minorHAnsi" w:cstheme="minorHAnsi"/>
          <w:sz w:val="24"/>
          <w:szCs w:val="24"/>
          <w:lang w:val="pl-PL" w:eastAsia="en-US"/>
        </w:rPr>
        <w:t>1.</w:t>
      </w:r>
      <w:r w:rsidR="00E843A8" w:rsidRPr="00E843A8">
        <w:rPr>
          <w:rFonts w:asciiTheme="minorHAnsi" w:eastAsia="Calibri" w:hAnsiTheme="minorHAnsi" w:cstheme="minorHAnsi"/>
          <w:sz w:val="24"/>
          <w:szCs w:val="24"/>
          <w:lang w:val="pl-PL" w:eastAsia="en-US"/>
        </w:rPr>
        <w:t>1</w:t>
      </w:r>
      <w:r w:rsidR="00DF3A9D">
        <w:rPr>
          <w:rFonts w:asciiTheme="minorHAnsi" w:eastAsia="Calibri" w:hAnsiTheme="minorHAnsi" w:cstheme="minorHAnsi"/>
          <w:sz w:val="24"/>
          <w:szCs w:val="24"/>
          <w:lang w:val="pl-PL" w:eastAsia="en-US"/>
        </w:rPr>
        <w:t>2</w:t>
      </w:r>
      <w:r w:rsidR="00D37110" w:rsidRPr="00E843A8">
        <w:rPr>
          <w:rFonts w:asciiTheme="minorHAnsi" w:eastAsia="Calibri" w:hAnsiTheme="minorHAnsi" w:cstheme="minorHAnsi"/>
          <w:sz w:val="24"/>
          <w:szCs w:val="24"/>
          <w:lang w:val="pl-PL" w:eastAsia="en-US"/>
        </w:rPr>
        <w:t>.</w:t>
      </w:r>
      <w:r w:rsidR="00D37110">
        <w:rPr>
          <w:rFonts w:asciiTheme="minorHAnsi" w:eastAsia="Calibri" w:hAnsiTheme="minorHAnsi" w:cstheme="minorHAnsi"/>
          <w:sz w:val="24"/>
          <w:szCs w:val="24"/>
          <w:lang w:val="pl-PL" w:eastAsia="en-US"/>
        </w:rPr>
        <w:t xml:space="preserve"> </w:t>
      </w:r>
      <w:r w:rsidRPr="00D37110">
        <w:rPr>
          <w:rFonts w:asciiTheme="minorHAnsi" w:hAnsiTheme="minorHAnsi" w:cstheme="minorHAnsi"/>
          <w:sz w:val="24"/>
          <w:szCs w:val="24"/>
          <w:lang w:val="pl-PL"/>
        </w:rPr>
        <w:t>Przedłożenie oświadczenia, o którym mowa powyżej, nie wyłącza uprawnienia Zamawiającego do weryfikacji spełnienia ww. wymogu w sposób wybrany przez Zamawiającego, w szczególności poprzez żądanie okazania pojazdów lub dokumentów dotyczących przedmiotowych pojazdów.</w:t>
      </w:r>
    </w:p>
    <w:p w14:paraId="76BB97F4" w14:textId="77777777" w:rsidR="00BF3CF2" w:rsidRDefault="00BF3CF2" w:rsidP="005D12A4">
      <w:pPr>
        <w:spacing w:after="0" w:line="240" w:lineRule="auto"/>
        <w:rPr>
          <w:rFonts w:asciiTheme="minorHAnsi" w:hAnsiTheme="minorHAnsi" w:cstheme="minorHAnsi"/>
          <w:b/>
          <w:sz w:val="24"/>
          <w:szCs w:val="24"/>
        </w:rPr>
      </w:pPr>
    </w:p>
    <w:p w14:paraId="1F35F1B9" w14:textId="60C81431" w:rsidR="00AD5677" w:rsidRPr="00C24AEC" w:rsidRDefault="00AD5677" w:rsidP="00AD5677">
      <w:pPr>
        <w:spacing w:after="0" w:line="240" w:lineRule="auto"/>
        <w:jc w:val="center"/>
        <w:rPr>
          <w:rFonts w:asciiTheme="minorHAnsi" w:hAnsiTheme="minorHAnsi" w:cstheme="minorHAnsi"/>
          <w:b/>
          <w:iCs/>
          <w:sz w:val="24"/>
          <w:szCs w:val="24"/>
        </w:rPr>
      </w:pPr>
      <w:r w:rsidRPr="00C24AEC">
        <w:rPr>
          <w:rFonts w:asciiTheme="minorHAnsi" w:hAnsiTheme="minorHAnsi" w:cstheme="minorHAnsi"/>
          <w:b/>
          <w:sz w:val="24"/>
          <w:szCs w:val="24"/>
        </w:rPr>
        <w:lastRenderedPageBreak/>
        <w:t xml:space="preserve">§ </w:t>
      </w:r>
      <w:r w:rsidR="009E20FB">
        <w:rPr>
          <w:rFonts w:asciiTheme="minorHAnsi" w:hAnsiTheme="minorHAnsi" w:cstheme="minorHAnsi"/>
          <w:b/>
          <w:sz w:val="24"/>
          <w:szCs w:val="24"/>
        </w:rPr>
        <w:t>7</w:t>
      </w:r>
      <w:r w:rsidRPr="00C24AEC">
        <w:rPr>
          <w:rFonts w:asciiTheme="minorHAnsi" w:hAnsiTheme="minorHAnsi" w:cstheme="minorHAnsi"/>
          <w:b/>
          <w:sz w:val="24"/>
          <w:szCs w:val="24"/>
        </w:rPr>
        <w:t xml:space="preserve"> </w:t>
      </w:r>
    </w:p>
    <w:p w14:paraId="7386F782" w14:textId="77777777" w:rsidR="00AD5677" w:rsidRDefault="00AD5677" w:rsidP="00AD5677">
      <w:pPr>
        <w:spacing w:after="0" w:line="240" w:lineRule="auto"/>
        <w:jc w:val="center"/>
        <w:rPr>
          <w:rFonts w:asciiTheme="minorHAnsi" w:hAnsiTheme="minorHAnsi" w:cstheme="minorHAnsi"/>
          <w:b/>
          <w:iCs/>
          <w:sz w:val="24"/>
          <w:szCs w:val="24"/>
        </w:rPr>
      </w:pPr>
      <w:r w:rsidRPr="00C24AEC">
        <w:rPr>
          <w:rFonts w:asciiTheme="minorHAnsi" w:hAnsiTheme="minorHAnsi" w:cstheme="minorHAnsi"/>
          <w:b/>
          <w:iCs/>
          <w:sz w:val="24"/>
          <w:szCs w:val="24"/>
        </w:rPr>
        <w:t>Zobowiązania i oświadczenia Wykonawcy</w:t>
      </w:r>
    </w:p>
    <w:p w14:paraId="0632AA7B" w14:textId="77777777" w:rsidR="008B6383" w:rsidRPr="00C24AEC" w:rsidRDefault="008B6383" w:rsidP="00AD5677">
      <w:pPr>
        <w:spacing w:after="0" w:line="240" w:lineRule="auto"/>
        <w:jc w:val="center"/>
        <w:rPr>
          <w:rFonts w:asciiTheme="minorHAnsi" w:hAnsiTheme="minorHAnsi" w:cstheme="minorHAnsi"/>
          <w:sz w:val="24"/>
          <w:szCs w:val="24"/>
        </w:rPr>
      </w:pPr>
    </w:p>
    <w:p w14:paraId="1BD22400" w14:textId="77777777" w:rsidR="00AD5677" w:rsidRPr="00C24AEC" w:rsidRDefault="00AD5677" w:rsidP="005A224C">
      <w:pPr>
        <w:numPr>
          <w:ilvl w:val="0"/>
          <w:numId w:val="15"/>
        </w:numPr>
        <w:tabs>
          <w:tab w:val="left" w:pos="42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 xml:space="preserve">Wykonawca niniejszym oświadcza, iż otrzymał od Zamawiającego wszelkie dokumenty </w:t>
      </w:r>
      <w:r w:rsidRPr="00C24AEC">
        <w:rPr>
          <w:rFonts w:asciiTheme="minorHAnsi" w:hAnsiTheme="minorHAnsi" w:cstheme="minorHAnsi"/>
          <w:sz w:val="24"/>
          <w:szCs w:val="24"/>
        </w:rPr>
        <w:br/>
        <w:t xml:space="preserve">i informacje mogące mieć wpływ na ryzyka i okoliczności realizacji prac, niezbędne do ich wykonania, zgodnie z umową. </w:t>
      </w:r>
    </w:p>
    <w:p w14:paraId="67BBCB85" w14:textId="77777777" w:rsidR="00CC46CB" w:rsidRPr="00C24AEC" w:rsidRDefault="00CC46CB" w:rsidP="005A224C">
      <w:pPr>
        <w:numPr>
          <w:ilvl w:val="0"/>
          <w:numId w:val="15"/>
        </w:numPr>
        <w:tabs>
          <w:tab w:val="left" w:pos="42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 xml:space="preserve">Wykonawca niniejszym oświadcza, że dokonał sprawdzenia zakresu i zapoznał się z treścią części składowych niniejszej umowy, w tym zwłaszcza </w:t>
      </w:r>
      <w:r w:rsidR="00DC5A70" w:rsidRPr="00C24AEC">
        <w:rPr>
          <w:rFonts w:asciiTheme="minorHAnsi" w:hAnsiTheme="minorHAnsi" w:cstheme="minorHAnsi"/>
          <w:sz w:val="24"/>
          <w:szCs w:val="24"/>
        </w:rPr>
        <w:t xml:space="preserve">z </w:t>
      </w:r>
      <w:r w:rsidRPr="00C24AEC">
        <w:rPr>
          <w:rFonts w:asciiTheme="minorHAnsi" w:hAnsiTheme="minorHAnsi" w:cstheme="minorHAnsi"/>
          <w:sz w:val="24"/>
          <w:szCs w:val="24"/>
        </w:rPr>
        <w:t>dokumentacją projektową i nie wnosi jakichkolwiek zastrzeżeń, co do zawartych w nich rozwiązań, ani też ich kompletności i poprawności pod kątem realizacji prac.</w:t>
      </w:r>
    </w:p>
    <w:p w14:paraId="2A7B9E03" w14:textId="77777777" w:rsidR="00CC46CB" w:rsidRDefault="00CC46CB" w:rsidP="005A224C">
      <w:pPr>
        <w:numPr>
          <w:ilvl w:val="0"/>
          <w:numId w:val="15"/>
        </w:numPr>
        <w:tabs>
          <w:tab w:val="left" w:pos="42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 xml:space="preserve">Wykonawca oświadcza, że przed podpisaniem umowy szczegółowo zapoznał się </w:t>
      </w:r>
      <w:r w:rsidR="00FB040A" w:rsidRPr="00C24AEC">
        <w:rPr>
          <w:rFonts w:asciiTheme="minorHAnsi" w:hAnsiTheme="minorHAnsi" w:cstheme="minorHAnsi"/>
          <w:sz w:val="24"/>
          <w:szCs w:val="24"/>
        </w:rPr>
        <w:br/>
      </w:r>
      <w:r w:rsidRPr="00C24AEC">
        <w:rPr>
          <w:rFonts w:asciiTheme="minorHAnsi" w:hAnsiTheme="minorHAnsi" w:cstheme="minorHAnsi"/>
          <w:sz w:val="24"/>
          <w:szCs w:val="24"/>
        </w:rPr>
        <w:t>z terenem budowy i jego otoczeniem. Wszelkie zastrzeżenia Wykonawcy dotyczące możliwości realizacji niniejszego zamówienia w kontekście warunków terenu budowy zgłoszone po terminie zawarcia umowy nie będą podstawą do dochodzenia roszczeń od Zamawiającego lub żądania zmiany terminu ukończenia prac.</w:t>
      </w:r>
    </w:p>
    <w:p w14:paraId="11F28995" w14:textId="39DFA65B" w:rsidR="001441A1" w:rsidRPr="001441A1" w:rsidRDefault="001441A1" w:rsidP="001441A1">
      <w:pPr>
        <w:numPr>
          <w:ilvl w:val="0"/>
          <w:numId w:val="15"/>
        </w:numPr>
        <w:tabs>
          <w:tab w:val="left" w:pos="42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Wykonawca zapewni stałą kontrolę nad robotami przez osobę posiadającą odpowiednie uprawnienia, zwaną w dalszej części umowy Kierownikiem</w:t>
      </w:r>
      <w:r>
        <w:rPr>
          <w:rFonts w:asciiTheme="minorHAnsi" w:hAnsiTheme="minorHAnsi" w:cstheme="minorHAnsi"/>
          <w:sz w:val="24"/>
          <w:szCs w:val="24"/>
        </w:rPr>
        <w:t xml:space="preserve"> Budowy</w:t>
      </w:r>
      <w:r w:rsidRPr="00C24AEC">
        <w:rPr>
          <w:rFonts w:asciiTheme="minorHAnsi" w:hAnsiTheme="minorHAnsi" w:cstheme="minorHAnsi"/>
          <w:sz w:val="24"/>
          <w:szCs w:val="24"/>
        </w:rPr>
        <w:t>.</w:t>
      </w:r>
    </w:p>
    <w:p w14:paraId="636993C2" w14:textId="30A47E58" w:rsidR="00CC46CB" w:rsidRPr="00C24AEC" w:rsidRDefault="00CC46CB" w:rsidP="005A224C">
      <w:pPr>
        <w:numPr>
          <w:ilvl w:val="0"/>
          <w:numId w:val="15"/>
        </w:numPr>
        <w:tabs>
          <w:tab w:val="left" w:pos="42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Wykonawca zobowiązuje się do przestrzegania planu bezpieczeństwa i ochrony zdrowia opra</w:t>
      </w:r>
      <w:r w:rsidR="002C6F2D" w:rsidRPr="00C24AEC">
        <w:rPr>
          <w:rFonts w:asciiTheme="minorHAnsi" w:hAnsiTheme="minorHAnsi" w:cstheme="minorHAnsi"/>
          <w:sz w:val="24"/>
          <w:szCs w:val="24"/>
        </w:rPr>
        <w:t xml:space="preserve">cowanego przez Kierownika </w:t>
      </w:r>
      <w:r w:rsidR="00154577">
        <w:rPr>
          <w:rFonts w:asciiTheme="minorHAnsi" w:hAnsiTheme="minorHAnsi" w:cstheme="minorHAnsi"/>
          <w:sz w:val="24"/>
          <w:szCs w:val="24"/>
        </w:rPr>
        <w:t>Budowy</w:t>
      </w:r>
      <w:r w:rsidR="00AA2F0D" w:rsidRPr="00C24AEC">
        <w:rPr>
          <w:rFonts w:asciiTheme="minorHAnsi" w:hAnsiTheme="minorHAnsi" w:cstheme="minorHAnsi"/>
          <w:sz w:val="24"/>
          <w:szCs w:val="24"/>
        </w:rPr>
        <w:t xml:space="preserve"> p</w:t>
      </w:r>
      <w:r w:rsidRPr="00C24AEC">
        <w:rPr>
          <w:rFonts w:asciiTheme="minorHAnsi" w:hAnsiTheme="minorHAnsi" w:cstheme="minorHAnsi"/>
          <w:sz w:val="24"/>
          <w:szCs w:val="24"/>
        </w:rPr>
        <w:t>rzed przystąpieniem do wykonywania prac.</w:t>
      </w:r>
    </w:p>
    <w:p w14:paraId="6011AD39" w14:textId="77777777" w:rsidR="00CC46CB" w:rsidRPr="00C24AEC" w:rsidRDefault="00CC46CB" w:rsidP="005A224C">
      <w:pPr>
        <w:numPr>
          <w:ilvl w:val="0"/>
          <w:numId w:val="15"/>
        </w:numPr>
        <w:tabs>
          <w:tab w:val="left" w:pos="42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 xml:space="preserve">Wykonawca zobowiązany jest do utrzymania ładu i porządku na placu budowy. </w:t>
      </w:r>
      <w:r w:rsidRPr="00C24AEC">
        <w:rPr>
          <w:rFonts w:asciiTheme="minorHAnsi" w:hAnsiTheme="minorHAnsi" w:cstheme="minorHAnsi"/>
          <w:sz w:val="24"/>
          <w:szCs w:val="24"/>
        </w:rPr>
        <w:br/>
        <w:t xml:space="preserve">Wykonawca bez dodatkowego wezwania uprzątnie plac budowy oraz zutylizuje odpady. </w:t>
      </w:r>
      <w:r w:rsidRPr="00C24AEC">
        <w:rPr>
          <w:rFonts w:asciiTheme="minorHAnsi" w:hAnsiTheme="minorHAnsi" w:cstheme="minorHAnsi"/>
          <w:sz w:val="24"/>
          <w:szCs w:val="24"/>
        </w:rPr>
        <w:br/>
        <w:t>Po zakończeniu robót Wykonawca usunie wszelkie urządzenia tymczasowego zaplecza oraz pozostawi teren budowy i wykonane obiekty, czyste i nadające się do użytkowania.</w:t>
      </w:r>
    </w:p>
    <w:p w14:paraId="212F55E6" w14:textId="491B1370" w:rsidR="00CC46CB" w:rsidRPr="00C24AEC" w:rsidRDefault="00CC46CB" w:rsidP="005A224C">
      <w:pPr>
        <w:numPr>
          <w:ilvl w:val="0"/>
          <w:numId w:val="15"/>
        </w:numPr>
        <w:tabs>
          <w:tab w:val="left" w:pos="42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 xml:space="preserve">Wykonawca ma obowiązek niezwłocznego usuwania wszelkiego rodzaju wad, uchybień </w:t>
      </w:r>
      <w:r w:rsidR="00FB040A" w:rsidRPr="00C24AEC">
        <w:rPr>
          <w:rFonts w:asciiTheme="minorHAnsi" w:hAnsiTheme="minorHAnsi" w:cstheme="minorHAnsi"/>
          <w:sz w:val="24"/>
          <w:szCs w:val="24"/>
        </w:rPr>
        <w:br/>
      </w:r>
      <w:r w:rsidRPr="00C24AEC">
        <w:rPr>
          <w:rFonts w:asciiTheme="minorHAnsi" w:hAnsiTheme="minorHAnsi" w:cstheme="minorHAnsi"/>
          <w:sz w:val="24"/>
          <w:szCs w:val="24"/>
        </w:rPr>
        <w:t xml:space="preserve">i niezgodności stwierdzonych przez </w:t>
      </w:r>
      <w:r w:rsidR="000A6F53" w:rsidRPr="00C24AEC">
        <w:rPr>
          <w:rFonts w:asciiTheme="minorHAnsi" w:hAnsiTheme="minorHAnsi" w:cstheme="minorHAnsi"/>
          <w:sz w:val="24"/>
          <w:szCs w:val="24"/>
        </w:rPr>
        <w:t>Nadzór Autorski</w:t>
      </w:r>
      <w:r w:rsidR="001441A1">
        <w:rPr>
          <w:rFonts w:asciiTheme="minorHAnsi" w:hAnsiTheme="minorHAnsi" w:cstheme="minorHAnsi"/>
          <w:sz w:val="24"/>
          <w:szCs w:val="24"/>
        </w:rPr>
        <w:t>, Nadzór Inwestorski</w:t>
      </w:r>
      <w:r w:rsidR="000A6F53" w:rsidRPr="00C24AEC">
        <w:rPr>
          <w:rFonts w:asciiTheme="minorHAnsi" w:hAnsiTheme="minorHAnsi" w:cstheme="minorHAnsi"/>
          <w:sz w:val="24"/>
          <w:szCs w:val="24"/>
        </w:rPr>
        <w:t xml:space="preserve"> lub </w:t>
      </w:r>
      <w:r w:rsidRPr="00C24AEC">
        <w:rPr>
          <w:rFonts w:asciiTheme="minorHAnsi" w:hAnsiTheme="minorHAnsi" w:cstheme="minorHAnsi"/>
          <w:sz w:val="24"/>
          <w:szCs w:val="24"/>
        </w:rPr>
        <w:t>Zamawiającego.</w:t>
      </w:r>
    </w:p>
    <w:p w14:paraId="2FFF2B80" w14:textId="77777777" w:rsidR="00CC46CB" w:rsidRPr="00C24AEC" w:rsidRDefault="00CC46CB" w:rsidP="005A224C">
      <w:pPr>
        <w:numPr>
          <w:ilvl w:val="0"/>
          <w:numId w:val="15"/>
        </w:numPr>
        <w:tabs>
          <w:tab w:val="left" w:pos="42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Wykonawca zapewni we własnym zakresie zaplecze socjalne i techniczne na terenie budowy.</w:t>
      </w:r>
    </w:p>
    <w:p w14:paraId="6B34AA42" w14:textId="7714F05E" w:rsidR="00CC46CB" w:rsidRDefault="00CC46CB" w:rsidP="005A224C">
      <w:pPr>
        <w:numPr>
          <w:ilvl w:val="0"/>
          <w:numId w:val="15"/>
        </w:numPr>
        <w:tabs>
          <w:tab w:val="left" w:pos="42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 xml:space="preserve">Wykonawca zapewni wykonywanie prac przez zatrudniony przez siebie personel </w:t>
      </w:r>
      <w:r w:rsidR="00FB040A" w:rsidRPr="00C24AEC">
        <w:rPr>
          <w:rFonts w:asciiTheme="minorHAnsi" w:hAnsiTheme="minorHAnsi" w:cstheme="minorHAnsi"/>
          <w:sz w:val="24"/>
          <w:szCs w:val="24"/>
        </w:rPr>
        <w:br/>
      </w:r>
      <w:r w:rsidRPr="00C24AEC">
        <w:rPr>
          <w:rFonts w:asciiTheme="minorHAnsi" w:hAnsiTheme="minorHAnsi" w:cstheme="minorHAnsi"/>
          <w:sz w:val="24"/>
          <w:szCs w:val="24"/>
        </w:rPr>
        <w:t>w formie i godzinach, które zapewnią ciągłość prac prowadzonych na terenie budowy.</w:t>
      </w:r>
    </w:p>
    <w:p w14:paraId="7DF83AE3" w14:textId="3A5CD978" w:rsidR="0081521A" w:rsidRPr="007B7ABB" w:rsidRDefault="0081521A" w:rsidP="0081521A">
      <w:pPr>
        <w:numPr>
          <w:ilvl w:val="0"/>
          <w:numId w:val="15"/>
        </w:numPr>
        <w:tabs>
          <w:tab w:val="left" w:pos="426"/>
        </w:tabs>
        <w:suppressAutoHyphens/>
        <w:spacing w:after="0" w:line="240" w:lineRule="auto"/>
        <w:ind w:right="88"/>
        <w:jc w:val="both"/>
        <w:rPr>
          <w:rFonts w:asciiTheme="minorHAnsi" w:hAnsiTheme="minorHAnsi" w:cstheme="minorHAnsi"/>
          <w:sz w:val="24"/>
          <w:szCs w:val="24"/>
        </w:rPr>
      </w:pPr>
      <w:r w:rsidRPr="007B7ABB">
        <w:rPr>
          <w:rFonts w:asciiTheme="minorHAnsi" w:hAnsiTheme="minorHAnsi" w:cstheme="minorHAnsi"/>
          <w:sz w:val="24"/>
          <w:szCs w:val="24"/>
        </w:rPr>
        <w:t>Wykonawca zobowiązany jest do dnia odbioru końcowego złożyć do Łódzkiego Ośrodka Geodezji w Łodzi (ŁOG) wykonaną przez niego geodezyjną inwentaryzację powykonawczą oraz dostarczyć Zamawiającemu:</w:t>
      </w:r>
    </w:p>
    <w:p w14:paraId="36F8122C" w14:textId="77777777" w:rsidR="0081521A" w:rsidRPr="007B7ABB" w:rsidRDefault="0081521A" w:rsidP="0081521A">
      <w:pPr>
        <w:numPr>
          <w:ilvl w:val="1"/>
          <w:numId w:val="15"/>
        </w:numPr>
        <w:tabs>
          <w:tab w:val="left" w:pos="426"/>
        </w:tabs>
        <w:suppressAutoHyphens/>
        <w:spacing w:after="0" w:line="240" w:lineRule="auto"/>
        <w:ind w:right="88"/>
        <w:jc w:val="both"/>
        <w:rPr>
          <w:rFonts w:asciiTheme="minorHAnsi" w:hAnsiTheme="minorHAnsi" w:cstheme="minorHAnsi"/>
          <w:sz w:val="24"/>
          <w:szCs w:val="24"/>
        </w:rPr>
      </w:pPr>
      <w:r w:rsidRPr="007B7ABB">
        <w:rPr>
          <w:rFonts w:asciiTheme="minorHAnsi" w:hAnsiTheme="minorHAnsi" w:cstheme="minorHAnsi"/>
          <w:sz w:val="24"/>
          <w:szCs w:val="24"/>
        </w:rPr>
        <w:t xml:space="preserve">potwierdzenie jej złożenia do ŁOG - w takcie odbioru końcowego </w:t>
      </w:r>
    </w:p>
    <w:p w14:paraId="7956473F" w14:textId="55E8F771" w:rsidR="0081521A" w:rsidRPr="007B7ABB" w:rsidRDefault="0081521A" w:rsidP="0081521A">
      <w:pPr>
        <w:numPr>
          <w:ilvl w:val="1"/>
          <w:numId w:val="15"/>
        </w:numPr>
        <w:tabs>
          <w:tab w:val="left" w:pos="426"/>
        </w:tabs>
        <w:suppressAutoHyphens/>
        <w:spacing w:after="0" w:line="240" w:lineRule="auto"/>
        <w:ind w:right="88"/>
        <w:jc w:val="both"/>
        <w:rPr>
          <w:rFonts w:asciiTheme="minorHAnsi" w:hAnsiTheme="minorHAnsi" w:cstheme="minorHAnsi"/>
          <w:sz w:val="24"/>
          <w:szCs w:val="24"/>
        </w:rPr>
      </w:pPr>
      <w:r w:rsidRPr="007B7ABB">
        <w:rPr>
          <w:rFonts w:asciiTheme="minorHAnsi" w:hAnsiTheme="minorHAnsi" w:cstheme="minorHAnsi"/>
          <w:sz w:val="24"/>
          <w:szCs w:val="24"/>
        </w:rPr>
        <w:t>oryginał geodezyjnej inwentaryzacji powykonawczej - po jej wprowadzeniu przez ŁOG.</w:t>
      </w:r>
    </w:p>
    <w:p w14:paraId="5E74A13B" w14:textId="10C078BE" w:rsidR="00D77771" w:rsidRPr="00C24AEC" w:rsidRDefault="00D77771" w:rsidP="005A224C">
      <w:pPr>
        <w:numPr>
          <w:ilvl w:val="0"/>
          <w:numId w:val="15"/>
        </w:numPr>
        <w:tabs>
          <w:tab w:val="left" w:pos="42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W przypadku uszkodzenia lub zniszczenia drzewa lub krzewu, poza karami umownymi, wykonawca ponosi odpowiedzialność określoną w ustawie o ochronie przyrody z dnia 16.04.2004r. (Dz.U. 20</w:t>
      </w:r>
      <w:r w:rsidR="003E3CDD">
        <w:rPr>
          <w:rFonts w:asciiTheme="minorHAnsi" w:hAnsiTheme="minorHAnsi" w:cstheme="minorHAnsi"/>
          <w:sz w:val="24"/>
          <w:szCs w:val="24"/>
        </w:rPr>
        <w:t xml:space="preserve">20 </w:t>
      </w:r>
      <w:r w:rsidRPr="00C24AEC">
        <w:rPr>
          <w:rFonts w:asciiTheme="minorHAnsi" w:hAnsiTheme="minorHAnsi" w:cstheme="minorHAnsi"/>
          <w:sz w:val="24"/>
          <w:szCs w:val="24"/>
        </w:rPr>
        <w:t xml:space="preserve"> poz. </w:t>
      </w:r>
      <w:r w:rsidR="003E3CDD">
        <w:rPr>
          <w:rFonts w:asciiTheme="minorHAnsi" w:hAnsiTheme="minorHAnsi" w:cstheme="minorHAnsi"/>
          <w:sz w:val="24"/>
          <w:szCs w:val="24"/>
        </w:rPr>
        <w:t>55 ze zm.</w:t>
      </w:r>
      <w:r w:rsidRPr="00C24AEC">
        <w:rPr>
          <w:rFonts w:asciiTheme="minorHAnsi" w:hAnsiTheme="minorHAnsi" w:cstheme="minorHAnsi"/>
          <w:sz w:val="24"/>
          <w:szCs w:val="24"/>
        </w:rPr>
        <w:t>).</w:t>
      </w:r>
    </w:p>
    <w:p w14:paraId="3B5A4CFE" w14:textId="77777777" w:rsidR="00AD5677" w:rsidRPr="00C24AEC" w:rsidRDefault="00AD5677" w:rsidP="00AD5677">
      <w:pPr>
        <w:spacing w:after="0" w:line="240" w:lineRule="auto"/>
        <w:rPr>
          <w:rFonts w:asciiTheme="minorHAnsi" w:hAnsiTheme="minorHAnsi" w:cstheme="minorHAnsi"/>
          <w:b/>
          <w:sz w:val="24"/>
          <w:szCs w:val="24"/>
        </w:rPr>
      </w:pPr>
    </w:p>
    <w:p w14:paraId="12489015" w14:textId="76FD6318" w:rsidR="00AD5677" w:rsidRPr="00C24AEC" w:rsidRDefault="00AD5677" w:rsidP="00887515">
      <w:pPr>
        <w:spacing w:after="0" w:line="240" w:lineRule="auto"/>
        <w:ind w:left="360"/>
        <w:jc w:val="center"/>
        <w:rPr>
          <w:rFonts w:asciiTheme="minorHAnsi" w:hAnsiTheme="minorHAnsi" w:cstheme="minorHAnsi"/>
          <w:b/>
          <w:sz w:val="24"/>
          <w:szCs w:val="24"/>
        </w:rPr>
      </w:pPr>
      <w:r w:rsidRPr="00C24AEC">
        <w:rPr>
          <w:rFonts w:asciiTheme="minorHAnsi" w:hAnsiTheme="minorHAnsi" w:cstheme="minorHAnsi"/>
          <w:b/>
          <w:sz w:val="24"/>
          <w:szCs w:val="24"/>
        </w:rPr>
        <w:t xml:space="preserve">§ </w:t>
      </w:r>
      <w:r w:rsidR="009E20FB">
        <w:rPr>
          <w:rFonts w:asciiTheme="minorHAnsi" w:hAnsiTheme="minorHAnsi" w:cstheme="minorHAnsi"/>
          <w:b/>
          <w:sz w:val="24"/>
          <w:szCs w:val="24"/>
        </w:rPr>
        <w:t>8</w:t>
      </w:r>
    </w:p>
    <w:p w14:paraId="04CC2703" w14:textId="77777777" w:rsidR="00AD5677" w:rsidRDefault="00AD5677" w:rsidP="00AD5677">
      <w:pPr>
        <w:spacing w:after="0" w:line="240" w:lineRule="auto"/>
        <w:ind w:left="360"/>
        <w:jc w:val="center"/>
        <w:rPr>
          <w:rFonts w:asciiTheme="minorHAnsi" w:hAnsiTheme="minorHAnsi" w:cstheme="minorHAnsi"/>
          <w:b/>
          <w:sz w:val="24"/>
          <w:szCs w:val="24"/>
        </w:rPr>
      </w:pPr>
      <w:r w:rsidRPr="00C24AEC">
        <w:rPr>
          <w:rFonts w:asciiTheme="minorHAnsi" w:hAnsiTheme="minorHAnsi" w:cstheme="minorHAnsi"/>
          <w:b/>
          <w:sz w:val="24"/>
          <w:szCs w:val="24"/>
        </w:rPr>
        <w:t>Odpowiedzialność Wykonawcy – ubezpieczenia</w:t>
      </w:r>
    </w:p>
    <w:p w14:paraId="08A69916" w14:textId="77777777" w:rsidR="00B05A76" w:rsidRPr="00C24AEC" w:rsidRDefault="00B05A76" w:rsidP="00AD5677">
      <w:pPr>
        <w:spacing w:after="0" w:line="240" w:lineRule="auto"/>
        <w:ind w:left="360"/>
        <w:jc w:val="center"/>
        <w:rPr>
          <w:rFonts w:asciiTheme="minorHAnsi" w:hAnsiTheme="minorHAnsi" w:cstheme="minorHAnsi"/>
          <w:sz w:val="24"/>
          <w:szCs w:val="24"/>
        </w:rPr>
      </w:pPr>
    </w:p>
    <w:p w14:paraId="2701461A" w14:textId="76E30E49" w:rsidR="00AD5677" w:rsidRPr="00C24AEC" w:rsidRDefault="00CC46CB" w:rsidP="00A56C89">
      <w:pPr>
        <w:widowControl w:val="0"/>
        <w:numPr>
          <w:ilvl w:val="0"/>
          <w:numId w:val="4"/>
        </w:numPr>
        <w:tabs>
          <w:tab w:val="left" w:pos="284"/>
        </w:tabs>
        <w:suppressAutoHyphens/>
        <w:overflowPunct w:val="0"/>
        <w:autoSpaceDE w:val="0"/>
        <w:spacing w:after="0" w:line="240" w:lineRule="auto"/>
        <w:ind w:left="284" w:hanging="284"/>
        <w:jc w:val="both"/>
        <w:textAlignment w:val="baseline"/>
        <w:rPr>
          <w:rFonts w:asciiTheme="minorHAnsi" w:hAnsiTheme="minorHAnsi" w:cstheme="minorHAnsi"/>
          <w:sz w:val="24"/>
          <w:szCs w:val="24"/>
        </w:rPr>
      </w:pPr>
      <w:r w:rsidRPr="00C24AEC">
        <w:rPr>
          <w:rFonts w:asciiTheme="minorHAnsi" w:hAnsiTheme="minorHAnsi" w:cstheme="minorHAnsi"/>
          <w:sz w:val="24"/>
          <w:szCs w:val="24"/>
        </w:rPr>
        <w:t>Wykonawca zobowiązany jest do należytego zabezpieczenia terenu prowadzonych prac i ponosi odpowiedzialność wobec Zamawiającego i osób trzecich za szkody spowodowane swym działaniem lub</w:t>
      </w:r>
      <w:r w:rsidR="004A4DD6" w:rsidRPr="00C24AEC">
        <w:rPr>
          <w:rFonts w:asciiTheme="minorHAnsi" w:hAnsiTheme="minorHAnsi" w:cstheme="minorHAnsi"/>
          <w:sz w:val="24"/>
          <w:szCs w:val="24"/>
        </w:rPr>
        <w:t xml:space="preserve"> </w:t>
      </w:r>
      <w:r w:rsidRPr="00C24AEC">
        <w:rPr>
          <w:rFonts w:asciiTheme="minorHAnsi" w:hAnsiTheme="minorHAnsi" w:cstheme="minorHAnsi"/>
          <w:sz w:val="24"/>
          <w:szCs w:val="24"/>
        </w:rPr>
        <w:t xml:space="preserve"> zaniechaniem na zasadach ogólnych. Wykonawca jest odpowiedzialny i ponosi wszelkie koszty z tytułu strat materialnych powstałych w czasie realizacji prac objętych </w:t>
      </w:r>
      <w:r w:rsidRPr="00097248">
        <w:rPr>
          <w:rFonts w:asciiTheme="minorHAnsi" w:hAnsiTheme="minorHAnsi" w:cstheme="minorHAnsi"/>
          <w:sz w:val="24"/>
          <w:szCs w:val="24"/>
        </w:rPr>
        <w:t>umową</w:t>
      </w:r>
      <w:r w:rsidR="00AF2BA8" w:rsidRPr="00097248">
        <w:rPr>
          <w:rFonts w:asciiTheme="minorHAnsi" w:hAnsiTheme="minorHAnsi" w:cstheme="minorHAnsi"/>
          <w:sz w:val="24"/>
          <w:szCs w:val="24"/>
        </w:rPr>
        <w:t>, w tym szkód w zakresie zieleni</w:t>
      </w:r>
      <w:r w:rsidR="00AD5677" w:rsidRPr="00097248">
        <w:rPr>
          <w:rFonts w:asciiTheme="minorHAnsi" w:hAnsiTheme="minorHAnsi" w:cstheme="minorHAnsi"/>
          <w:sz w:val="24"/>
          <w:szCs w:val="24"/>
        </w:rPr>
        <w:t>.</w:t>
      </w:r>
    </w:p>
    <w:p w14:paraId="76EB2D22" w14:textId="77777777" w:rsidR="00CC46CB" w:rsidRPr="00C24AEC" w:rsidRDefault="00CC46CB" w:rsidP="00A56C89">
      <w:pPr>
        <w:widowControl w:val="0"/>
        <w:numPr>
          <w:ilvl w:val="0"/>
          <w:numId w:val="4"/>
        </w:numPr>
        <w:tabs>
          <w:tab w:val="left" w:pos="284"/>
        </w:tabs>
        <w:suppressAutoHyphens/>
        <w:overflowPunct w:val="0"/>
        <w:autoSpaceDE w:val="0"/>
        <w:spacing w:after="0" w:line="240" w:lineRule="auto"/>
        <w:ind w:left="284" w:hanging="284"/>
        <w:jc w:val="both"/>
        <w:textAlignment w:val="baseline"/>
        <w:rPr>
          <w:rFonts w:asciiTheme="minorHAnsi" w:hAnsiTheme="minorHAnsi" w:cstheme="minorHAnsi"/>
          <w:sz w:val="24"/>
          <w:szCs w:val="24"/>
        </w:rPr>
      </w:pPr>
      <w:r w:rsidRPr="00C24AEC">
        <w:rPr>
          <w:rFonts w:asciiTheme="minorHAnsi" w:hAnsiTheme="minorHAnsi" w:cstheme="minorHAnsi"/>
          <w:sz w:val="24"/>
          <w:szCs w:val="24"/>
        </w:rPr>
        <w:t xml:space="preserve">Wykonawca odpowiada za szkody spowodowane wadliwym wykonaniem prac będących </w:t>
      </w:r>
      <w:r w:rsidRPr="00C24AEC">
        <w:rPr>
          <w:rFonts w:asciiTheme="minorHAnsi" w:hAnsiTheme="minorHAnsi" w:cstheme="minorHAnsi"/>
          <w:sz w:val="24"/>
          <w:szCs w:val="24"/>
        </w:rPr>
        <w:lastRenderedPageBreak/>
        <w:t>przedmiotem umowy.</w:t>
      </w:r>
    </w:p>
    <w:p w14:paraId="372F5B73" w14:textId="77777777" w:rsidR="00CC46CB" w:rsidRPr="00C24AEC" w:rsidRDefault="00CC46CB" w:rsidP="00A56C89">
      <w:pPr>
        <w:widowControl w:val="0"/>
        <w:numPr>
          <w:ilvl w:val="0"/>
          <w:numId w:val="4"/>
        </w:numPr>
        <w:tabs>
          <w:tab w:val="left" w:pos="284"/>
        </w:tabs>
        <w:suppressAutoHyphens/>
        <w:overflowPunct w:val="0"/>
        <w:autoSpaceDE w:val="0"/>
        <w:spacing w:after="0" w:line="240" w:lineRule="auto"/>
        <w:ind w:left="284" w:hanging="284"/>
        <w:jc w:val="both"/>
        <w:textAlignment w:val="baseline"/>
        <w:rPr>
          <w:rFonts w:asciiTheme="minorHAnsi" w:hAnsiTheme="minorHAnsi" w:cstheme="minorHAnsi"/>
          <w:sz w:val="24"/>
          <w:szCs w:val="24"/>
        </w:rPr>
      </w:pPr>
      <w:r w:rsidRPr="00C24AEC">
        <w:rPr>
          <w:rFonts w:asciiTheme="minorHAnsi" w:hAnsiTheme="minorHAnsi" w:cstheme="minorHAnsi"/>
          <w:sz w:val="24"/>
          <w:szCs w:val="24"/>
        </w:rPr>
        <w:t>Wykonawca obowiązany jest w okresie realizacji umowy:</w:t>
      </w:r>
    </w:p>
    <w:p w14:paraId="2ED42C69" w14:textId="1E11D695" w:rsidR="00CC46CB" w:rsidRPr="00C24AEC" w:rsidRDefault="00CC46CB" w:rsidP="00CC46CB">
      <w:pPr>
        <w:widowControl w:val="0"/>
        <w:numPr>
          <w:ilvl w:val="1"/>
          <w:numId w:val="4"/>
        </w:numPr>
        <w:tabs>
          <w:tab w:val="left" w:pos="709"/>
        </w:tabs>
        <w:suppressAutoHyphens/>
        <w:overflowPunct w:val="0"/>
        <w:autoSpaceDE w:val="0"/>
        <w:spacing w:after="0" w:line="240" w:lineRule="auto"/>
        <w:ind w:left="709"/>
        <w:jc w:val="both"/>
        <w:textAlignment w:val="baseline"/>
        <w:rPr>
          <w:rFonts w:asciiTheme="minorHAnsi" w:hAnsiTheme="minorHAnsi" w:cstheme="minorHAnsi"/>
          <w:sz w:val="24"/>
          <w:szCs w:val="24"/>
        </w:rPr>
      </w:pPr>
      <w:r w:rsidRPr="00C24AEC">
        <w:rPr>
          <w:rFonts w:asciiTheme="minorHAnsi" w:hAnsiTheme="minorHAnsi" w:cstheme="minorHAnsi"/>
          <w:sz w:val="24"/>
          <w:szCs w:val="24"/>
        </w:rPr>
        <w:t xml:space="preserve">posiadać opłaconą polisę z tytułu odpowiedzialności cywilnej od prowadzonej działalności gospodarczej związanej z przedmiotem zamówienia o wartości nie niższej niż </w:t>
      </w:r>
      <w:r w:rsidR="00FB106D">
        <w:rPr>
          <w:rFonts w:asciiTheme="minorHAnsi" w:hAnsiTheme="minorHAnsi" w:cstheme="minorHAnsi"/>
          <w:sz w:val="24"/>
          <w:szCs w:val="24"/>
        </w:rPr>
        <w:t>5</w:t>
      </w:r>
      <w:r w:rsidR="006C3E3C" w:rsidRPr="00C24AEC">
        <w:rPr>
          <w:rFonts w:asciiTheme="minorHAnsi" w:hAnsiTheme="minorHAnsi" w:cstheme="minorHAnsi"/>
          <w:sz w:val="24"/>
          <w:szCs w:val="24"/>
        </w:rPr>
        <w:t>00</w:t>
      </w:r>
      <w:r w:rsidRPr="00C24AEC">
        <w:rPr>
          <w:rFonts w:asciiTheme="minorHAnsi" w:hAnsiTheme="minorHAnsi" w:cstheme="minorHAnsi"/>
          <w:sz w:val="24"/>
          <w:szCs w:val="24"/>
        </w:rPr>
        <w:t xml:space="preserve"> 000,00 zł (słownie: </w:t>
      </w:r>
      <w:r w:rsidR="00FB106D">
        <w:rPr>
          <w:rFonts w:asciiTheme="minorHAnsi" w:hAnsiTheme="minorHAnsi" w:cstheme="minorHAnsi"/>
          <w:sz w:val="24"/>
          <w:szCs w:val="24"/>
        </w:rPr>
        <w:t xml:space="preserve">pięćset </w:t>
      </w:r>
      <w:r w:rsidRPr="00C24AEC">
        <w:rPr>
          <w:rFonts w:asciiTheme="minorHAnsi" w:hAnsiTheme="minorHAnsi" w:cstheme="minorHAnsi"/>
          <w:sz w:val="24"/>
          <w:szCs w:val="24"/>
        </w:rPr>
        <w:t xml:space="preserve">tysięcy złotych ). Polisa stanowi </w:t>
      </w:r>
      <w:r w:rsidRPr="00C24AEC">
        <w:rPr>
          <w:rFonts w:asciiTheme="minorHAnsi" w:hAnsiTheme="minorHAnsi" w:cstheme="minorHAnsi"/>
          <w:b/>
          <w:sz w:val="24"/>
          <w:szCs w:val="24"/>
        </w:rPr>
        <w:t xml:space="preserve">załącznik nr </w:t>
      </w:r>
      <w:r w:rsidR="00D24C0E">
        <w:rPr>
          <w:rFonts w:asciiTheme="minorHAnsi" w:hAnsiTheme="minorHAnsi" w:cstheme="minorHAnsi"/>
          <w:b/>
          <w:sz w:val="24"/>
          <w:szCs w:val="24"/>
        </w:rPr>
        <w:t>6</w:t>
      </w:r>
      <w:r w:rsidRPr="00C24AEC">
        <w:rPr>
          <w:rFonts w:asciiTheme="minorHAnsi" w:hAnsiTheme="minorHAnsi" w:cstheme="minorHAnsi"/>
          <w:sz w:val="24"/>
          <w:szCs w:val="24"/>
        </w:rPr>
        <w:t xml:space="preserve"> do umowy,</w:t>
      </w:r>
    </w:p>
    <w:p w14:paraId="1CB8859F" w14:textId="77777777" w:rsidR="00CC46CB" w:rsidRPr="00C24AEC" w:rsidRDefault="00CC46CB" w:rsidP="00CC46CB">
      <w:pPr>
        <w:widowControl w:val="0"/>
        <w:numPr>
          <w:ilvl w:val="1"/>
          <w:numId w:val="4"/>
        </w:numPr>
        <w:tabs>
          <w:tab w:val="left" w:pos="709"/>
        </w:tabs>
        <w:suppressAutoHyphens/>
        <w:overflowPunct w:val="0"/>
        <w:autoSpaceDE w:val="0"/>
        <w:spacing w:after="0" w:line="240" w:lineRule="auto"/>
        <w:ind w:left="709"/>
        <w:jc w:val="both"/>
        <w:textAlignment w:val="baseline"/>
        <w:rPr>
          <w:rFonts w:asciiTheme="minorHAnsi" w:hAnsiTheme="minorHAnsi" w:cstheme="minorHAnsi"/>
          <w:sz w:val="24"/>
          <w:szCs w:val="24"/>
        </w:rPr>
      </w:pPr>
      <w:r w:rsidRPr="00C24AEC">
        <w:rPr>
          <w:rFonts w:asciiTheme="minorHAnsi" w:hAnsiTheme="minorHAnsi" w:cstheme="minorHAnsi"/>
          <w:sz w:val="24"/>
          <w:szCs w:val="24"/>
        </w:rPr>
        <w:t>zapewnić ciągłość w</w:t>
      </w:r>
      <w:r w:rsidR="0065547B" w:rsidRPr="00C24AEC">
        <w:rPr>
          <w:rFonts w:asciiTheme="minorHAnsi" w:hAnsiTheme="minorHAnsi" w:cstheme="minorHAnsi"/>
          <w:sz w:val="24"/>
          <w:szCs w:val="24"/>
        </w:rPr>
        <w:t>w.</w:t>
      </w:r>
      <w:r w:rsidRPr="00C24AEC">
        <w:rPr>
          <w:rFonts w:asciiTheme="minorHAnsi" w:hAnsiTheme="minorHAnsi" w:cstheme="minorHAnsi"/>
          <w:sz w:val="24"/>
          <w:szCs w:val="24"/>
        </w:rPr>
        <w:t xml:space="preserve"> ubezpieczenia odpowiedzialności cywilnej z tytułu prowadzenia działalności gospodarczej.</w:t>
      </w:r>
    </w:p>
    <w:p w14:paraId="6DEAF78E" w14:textId="77777777" w:rsidR="00CC46CB" w:rsidRPr="00C24AEC" w:rsidRDefault="00CC46CB" w:rsidP="00CC46CB">
      <w:pPr>
        <w:widowControl w:val="0"/>
        <w:numPr>
          <w:ilvl w:val="0"/>
          <w:numId w:val="4"/>
        </w:numPr>
        <w:tabs>
          <w:tab w:val="left" w:pos="709"/>
        </w:tabs>
        <w:suppressAutoHyphens/>
        <w:overflowPunct w:val="0"/>
        <w:autoSpaceDE w:val="0"/>
        <w:spacing w:after="0" w:line="240" w:lineRule="auto"/>
        <w:jc w:val="both"/>
        <w:textAlignment w:val="baseline"/>
        <w:rPr>
          <w:rFonts w:asciiTheme="minorHAnsi" w:hAnsiTheme="minorHAnsi" w:cstheme="minorHAnsi"/>
          <w:sz w:val="24"/>
          <w:szCs w:val="24"/>
        </w:rPr>
      </w:pPr>
      <w:r w:rsidRPr="00C24AEC">
        <w:rPr>
          <w:rFonts w:asciiTheme="minorHAnsi" w:hAnsiTheme="minorHAnsi" w:cstheme="minorHAnsi"/>
          <w:sz w:val="24"/>
          <w:szCs w:val="24"/>
        </w:rPr>
        <w:t>W przypadku, gdy w okresie realizacji umowy nastąpi wygaśnięcie polisy lub innego dokumentu potwierdzającego ubezpieczenie, Wykonawca obowiązany jest przedłożyć nową polisę o wartości nie mniejszej niż dotychczasowa, przed term</w:t>
      </w:r>
      <w:r w:rsidR="001230BE" w:rsidRPr="00C24AEC">
        <w:rPr>
          <w:rFonts w:asciiTheme="minorHAnsi" w:hAnsiTheme="minorHAnsi" w:cstheme="minorHAnsi"/>
          <w:sz w:val="24"/>
          <w:szCs w:val="24"/>
        </w:rPr>
        <w:t xml:space="preserve">inem wygaśnięcia dotychczasowej </w:t>
      </w:r>
      <w:r w:rsidRPr="00C24AEC">
        <w:rPr>
          <w:rFonts w:asciiTheme="minorHAnsi" w:hAnsiTheme="minorHAnsi" w:cstheme="minorHAnsi"/>
          <w:sz w:val="24"/>
          <w:szCs w:val="24"/>
        </w:rPr>
        <w:t>polisy.</w:t>
      </w:r>
    </w:p>
    <w:p w14:paraId="1A594411" w14:textId="414D13DE" w:rsidR="00F61ADA" w:rsidRPr="000F09D6" w:rsidRDefault="00CC46CB" w:rsidP="000F09D6">
      <w:pPr>
        <w:widowControl w:val="0"/>
        <w:numPr>
          <w:ilvl w:val="0"/>
          <w:numId w:val="4"/>
        </w:numPr>
        <w:tabs>
          <w:tab w:val="left" w:pos="709"/>
        </w:tabs>
        <w:suppressAutoHyphens/>
        <w:overflowPunct w:val="0"/>
        <w:autoSpaceDE w:val="0"/>
        <w:spacing w:after="0" w:line="240" w:lineRule="auto"/>
        <w:jc w:val="both"/>
        <w:textAlignment w:val="baseline"/>
        <w:rPr>
          <w:rFonts w:asciiTheme="minorHAnsi" w:hAnsiTheme="minorHAnsi" w:cstheme="minorHAnsi"/>
          <w:sz w:val="24"/>
          <w:szCs w:val="24"/>
        </w:rPr>
      </w:pPr>
      <w:r w:rsidRPr="00C24AEC">
        <w:rPr>
          <w:rFonts w:asciiTheme="minorHAnsi" w:hAnsiTheme="minorHAnsi" w:cstheme="minorHAnsi"/>
          <w:sz w:val="24"/>
          <w:szCs w:val="24"/>
        </w:rPr>
        <w:t xml:space="preserve">W przypadku niewywiązania się ze zobowiązania, o którym mowa w ust. 4, Zamawiający </w:t>
      </w:r>
      <w:r w:rsidR="00EA2E41">
        <w:rPr>
          <w:rFonts w:asciiTheme="minorHAnsi" w:hAnsiTheme="minorHAnsi" w:cstheme="minorHAnsi"/>
          <w:sz w:val="24"/>
          <w:szCs w:val="24"/>
        </w:rPr>
        <w:t xml:space="preserve">naliczy Wykonawcy karę umowną, o której mowa w </w:t>
      </w:r>
      <w:r w:rsidR="00EA2E41" w:rsidRPr="00C24AEC">
        <w:rPr>
          <w:rFonts w:asciiTheme="minorHAnsi" w:hAnsiTheme="minorHAnsi" w:cstheme="minorHAnsi"/>
        </w:rPr>
        <w:t>§ 1</w:t>
      </w:r>
      <w:r w:rsidR="009E20FB">
        <w:rPr>
          <w:rFonts w:asciiTheme="minorHAnsi" w:hAnsiTheme="minorHAnsi" w:cstheme="minorHAnsi"/>
        </w:rPr>
        <w:t>4</w:t>
      </w:r>
      <w:r w:rsidR="00EA2E41">
        <w:rPr>
          <w:rFonts w:asciiTheme="minorHAnsi" w:hAnsiTheme="minorHAnsi" w:cstheme="minorHAnsi"/>
        </w:rPr>
        <w:t xml:space="preserve"> ust. </w:t>
      </w:r>
      <w:r w:rsidR="00D657C3">
        <w:rPr>
          <w:rFonts w:asciiTheme="minorHAnsi" w:hAnsiTheme="minorHAnsi" w:cstheme="minorHAnsi"/>
        </w:rPr>
        <w:t>1.4.</w:t>
      </w:r>
    </w:p>
    <w:p w14:paraId="0281D8AA" w14:textId="77777777" w:rsidR="000937C0" w:rsidRDefault="000937C0" w:rsidP="00BB61D2">
      <w:pPr>
        <w:tabs>
          <w:tab w:val="left" w:pos="5011"/>
          <w:tab w:val="left" w:pos="9720"/>
        </w:tabs>
        <w:spacing w:after="0" w:line="240" w:lineRule="auto"/>
        <w:ind w:right="88"/>
        <w:rPr>
          <w:rFonts w:asciiTheme="minorHAnsi" w:hAnsiTheme="minorHAnsi" w:cstheme="minorHAnsi"/>
          <w:b/>
          <w:sz w:val="24"/>
          <w:szCs w:val="24"/>
        </w:rPr>
      </w:pPr>
    </w:p>
    <w:p w14:paraId="6D95118C" w14:textId="29F3FFB5" w:rsidR="00AD5677" w:rsidRPr="00C24AEC" w:rsidRDefault="00AD5677" w:rsidP="00AD5677">
      <w:pPr>
        <w:tabs>
          <w:tab w:val="left" w:pos="5011"/>
          <w:tab w:val="left" w:pos="9720"/>
        </w:tabs>
        <w:spacing w:after="0" w:line="240" w:lineRule="auto"/>
        <w:ind w:left="360" w:right="88"/>
        <w:jc w:val="center"/>
        <w:rPr>
          <w:rFonts w:asciiTheme="minorHAnsi" w:hAnsiTheme="minorHAnsi" w:cstheme="minorHAnsi"/>
          <w:b/>
          <w:sz w:val="24"/>
          <w:szCs w:val="24"/>
        </w:rPr>
      </w:pPr>
      <w:r w:rsidRPr="00C24AEC">
        <w:rPr>
          <w:rFonts w:asciiTheme="minorHAnsi" w:hAnsiTheme="minorHAnsi" w:cstheme="minorHAnsi"/>
          <w:b/>
          <w:sz w:val="24"/>
          <w:szCs w:val="24"/>
        </w:rPr>
        <w:t xml:space="preserve">§ </w:t>
      </w:r>
      <w:r w:rsidR="009E20FB">
        <w:rPr>
          <w:rFonts w:asciiTheme="minorHAnsi" w:hAnsiTheme="minorHAnsi" w:cstheme="minorHAnsi"/>
          <w:b/>
          <w:sz w:val="24"/>
          <w:szCs w:val="24"/>
        </w:rPr>
        <w:t>9</w:t>
      </w:r>
    </w:p>
    <w:p w14:paraId="0ACF0BBE" w14:textId="77777777" w:rsidR="00AD5677" w:rsidRDefault="00AD5677" w:rsidP="00AD5677">
      <w:pPr>
        <w:pStyle w:val="Stopka"/>
        <w:tabs>
          <w:tab w:val="left" w:pos="708"/>
        </w:tabs>
        <w:spacing w:after="0" w:line="240" w:lineRule="auto"/>
        <w:jc w:val="center"/>
        <w:rPr>
          <w:rFonts w:asciiTheme="minorHAnsi" w:hAnsiTheme="minorHAnsi" w:cstheme="minorHAnsi"/>
          <w:b/>
          <w:sz w:val="24"/>
          <w:szCs w:val="24"/>
        </w:rPr>
      </w:pPr>
      <w:r w:rsidRPr="00C24AEC">
        <w:rPr>
          <w:rFonts w:asciiTheme="minorHAnsi" w:hAnsiTheme="minorHAnsi" w:cstheme="minorHAnsi"/>
          <w:b/>
          <w:sz w:val="24"/>
          <w:szCs w:val="24"/>
        </w:rPr>
        <w:t xml:space="preserve">Nadzór nad robotami </w:t>
      </w:r>
    </w:p>
    <w:p w14:paraId="29DF631D" w14:textId="77777777" w:rsidR="00B05A76" w:rsidRPr="00C24AEC" w:rsidRDefault="00B05A76" w:rsidP="00AD5677">
      <w:pPr>
        <w:pStyle w:val="Stopka"/>
        <w:tabs>
          <w:tab w:val="left" w:pos="708"/>
        </w:tabs>
        <w:spacing w:after="0" w:line="240" w:lineRule="auto"/>
        <w:jc w:val="center"/>
        <w:rPr>
          <w:rFonts w:asciiTheme="minorHAnsi" w:hAnsiTheme="minorHAnsi" w:cstheme="minorHAnsi"/>
          <w:sz w:val="24"/>
          <w:szCs w:val="24"/>
        </w:rPr>
      </w:pPr>
    </w:p>
    <w:p w14:paraId="44023072" w14:textId="77777777" w:rsidR="00AD5677" w:rsidRPr="00C24AEC" w:rsidRDefault="007B5A16" w:rsidP="005A224C">
      <w:pPr>
        <w:pStyle w:val="Akapitzlist"/>
        <w:widowControl w:val="0"/>
        <w:numPr>
          <w:ilvl w:val="0"/>
          <w:numId w:val="19"/>
        </w:numPr>
        <w:shd w:val="clear" w:color="auto" w:fill="FFFFFF"/>
        <w:tabs>
          <w:tab w:val="left" w:pos="426"/>
        </w:tabs>
        <w:spacing w:before="5" w:after="0" w:line="240" w:lineRule="auto"/>
        <w:ind w:left="426" w:hanging="426"/>
        <w:rPr>
          <w:rFonts w:asciiTheme="minorHAnsi" w:hAnsiTheme="minorHAnsi" w:cstheme="minorHAnsi"/>
          <w:sz w:val="24"/>
          <w:szCs w:val="24"/>
        </w:rPr>
      </w:pPr>
      <w:r w:rsidRPr="00C24AEC">
        <w:rPr>
          <w:rFonts w:asciiTheme="minorHAnsi" w:hAnsiTheme="minorHAnsi" w:cstheme="minorHAnsi"/>
          <w:sz w:val="24"/>
          <w:szCs w:val="24"/>
        </w:rPr>
        <w:t xml:space="preserve">Wykonawca na swój koszt i odpowiedzialność ustanawia kadrę pracowniczą, której wykaz </w:t>
      </w:r>
      <w:r w:rsidR="001230BE" w:rsidRPr="00C24AEC">
        <w:rPr>
          <w:rFonts w:asciiTheme="minorHAnsi" w:hAnsiTheme="minorHAnsi" w:cstheme="minorHAnsi"/>
          <w:sz w:val="24"/>
          <w:szCs w:val="24"/>
        </w:rPr>
        <w:t xml:space="preserve">ujęto </w:t>
      </w:r>
      <w:r w:rsidR="00CA5CB2" w:rsidRPr="00C24AEC">
        <w:rPr>
          <w:rFonts w:asciiTheme="minorHAnsi" w:hAnsiTheme="minorHAnsi" w:cstheme="minorHAnsi"/>
          <w:sz w:val="24"/>
          <w:szCs w:val="24"/>
        </w:rPr>
        <w:t xml:space="preserve">w </w:t>
      </w:r>
      <w:r w:rsidRPr="00C24AEC">
        <w:rPr>
          <w:rFonts w:asciiTheme="minorHAnsi" w:hAnsiTheme="minorHAnsi" w:cstheme="minorHAnsi"/>
          <w:b/>
          <w:sz w:val="24"/>
          <w:szCs w:val="24"/>
        </w:rPr>
        <w:t>załącznik</w:t>
      </w:r>
      <w:r w:rsidR="00CA5CB2" w:rsidRPr="00C24AEC">
        <w:rPr>
          <w:rFonts w:asciiTheme="minorHAnsi" w:hAnsiTheme="minorHAnsi" w:cstheme="minorHAnsi"/>
          <w:b/>
          <w:sz w:val="24"/>
          <w:szCs w:val="24"/>
        </w:rPr>
        <w:t>u</w:t>
      </w:r>
      <w:r w:rsidRPr="00C24AEC">
        <w:rPr>
          <w:rFonts w:asciiTheme="minorHAnsi" w:hAnsiTheme="minorHAnsi" w:cstheme="minorHAnsi"/>
          <w:b/>
          <w:sz w:val="24"/>
          <w:szCs w:val="24"/>
        </w:rPr>
        <w:t xml:space="preserve"> nr 1</w:t>
      </w:r>
      <w:r w:rsidRPr="00C24AEC">
        <w:rPr>
          <w:rFonts w:asciiTheme="minorHAnsi" w:hAnsiTheme="minorHAnsi" w:cstheme="minorHAnsi"/>
          <w:sz w:val="24"/>
          <w:szCs w:val="24"/>
        </w:rPr>
        <w:t xml:space="preserve"> do niniejszej umowy</w:t>
      </w:r>
      <w:r w:rsidR="00CC46CB" w:rsidRPr="00C24AEC">
        <w:rPr>
          <w:rFonts w:asciiTheme="minorHAnsi" w:hAnsiTheme="minorHAnsi" w:cstheme="minorHAnsi"/>
          <w:sz w:val="24"/>
          <w:szCs w:val="24"/>
        </w:rPr>
        <w:t>.</w:t>
      </w:r>
    </w:p>
    <w:p w14:paraId="03EB8404" w14:textId="1D845EDA" w:rsidR="00EA2E41" w:rsidRPr="00131BFE" w:rsidRDefault="00CC46CB" w:rsidP="003624CB">
      <w:pPr>
        <w:pStyle w:val="Akapitzlist"/>
        <w:widowControl w:val="0"/>
        <w:numPr>
          <w:ilvl w:val="0"/>
          <w:numId w:val="19"/>
        </w:numPr>
        <w:shd w:val="clear" w:color="auto" w:fill="FFFFFF"/>
        <w:tabs>
          <w:tab w:val="left" w:pos="426"/>
        </w:tabs>
        <w:spacing w:before="5" w:after="0" w:line="240" w:lineRule="auto"/>
        <w:ind w:left="426" w:hanging="426"/>
        <w:rPr>
          <w:rFonts w:asciiTheme="minorHAnsi" w:hAnsiTheme="minorHAnsi" w:cstheme="minorHAnsi"/>
          <w:sz w:val="24"/>
          <w:szCs w:val="24"/>
        </w:rPr>
      </w:pPr>
      <w:r w:rsidRPr="00C24AEC">
        <w:rPr>
          <w:rFonts w:asciiTheme="minorHAnsi" w:hAnsiTheme="minorHAnsi" w:cstheme="minorHAnsi"/>
          <w:sz w:val="24"/>
          <w:szCs w:val="24"/>
        </w:rPr>
        <w:t xml:space="preserve">Kserokopie uprawnień, wpisu do właściwej izby samorządu zawodowego kadry </w:t>
      </w:r>
      <w:r w:rsidRPr="00131BFE">
        <w:rPr>
          <w:rFonts w:asciiTheme="minorHAnsi" w:hAnsiTheme="minorHAnsi" w:cstheme="minorHAnsi"/>
          <w:sz w:val="24"/>
          <w:szCs w:val="24"/>
        </w:rPr>
        <w:t xml:space="preserve">pracowniczej, o której mowa w ust. 1 stanowią </w:t>
      </w:r>
      <w:r w:rsidRPr="00131BFE">
        <w:rPr>
          <w:rFonts w:asciiTheme="minorHAnsi" w:hAnsiTheme="minorHAnsi" w:cstheme="minorHAnsi"/>
          <w:b/>
          <w:sz w:val="24"/>
          <w:szCs w:val="24"/>
        </w:rPr>
        <w:t xml:space="preserve">załącznik nr </w:t>
      </w:r>
      <w:r w:rsidR="00D24C0E">
        <w:rPr>
          <w:rFonts w:asciiTheme="minorHAnsi" w:hAnsiTheme="minorHAnsi" w:cstheme="minorHAnsi"/>
          <w:b/>
          <w:sz w:val="24"/>
          <w:szCs w:val="24"/>
        </w:rPr>
        <w:t>7</w:t>
      </w:r>
      <w:r w:rsidR="009F71A4" w:rsidRPr="00131BFE">
        <w:rPr>
          <w:rFonts w:asciiTheme="minorHAnsi" w:hAnsiTheme="minorHAnsi" w:cstheme="minorHAnsi"/>
          <w:b/>
          <w:sz w:val="24"/>
          <w:szCs w:val="24"/>
        </w:rPr>
        <w:t xml:space="preserve"> </w:t>
      </w:r>
      <w:r w:rsidRPr="00131BFE">
        <w:rPr>
          <w:rFonts w:asciiTheme="minorHAnsi" w:hAnsiTheme="minorHAnsi" w:cstheme="minorHAnsi"/>
          <w:sz w:val="24"/>
          <w:szCs w:val="24"/>
        </w:rPr>
        <w:t>do niniejszej umowy.</w:t>
      </w:r>
    </w:p>
    <w:p w14:paraId="1DE148E4" w14:textId="29F403CB" w:rsidR="002E00F6" w:rsidRPr="00131BFE" w:rsidRDefault="002E00F6" w:rsidP="003624CB">
      <w:pPr>
        <w:pStyle w:val="Akapitzlist"/>
        <w:widowControl w:val="0"/>
        <w:numPr>
          <w:ilvl w:val="0"/>
          <w:numId w:val="19"/>
        </w:numPr>
        <w:shd w:val="clear" w:color="auto" w:fill="FFFFFF"/>
        <w:tabs>
          <w:tab w:val="left" w:pos="426"/>
        </w:tabs>
        <w:spacing w:before="5" w:after="0" w:line="240" w:lineRule="auto"/>
        <w:ind w:left="426" w:hanging="426"/>
        <w:rPr>
          <w:rFonts w:asciiTheme="minorHAnsi" w:hAnsiTheme="minorHAnsi" w:cstheme="minorHAnsi"/>
          <w:sz w:val="24"/>
          <w:szCs w:val="24"/>
        </w:rPr>
      </w:pPr>
      <w:r w:rsidRPr="00131BFE">
        <w:rPr>
          <w:rFonts w:asciiTheme="minorHAnsi" w:hAnsiTheme="minorHAnsi" w:cstheme="minorHAnsi"/>
          <w:sz w:val="24"/>
          <w:szCs w:val="24"/>
        </w:rPr>
        <w:t>Kadra pracownicza, o której mowa w załączniku nr 1 zobowiązana jest do realizacji prac</w:t>
      </w:r>
      <w:r w:rsidR="00AF2BA8" w:rsidRPr="00131BFE">
        <w:rPr>
          <w:rFonts w:asciiTheme="minorHAnsi" w:hAnsiTheme="minorHAnsi" w:cstheme="minorHAnsi"/>
          <w:sz w:val="24"/>
          <w:szCs w:val="24"/>
        </w:rPr>
        <w:br/>
      </w:r>
      <w:r w:rsidRPr="00131BFE">
        <w:rPr>
          <w:rFonts w:asciiTheme="minorHAnsi" w:hAnsiTheme="minorHAnsi" w:cstheme="minorHAnsi"/>
          <w:sz w:val="24"/>
          <w:szCs w:val="24"/>
        </w:rPr>
        <w:t xml:space="preserve"> i ich nadzorowania zgodnie ze </w:t>
      </w:r>
      <w:r w:rsidR="00AF2BA8" w:rsidRPr="00131BFE">
        <w:rPr>
          <w:rFonts w:asciiTheme="minorHAnsi" w:hAnsiTheme="minorHAnsi" w:cstheme="minorHAnsi"/>
          <w:sz w:val="24"/>
          <w:szCs w:val="24"/>
        </w:rPr>
        <w:t>„Standardami kształtowania zieleni w Łodzi”, o których mowa w § 6 ust. 1</w:t>
      </w:r>
      <w:r w:rsidR="00E10D26">
        <w:rPr>
          <w:rFonts w:asciiTheme="minorHAnsi" w:hAnsiTheme="minorHAnsi" w:cstheme="minorHAnsi"/>
          <w:sz w:val="24"/>
          <w:szCs w:val="24"/>
        </w:rPr>
        <w:t>5</w:t>
      </w:r>
      <w:r w:rsidR="00AF2BA8" w:rsidRPr="00131BFE">
        <w:rPr>
          <w:rFonts w:asciiTheme="minorHAnsi" w:hAnsiTheme="minorHAnsi" w:cstheme="minorHAnsi"/>
          <w:sz w:val="24"/>
          <w:szCs w:val="24"/>
        </w:rPr>
        <w:t>.</w:t>
      </w:r>
    </w:p>
    <w:p w14:paraId="0CC27825" w14:textId="77777777" w:rsidR="001B3D11" w:rsidRPr="003624CB" w:rsidRDefault="001B3D11" w:rsidP="001B3D11">
      <w:pPr>
        <w:pStyle w:val="Akapitzlist"/>
        <w:widowControl w:val="0"/>
        <w:shd w:val="clear" w:color="auto" w:fill="FFFFFF"/>
        <w:tabs>
          <w:tab w:val="left" w:pos="426"/>
        </w:tabs>
        <w:spacing w:before="5" w:after="0" w:line="240" w:lineRule="auto"/>
        <w:ind w:left="426"/>
        <w:rPr>
          <w:rFonts w:asciiTheme="minorHAnsi" w:hAnsiTheme="minorHAnsi" w:cstheme="minorHAnsi"/>
          <w:sz w:val="24"/>
          <w:szCs w:val="24"/>
        </w:rPr>
      </w:pPr>
    </w:p>
    <w:p w14:paraId="26AD7A55" w14:textId="625358CF" w:rsidR="004D725E" w:rsidRPr="00C24AEC" w:rsidRDefault="00AD5677" w:rsidP="00F61BA6">
      <w:pPr>
        <w:tabs>
          <w:tab w:val="left" w:pos="426"/>
          <w:tab w:val="left" w:pos="9356"/>
        </w:tabs>
        <w:spacing w:after="0" w:line="240" w:lineRule="auto"/>
        <w:ind w:left="360" w:right="88"/>
        <w:jc w:val="center"/>
        <w:rPr>
          <w:rFonts w:asciiTheme="minorHAnsi" w:hAnsiTheme="minorHAnsi" w:cstheme="minorHAnsi"/>
          <w:b/>
          <w:sz w:val="24"/>
          <w:szCs w:val="24"/>
        </w:rPr>
      </w:pPr>
      <w:r w:rsidRPr="00C24AEC">
        <w:rPr>
          <w:rFonts w:asciiTheme="minorHAnsi" w:hAnsiTheme="minorHAnsi" w:cstheme="minorHAnsi"/>
          <w:b/>
          <w:sz w:val="24"/>
          <w:szCs w:val="24"/>
        </w:rPr>
        <w:t xml:space="preserve">§ </w:t>
      </w:r>
      <w:r w:rsidR="009E20FB">
        <w:rPr>
          <w:rFonts w:asciiTheme="minorHAnsi" w:hAnsiTheme="minorHAnsi" w:cstheme="minorHAnsi"/>
          <w:b/>
          <w:sz w:val="24"/>
          <w:szCs w:val="24"/>
        </w:rPr>
        <w:t>10</w:t>
      </w:r>
    </w:p>
    <w:p w14:paraId="683AD1F0" w14:textId="77777777" w:rsidR="00AD5677" w:rsidRDefault="00AD5677" w:rsidP="00AD5677">
      <w:pPr>
        <w:tabs>
          <w:tab w:val="left" w:pos="5011"/>
          <w:tab w:val="left" w:pos="9720"/>
        </w:tabs>
        <w:spacing w:after="0" w:line="240" w:lineRule="auto"/>
        <w:jc w:val="center"/>
        <w:rPr>
          <w:rFonts w:asciiTheme="minorHAnsi" w:hAnsiTheme="minorHAnsi" w:cstheme="minorHAnsi"/>
          <w:b/>
          <w:sz w:val="24"/>
          <w:szCs w:val="24"/>
        </w:rPr>
      </w:pPr>
      <w:r w:rsidRPr="00C24AEC">
        <w:rPr>
          <w:rFonts w:asciiTheme="minorHAnsi" w:hAnsiTheme="minorHAnsi" w:cstheme="minorHAnsi"/>
          <w:b/>
          <w:sz w:val="24"/>
          <w:szCs w:val="24"/>
        </w:rPr>
        <w:t>Wynagrodzenie i warunki płatności</w:t>
      </w:r>
    </w:p>
    <w:p w14:paraId="3F3C4B93" w14:textId="77777777" w:rsidR="008B6383" w:rsidRPr="00C24AEC" w:rsidRDefault="008B6383" w:rsidP="00AD5677">
      <w:pPr>
        <w:tabs>
          <w:tab w:val="left" w:pos="5011"/>
          <w:tab w:val="left" w:pos="9720"/>
        </w:tabs>
        <w:spacing w:after="0" w:line="240" w:lineRule="auto"/>
        <w:jc w:val="center"/>
        <w:rPr>
          <w:rFonts w:asciiTheme="minorHAnsi" w:hAnsiTheme="minorHAnsi" w:cstheme="minorHAnsi"/>
          <w:sz w:val="24"/>
          <w:szCs w:val="24"/>
        </w:rPr>
      </w:pPr>
    </w:p>
    <w:p w14:paraId="51E0D271" w14:textId="5B7D936C" w:rsidR="00731A34" w:rsidRPr="00731A34" w:rsidRDefault="008967A1" w:rsidP="00731A34">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 xml:space="preserve">Za wykonanie </w:t>
      </w:r>
      <w:r w:rsidR="0061778B">
        <w:rPr>
          <w:rFonts w:asciiTheme="minorHAnsi" w:hAnsiTheme="minorHAnsi" w:cstheme="minorHAnsi"/>
        </w:rPr>
        <w:t>zamówienia</w:t>
      </w:r>
      <w:r w:rsidR="0061778B" w:rsidRPr="00C24AEC">
        <w:rPr>
          <w:rFonts w:asciiTheme="minorHAnsi" w:hAnsiTheme="minorHAnsi" w:cstheme="minorHAnsi"/>
        </w:rPr>
        <w:t xml:space="preserve"> </w:t>
      </w:r>
      <w:r w:rsidRPr="00C24AEC">
        <w:rPr>
          <w:rFonts w:asciiTheme="minorHAnsi" w:hAnsiTheme="minorHAnsi" w:cstheme="minorHAnsi"/>
        </w:rPr>
        <w:t>Wykonawca otrzyma wynagrodzenie ryczałtowe brutto wynikające</w:t>
      </w:r>
      <w:r w:rsidR="009B36DB" w:rsidRPr="00C24AEC">
        <w:rPr>
          <w:rFonts w:asciiTheme="minorHAnsi" w:hAnsiTheme="minorHAnsi" w:cstheme="minorHAnsi"/>
        </w:rPr>
        <w:t xml:space="preserve"> ze złożonej oferty w kwocie </w:t>
      </w:r>
      <w:r w:rsidR="00E03D80">
        <w:rPr>
          <w:rFonts w:asciiTheme="minorHAnsi" w:hAnsiTheme="minorHAnsi" w:cstheme="minorHAnsi"/>
          <w:b/>
          <w:bCs/>
        </w:rPr>
        <w:t>…………………..</w:t>
      </w:r>
      <w:r w:rsidR="00A3779A" w:rsidRPr="00C24AEC">
        <w:rPr>
          <w:rFonts w:asciiTheme="minorHAnsi" w:hAnsiTheme="minorHAnsi" w:cstheme="minorHAnsi"/>
          <w:b/>
          <w:bCs/>
        </w:rPr>
        <w:t xml:space="preserve"> </w:t>
      </w:r>
      <w:r w:rsidR="00A3779A" w:rsidRPr="00C24AEC">
        <w:rPr>
          <w:rFonts w:asciiTheme="minorHAnsi" w:hAnsiTheme="minorHAnsi" w:cstheme="minorHAnsi"/>
          <w:bCs/>
        </w:rPr>
        <w:t>zł</w:t>
      </w:r>
      <w:r w:rsidR="00A3779A" w:rsidRPr="00C24AEC">
        <w:rPr>
          <w:rFonts w:asciiTheme="minorHAnsi" w:hAnsiTheme="minorHAnsi" w:cstheme="minorHAnsi"/>
          <w:b/>
          <w:bCs/>
        </w:rPr>
        <w:t xml:space="preserve"> </w:t>
      </w:r>
      <w:r w:rsidRPr="00C24AEC">
        <w:rPr>
          <w:rFonts w:asciiTheme="minorHAnsi" w:hAnsiTheme="minorHAnsi" w:cstheme="minorHAnsi"/>
        </w:rPr>
        <w:t>brutto (słownie:</w:t>
      </w:r>
      <w:r w:rsidR="00E03D80">
        <w:rPr>
          <w:rFonts w:asciiTheme="minorHAnsi" w:hAnsiTheme="minorHAnsi" w:cstheme="minorHAnsi"/>
        </w:rPr>
        <w:t xml:space="preserve">…………………………………………………………………………………………………………………………………………………….. </w:t>
      </w:r>
      <w:r w:rsidR="00086DFB">
        <w:rPr>
          <w:rFonts w:asciiTheme="minorHAnsi" w:hAnsiTheme="minorHAnsi" w:cstheme="minorHAnsi"/>
        </w:rPr>
        <w:t xml:space="preserve">złotych </w:t>
      </w:r>
      <w:r w:rsidR="00E03D80">
        <w:rPr>
          <w:rFonts w:asciiTheme="minorHAnsi" w:hAnsiTheme="minorHAnsi" w:cstheme="minorHAnsi"/>
        </w:rPr>
        <w:t>……..</w:t>
      </w:r>
      <w:r w:rsidR="001A5E29" w:rsidRPr="00C24AEC">
        <w:rPr>
          <w:rFonts w:asciiTheme="minorHAnsi" w:hAnsiTheme="minorHAnsi" w:cstheme="minorHAnsi"/>
        </w:rPr>
        <w:t>/100</w:t>
      </w:r>
      <w:r w:rsidRPr="00C24AEC">
        <w:rPr>
          <w:rFonts w:asciiTheme="minorHAnsi" w:hAnsiTheme="minorHAnsi" w:cstheme="minorHAnsi"/>
        </w:rPr>
        <w:t>), w tym podate</w:t>
      </w:r>
      <w:r w:rsidR="00AC223B">
        <w:rPr>
          <w:rFonts w:asciiTheme="minorHAnsi" w:hAnsiTheme="minorHAnsi" w:cstheme="minorHAnsi"/>
        </w:rPr>
        <w:t>k VAT</w:t>
      </w:r>
      <w:r w:rsidR="00A3779A" w:rsidRPr="00C24AEC">
        <w:rPr>
          <w:rFonts w:asciiTheme="minorHAnsi" w:hAnsiTheme="minorHAnsi" w:cstheme="minorHAnsi"/>
        </w:rPr>
        <w:t xml:space="preserve"> w kwocie </w:t>
      </w:r>
      <w:r w:rsidR="006D7F1F" w:rsidRPr="00C24AEC">
        <w:rPr>
          <w:rFonts w:asciiTheme="minorHAnsi" w:hAnsiTheme="minorHAnsi" w:cstheme="minorHAnsi"/>
        </w:rPr>
        <w:t xml:space="preserve"> </w:t>
      </w:r>
      <w:r w:rsidR="00E03D80">
        <w:rPr>
          <w:rFonts w:asciiTheme="minorHAnsi" w:hAnsiTheme="minorHAnsi" w:cstheme="minorHAnsi"/>
        </w:rPr>
        <w:t>…………………………</w:t>
      </w:r>
      <w:r w:rsidRPr="00C24AEC">
        <w:rPr>
          <w:rFonts w:asciiTheme="minorHAnsi" w:hAnsiTheme="minorHAnsi" w:cstheme="minorHAnsi"/>
        </w:rPr>
        <w:t>zł.</w:t>
      </w:r>
    </w:p>
    <w:p w14:paraId="2B418CF0" w14:textId="77777777" w:rsidR="000374D8" w:rsidRPr="00856C6F" w:rsidRDefault="000374D8" w:rsidP="000374D8">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i/>
          <w:iCs/>
        </w:rPr>
      </w:pPr>
      <w:r w:rsidRPr="00C24AEC">
        <w:rPr>
          <w:rFonts w:asciiTheme="minorHAnsi" w:hAnsiTheme="minorHAnsi" w:cstheme="minorHAnsi"/>
        </w:rPr>
        <w:t xml:space="preserve">Wynagrodzenie wypłacone będzie Wykonawcy na podstawie maksymalnie </w:t>
      </w:r>
      <w:r>
        <w:rPr>
          <w:rFonts w:asciiTheme="minorHAnsi" w:hAnsiTheme="minorHAnsi" w:cstheme="minorHAnsi"/>
        </w:rPr>
        <w:t>jednej</w:t>
      </w:r>
      <w:r w:rsidRPr="00C24AEC">
        <w:rPr>
          <w:rFonts w:asciiTheme="minorHAnsi" w:hAnsiTheme="minorHAnsi" w:cstheme="minorHAnsi"/>
        </w:rPr>
        <w:t xml:space="preserve"> faktur</w:t>
      </w:r>
      <w:r>
        <w:rPr>
          <w:rFonts w:asciiTheme="minorHAnsi" w:hAnsiTheme="minorHAnsi" w:cstheme="minorHAnsi"/>
        </w:rPr>
        <w:t xml:space="preserve">y </w:t>
      </w:r>
      <w:r w:rsidRPr="00C24AEC">
        <w:rPr>
          <w:rFonts w:asciiTheme="minorHAnsi" w:hAnsiTheme="minorHAnsi" w:cstheme="minorHAnsi"/>
        </w:rPr>
        <w:t>częściow</w:t>
      </w:r>
      <w:r>
        <w:rPr>
          <w:rFonts w:asciiTheme="minorHAnsi" w:hAnsiTheme="minorHAnsi" w:cstheme="minorHAnsi"/>
        </w:rPr>
        <w:t xml:space="preserve">ej </w:t>
      </w:r>
      <w:r w:rsidRPr="00C24AEC">
        <w:rPr>
          <w:rFonts w:asciiTheme="minorHAnsi" w:hAnsiTheme="minorHAnsi" w:cstheme="minorHAnsi"/>
        </w:rPr>
        <w:t>wystawion</w:t>
      </w:r>
      <w:r>
        <w:rPr>
          <w:rFonts w:asciiTheme="minorHAnsi" w:hAnsiTheme="minorHAnsi" w:cstheme="minorHAnsi"/>
        </w:rPr>
        <w:t>ej</w:t>
      </w:r>
      <w:r w:rsidRPr="00C24AEC">
        <w:rPr>
          <w:rFonts w:asciiTheme="minorHAnsi" w:hAnsiTheme="minorHAnsi" w:cstheme="minorHAnsi"/>
        </w:rPr>
        <w:t xml:space="preserve">  </w:t>
      </w:r>
      <w:r>
        <w:rPr>
          <w:rFonts w:asciiTheme="minorHAnsi" w:hAnsiTheme="minorHAnsi" w:cstheme="minorHAnsi"/>
        </w:rPr>
        <w:t xml:space="preserve">po drugim miesiącu </w:t>
      </w:r>
      <w:r w:rsidRPr="00C24AEC">
        <w:rPr>
          <w:rFonts w:asciiTheme="minorHAnsi" w:hAnsiTheme="minorHAnsi" w:cstheme="minorHAnsi"/>
        </w:rPr>
        <w:t>dla faktycznie wykonanego zakresu robót, po ustaleniu procentowego zaawansowania robót i protokolarnym ich odbiorze potwierdzającym brak uwag do wykonania prac oraz faktury końcowej wystawionej po bezusterkowym odbiorze końcowym</w:t>
      </w:r>
      <w:r>
        <w:rPr>
          <w:rFonts w:asciiTheme="minorHAnsi" w:hAnsiTheme="minorHAnsi" w:cstheme="minorHAnsi"/>
        </w:rPr>
        <w:t>.</w:t>
      </w:r>
    </w:p>
    <w:p w14:paraId="6A2C498D" w14:textId="1A323F1A" w:rsidR="008967A1" w:rsidRPr="00C24AEC" w:rsidRDefault="008967A1" w:rsidP="005A224C">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 xml:space="preserve">Ustala się, że wynagrodzenie Wykonawcy </w:t>
      </w:r>
      <w:r w:rsidR="001230BE" w:rsidRPr="00C24AEC">
        <w:rPr>
          <w:rFonts w:asciiTheme="minorHAnsi" w:hAnsiTheme="minorHAnsi" w:cstheme="minorHAnsi"/>
        </w:rPr>
        <w:t xml:space="preserve"> ma charakter ryczałtowy i </w:t>
      </w:r>
      <w:r w:rsidR="009B36DB" w:rsidRPr="00C24AEC">
        <w:rPr>
          <w:rFonts w:asciiTheme="minorHAnsi" w:hAnsiTheme="minorHAnsi" w:cstheme="minorHAnsi"/>
        </w:rPr>
        <w:t xml:space="preserve">uwzględnia </w:t>
      </w:r>
      <w:r w:rsidR="001230BE" w:rsidRPr="00C24AEC">
        <w:rPr>
          <w:rFonts w:asciiTheme="minorHAnsi" w:hAnsiTheme="minorHAnsi" w:cstheme="minorHAnsi"/>
        </w:rPr>
        <w:t>wszystkie koszty poniesione przez Wykonawcę w ramach wykonania umowy</w:t>
      </w:r>
      <w:r w:rsidR="00E10D26">
        <w:rPr>
          <w:rFonts w:asciiTheme="minorHAnsi" w:hAnsiTheme="minorHAnsi" w:cstheme="minorHAnsi"/>
        </w:rPr>
        <w:t>,</w:t>
      </w:r>
      <w:r w:rsidR="001230BE" w:rsidRPr="00C24AEC">
        <w:rPr>
          <w:rFonts w:asciiTheme="minorHAnsi" w:hAnsiTheme="minorHAnsi" w:cstheme="minorHAnsi"/>
        </w:rPr>
        <w:t xml:space="preserve"> w tym </w:t>
      </w:r>
      <w:r w:rsidRPr="00C24AEC">
        <w:rPr>
          <w:rFonts w:asciiTheme="minorHAnsi" w:hAnsiTheme="minorHAnsi" w:cstheme="minorHAnsi"/>
        </w:rPr>
        <w:t>obowiązujące w Polsce podatki, włącznie z podatkiem VAT, ewentualn</w:t>
      </w:r>
      <w:r w:rsidR="00E10D26">
        <w:rPr>
          <w:rFonts w:asciiTheme="minorHAnsi" w:hAnsiTheme="minorHAnsi" w:cstheme="minorHAnsi"/>
        </w:rPr>
        <w:t>e</w:t>
      </w:r>
      <w:r w:rsidRPr="00C24AEC">
        <w:rPr>
          <w:rFonts w:asciiTheme="minorHAnsi" w:hAnsiTheme="minorHAnsi" w:cstheme="minorHAnsi"/>
        </w:rPr>
        <w:t xml:space="preserve"> opłat</w:t>
      </w:r>
      <w:r w:rsidR="00E10D26">
        <w:rPr>
          <w:rFonts w:asciiTheme="minorHAnsi" w:hAnsiTheme="minorHAnsi" w:cstheme="minorHAnsi"/>
        </w:rPr>
        <w:t>y</w:t>
      </w:r>
      <w:r w:rsidRPr="00C24AEC">
        <w:rPr>
          <w:rFonts w:asciiTheme="minorHAnsi" w:hAnsiTheme="minorHAnsi" w:cstheme="minorHAnsi"/>
        </w:rPr>
        <w:t xml:space="preserve"> celn</w:t>
      </w:r>
      <w:r w:rsidR="00E10D26">
        <w:rPr>
          <w:rFonts w:asciiTheme="minorHAnsi" w:hAnsiTheme="minorHAnsi" w:cstheme="minorHAnsi"/>
        </w:rPr>
        <w:t>e</w:t>
      </w:r>
      <w:r w:rsidRPr="00C24AEC">
        <w:rPr>
          <w:rFonts w:asciiTheme="minorHAnsi" w:hAnsiTheme="minorHAnsi" w:cstheme="minorHAnsi"/>
        </w:rPr>
        <w:t xml:space="preserve"> i inn</w:t>
      </w:r>
      <w:r w:rsidR="00E10D26">
        <w:rPr>
          <w:rFonts w:asciiTheme="minorHAnsi" w:hAnsiTheme="minorHAnsi" w:cstheme="minorHAnsi"/>
        </w:rPr>
        <w:t>e</w:t>
      </w:r>
      <w:r w:rsidRPr="00C24AEC">
        <w:rPr>
          <w:rFonts w:asciiTheme="minorHAnsi" w:hAnsiTheme="minorHAnsi" w:cstheme="minorHAnsi"/>
        </w:rPr>
        <w:t xml:space="preserve"> opłat</w:t>
      </w:r>
      <w:r w:rsidR="00E10D26">
        <w:rPr>
          <w:rFonts w:asciiTheme="minorHAnsi" w:hAnsiTheme="minorHAnsi" w:cstheme="minorHAnsi"/>
        </w:rPr>
        <w:t>y</w:t>
      </w:r>
      <w:r w:rsidRPr="00C24AEC">
        <w:rPr>
          <w:rFonts w:asciiTheme="minorHAnsi" w:hAnsiTheme="minorHAnsi" w:cstheme="minorHAnsi"/>
        </w:rPr>
        <w:t xml:space="preserve"> związan</w:t>
      </w:r>
      <w:r w:rsidR="00E10D26">
        <w:rPr>
          <w:rFonts w:asciiTheme="minorHAnsi" w:hAnsiTheme="minorHAnsi" w:cstheme="minorHAnsi"/>
        </w:rPr>
        <w:t>e</w:t>
      </w:r>
      <w:r w:rsidRPr="00C24AEC">
        <w:rPr>
          <w:rFonts w:asciiTheme="minorHAnsi" w:hAnsiTheme="minorHAnsi" w:cstheme="minorHAnsi"/>
        </w:rPr>
        <w:t xml:space="preserve"> z wykonywaniem przedmiotu zamówienia.</w:t>
      </w:r>
    </w:p>
    <w:p w14:paraId="400E94BE" w14:textId="6869BBBB" w:rsidR="008967A1" w:rsidRPr="00C24AEC" w:rsidRDefault="009B36DB" w:rsidP="005A224C">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 xml:space="preserve">Zamawiający </w:t>
      </w:r>
      <w:r w:rsidR="008967A1" w:rsidRPr="00C24AEC">
        <w:rPr>
          <w:rFonts w:asciiTheme="minorHAnsi" w:hAnsiTheme="minorHAnsi" w:cstheme="minorHAnsi"/>
        </w:rPr>
        <w:t>dokon</w:t>
      </w:r>
      <w:r w:rsidR="0070375E" w:rsidRPr="00C24AEC">
        <w:rPr>
          <w:rFonts w:asciiTheme="minorHAnsi" w:hAnsiTheme="minorHAnsi" w:cstheme="minorHAnsi"/>
        </w:rPr>
        <w:t>a</w:t>
      </w:r>
      <w:r w:rsidR="008967A1" w:rsidRPr="00C24AEC">
        <w:rPr>
          <w:rFonts w:asciiTheme="minorHAnsi" w:hAnsiTheme="minorHAnsi" w:cstheme="minorHAnsi"/>
        </w:rPr>
        <w:t xml:space="preserve"> odbior</w:t>
      </w:r>
      <w:r w:rsidR="0070375E" w:rsidRPr="00C24AEC">
        <w:rPr>
          <w:rFonts w:asciiTheme="minorHAnsi" w:hAnsiTheme="minorHAnsi" w:cstheme="minorHAnsi"/>
        </w:rPr>
        <w:t>u</w:t>
      </w:r>
      <w:r w:rsidR="008967A1" w:rsidRPr="00C24AEC">
        <w:rPr>
          <w:rFonts w:asciiTheme="minorHAnsi" w:hAnsiTheme="minorHAnsi" w:cstheme="minorHAnsi"/>
        </w:rPr>
        <w:t xml:space="preserve"> zakres</w:t>
      </w:r>
      <w:r w:rsidR="0070375E" w:rsidRPr="00C24AEC">
        <w:rPr>
          <w:rFonts w:asciiTheme="minorHAnsi" w:hAnsiTheme="minorHAnsi" w:cstheme="minorHAnsi"/>
        </w:rPr>
        <w:t>u</w:t>
      </w:r>
      <w:r w:rsidR="008967A1" w:rsidRPr="00C24AEC">
        <w:rPr>
          <w:rFonts w:asciiTheme="minorHAnsi" w:hAnsiTheme="minorHAnsi" w:cstheme="minorHAnsi"/>
        </w:rPr>
        <w:t xml:space="preserve"> prac na zasadach określonych w § 1</w:t>
      </w:r>
      <w:r w:rsidR="00716E80">
        <w:rPr>
          <w:rFonts w:asciiTheme="minorHAnsi" w:hAnsiTheme="minorHAnsi" w:cstheme="minorHAnsi"/>
        </w:rPr>
        <w:t>1</w:t>
      </w:r>
      <w:r w:rsidR="008967A1" w:rsidRPr="00C24AEC">
        <w:rPr>
          <w:rFonts w:asciiTheme="minorHAnsi" w:hAnsiTheme="minorHAnsi" w:cstheme="minorHAnsi"/>
        </w:rPr>
        <w:t>.</w:t>
      </w:r>
    </w:p>
    <w:p w14:paraId="0A6D13CB" w14:textId="3EAD2EDF" w:rsidR="008967A1" w:rsidRPr="00C24AEC" w:rsidRDefault="008967A1" w:rsidP="005A224C">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 xml:space="preserve">Przed ustalonym w § </w:t>
      </w:r>
      <w:r w:rsidR="00716E80">
        <w:rPr>
          <w:rFonts w:asciiTheme="minorHAnsi" w:hAnsiTheme="minorHAnsi" w:cstheme="minorHAnsi"/>
        </w:rPr>
        <w:t xml:space="preserve">4 </w:t>
      </w:r>
      <w:r w:rsidRPr="00C24AEC">
        <w:rPr>
          <w:rFonts w:asciiTheme="minorHAnsi" w:hAnsiTheme="minorHAnsi" w:cstheme="minorHAnsi"/>
        </w:rPr>
        <w:t>umowy</w:t>
      </w:r>
      <w:r w:rsidRPr="00C24AEC">
        <w:rPr>
          <w:rFonts w:asciiTheme="minorHAnsi" w:hAnsiTheme="minorHAnsi" w:cstheme="minorHAnsi"/>
          <w:b/>
        </w:rPr>
        <w:t xml:space="preserve"> </w:t>
      </w:r>
      <w:r w:rsidRPr="00C24AEC">
        <w:rPr>
          <w:rFonts w:asciiTheme="minorHAnsi" w:hAnsiTheme="minorHAnsi" w:cstheme="minorHAnsi"/>
        </w:rPr>
        <w:t>terminem wykonania, Wykonawca zgłosi gotowość do odbioru końcowego. Potwierdzeniem wykonania bez uwag przedm</w:t>
      </w:r>
      <w:r w:rsidR="00DF3065" w:rsidRPr="00C24AEC">
        <w:rPr>
          <w:rFonts w:asciiTheme="minorHAnsi" w:hAnsiTheme="minorHAnsi" w:cstheme="minorHAnsi"/>
        </w:rPr>
        <w:t>iotu zamówienia będzie protokół</w:t>
      </w:r>
      <w:r w:rsidRPr="00C24AEC">
        <w:rPr>
          <w:rFonts w:asciiTheme="minorHAnsi" w:hAnsiTheme="minorHAnsi" w:cstheme="minorHAnsi"/>
        </w:rPr>
        <w:t xml:space="preserve"> odbioru końcowego podpisany przez Strony - wzór protokołu odbioru stanowi </w:t>
      </w:r>
      <w:r w:rsidRPr="00C24AEC">
        <w:rPr>
          <w:rFonts w:asciiTheme="minorHAnsi" w:hAnsiTheme="minorHAnsi" w:cstheme="minorHAnsi"/>
          <w:b/>
        </w:rPr>
        <w:t xml:space="preserve">załącznik nr </w:t>
      </w:r>
      <w:r w:rsidR="00D24C0E">
        <w:rPr>
          <w:rFonts w:asciiTheme="minorHAnsi" w:hAnsiTheme="minorHAnsi" w:cstheme="minorHAnsi"/>
          <w:b/>
        </w:rPr>
        <w:t>8</w:t>
      </w:r>
      <w:r w:rsidRPr="00C24AEC">
        <w:rPr>
          <w:rFonts w:asciiTheme="minorHAnsi" w:hAnsiTheme="minorHAnsi" w:cstheme="minorHAnsi"/>
        </w:rPr>
        <w:t xml:space="preserve"> do niniejszej umowy.</w:t>
      </w:r>
    </w:p>
    <w:p w14:paraId="5EB22A59" w14:textId="77777777" w:rsidR="005F2707" w:rsidRDefault="00AD5677" w:rsidP="005A224C">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Zapłata wynagrodzenia nastąpi przelewem na rachunek bankowy</w:t>
      </w:r>
      <w:r w:rsidR="00DA22EB">
        <w:rPr>
          <w:rFonts w:asciiTheme="minorHAnsi" w:hAnsiTheme="minorHAnsi" w:cstheme="minorHAnsi"/>
        </w:rPr>
        <w:t xml:space="preserve"> Wykonawcy </w:t>
      </w:r>
      <w:r w:rsidRPr="00C24AEC">
        <w:rPr>
          <w:rFonts w:asciiTheme="minorHAnsi" w:hAnsiTheme="minorHAnsi" w:cstheme="minorHAnsi"/>
        </w:rPr>
        <w:t xml:space="preserve"> </w:t>
      </w:r>
      <w:r w:rsidR="005F2707">
        <w:rPr>
          <w:rFonts w:asciiTheme="minorHAnsi" w:hAnsiTheme="minorHAnsi" w:cstheme="minorHAnsi"/>
        </w:rPr>
        <w:t>wskazany</w:t>
      </w:r>
      <w:r w:rsidRPr="00C24AEC">
        <w:rPr>
          <w:rFonts w:asciiTheme="minorHAnsi" w:hAnsiTheme="minorHAnsi" w:cstheme="minorHAnsi"/>
        </w:rPr>
        <w:t xml:space="preserve"> na faktur</w:t>
      </w:r>
      <w:r w:rsidR="0045410A">
        <w:rPr>
          <w:rFonts w:asciiTheme="minorHAnsi" w:hAnsiTheme="minorHAnsi" w:cstheme="minorHAnsi"/>
        </w:rPr>
        <w:t>ze</w:t>
      </w:r>
      <w:r w:rsidRPr="00C24AEC">
        <w:rPr>
          <w:rFonts w:asciiTheme="minorHAnsi" w:hAnsiTheme="minorHAnsi" w:cstheme="minorHAnsi"/>
        </w:rPr>
        <w:t xml:space="preserve">, w </w:t>
      </w:r>
      <w:r w:rsidR="005F2707">
        <w:rPr>
          <w:rFonts w:asciiTheme="minorHAnsi" w:hAnsiTheme="minorHAnsi" w:cstheme="minorHAnsi"/>
        </w:rPr>
        <w:t>terminie</w:t>
      </w:r>
      <w:r w:rsidRPr="00C24AEC">
        <w:rPr>
          <w:rFonts w:asciiTheme="minorHAnsi" w:hAnsiTheme="minorHAnsi" w:cstheme="minorHAnsi"/>
        </w:rPr>
        <w:t xml:space="preserve"> </w:t>
      </w:r>
      <w:r w:rsidR="000A6F53" w:rsidRPr="00C24AEC">
        <w:rPr>
          <w:rFonts w:asciiTheme="minorHAnsi" w:hAnsiTheme="minorHAnsi" w:cstheme="minorHAnsi"/>
        </w:rPr>
        <w:t xml:space="preserve">do </w:t>
      </w:r>
      <w:r w:rsidRPr="00C24AEC">
        <w:rPr>
          <w:rFonts w:asciiTheme="minorHAnsi" w:hAnsiTheme="minorHAnsi" w:cstheme="minorHAnsi"/>
          <w:b/>
        </w:rPr>
        <w:t>30 dni</w:t>
      </w:r>
      <w:r w:rsidRPr="00C24AEC">
        <w:rPr>
          <w:rFonts w:asciiTheme="minorHAnsi" w:hAnsiTheme="minorHAnsi" w:cstheme="minorHAnsi"/>
        </w:rPr>
        <w:t xml:space="preserve"> </w:t>
      </w:r>
      <w:r w:rsidR="005F2707">
        <w:rPr>
          <w:rFonts w:asciiTheme="minorHAnsi" w:hAnsiTheme="minorHAnsi" w:cstheme="minorHAnsi"/>
        </w:rPr>
        <w:t xml:space="preserve">kalendarzowych </w:t>
      </w:r>
      <w:r w:rsidRPr="00C24AEC">
        <w:rPr>
          <w:rFonts w:asciiTheme="minorHAnsi" w:hAnsiTheme="minorHAnsi" w:cstheme="minorHAnsi"/>
        </w:rPr>
        <w:t xml:space="preserve">od daty otrzymania przez </w:t>
      </w:r>
      <w:r w:rsidRPr="00C24AEC">
        <w:rPr>
          <w:rFonts w:asciiTheme="minorHAnsi" w:hAnsiTheme="minorHAnsi" w:cstheme="minorHAnsi"/>
        </w:rPr>
        <w:lastRenderedPageBreak/>
        <w:t>Zamawiającego prawidłowo wystawion</w:t>
      </w:r>
      <w:r w:rsidR="0070375E" w:rsidRPr="00C24AEC">
        <w:rPr>
          <w:rFonts w:asciiTheme="minorHAnsi" w:hAnsiTheme="minorHAnsi" w:cstheme="minorHAnsi"/>
        </w:rPr>
        <w:t>ej</w:t>
      </w:r>
      <w:r w:rsidR="00DF3065" w:rsidRPr="00C24AEC">
        <w:rPr>
          <w:rFonts w:asciiTheme="minorHAnsi" w:hAnsiTheme="minorHAnsi" w:cstheme="minorHAnsi"/>
        </w:rPr>
        <w:t xml:space="preserve"> faktur</w:t>
      </w:r>
      <w:r w:rsidR="00661702">
        <w:rPr>
          <w:rFonts w:asciiTheme="minorHAnsi" w:hAnsiTheme="minorHAnsi" w:cstheme="minorHAnsi"/>
        </w:rPr>
        <w:t>y</w:t>
      </w:r>
      <w:r w:rsidR="005F2707">
        <w:rPr>
          <w:rFonts w:asciiTheme="minorHAnsi" w:hAnsiTheme="minorHAnsi" w:cstheme="minorHAnsi"/>
        </w:rPr>
        <w:t xml:space="preserve"> VAT.</w:t>
      </w:r>
    </w:p>
    <w:p w14:paraId="5749F035" w14:textId="6BB5CCFE" w:rsidR="005F2707" w:rsidRPr="005F2707" w:rsidRDefault="005F2707" w:rsidP="005F2707">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rPr>
      </w:pPr>
      <w:r w:rsidRPr="005F2707">
        <w:rPr>
          <w:rFonts w:asciiTheme="minorHAnsi" w:hAnsiTheme="minorHAnsi" w:cstheme="minorHAnsi"/>
          <w:lang w:eastAsia="pl-PL"/>
        </w:rPr>
        <w:t>Faktury wystawiane poza Krajowym Systemem e-Faktur będą zawierały dane nabywcy i odbiorcy wg poniższego wzoru:</w:t>
      </w:r>
    </w:p>
    <w:p w14:paraId="4A90FDCA" w14:textId="77777777" w:rsidR="005F2707" w:rsidRPr="005F2707" w:rsidRDefault="005F2707" w:rsidP="005F2707">
      <w:pPr>
        <w:spacing w:after="0" w:line="240" w:lineRule="auto"/>
        <w:ind w:left="426"/>
        <w:rPr>
          <w:rFonts w:asciiTheme="minorHAnsi" w:eastAsia="Times New Roman" w:hAnsiTheme="minorHAnsi" w:cstheme="minorHAnsi"/>
          <w:sz w:val="24"/>
          <w:szCs w:val="24"/>
          <w:lang w:eastAsia="pl-PL"/>
        </w:rPr>
      </w:pPr>
      <w:r w:rsidRPr="005F2707">
        <w:rPr>
          <w:rFonts w:asciiTheme="minorHAnsi" w:eastAsia="Times New Roman" w:hAnsiTheme="minorHAnsi" w:cstheme="minorHAnsi"/>
          <w:sz w:val="24"/>
          <w:szCs w:val="24"/>
          <w:u w:val="single"/>
          <w:lang w:eastAsia="pl-PL"/>
        </w:rPr>
        <w:t>Nabywca:</w:t>
      </w:r>
      <w:r w:rsidRPr="005F2707">
        <w:rPr>
          <w:rFonts w:asciiTheme="minorHAnsi" w:eastAsia="Times New Roman" w:hAnsiTheme="minorHAnsi" w:cstheme="minorHAnsi"/>
          <w:sz w:val="24"/>
          <w:szCs w:val="24"/>
          <w:lang w:eastAsia="pl-PL"/>
        </w:rPr>
        <w:br/>
        <w:t>Miasto Łódź</w:t>
      </w:r>
      <w:r w:rsidRPr="005F2707">
        <w:rPr>
          <w:rFonts w:asciiTheme="minorHAnsi" w:eastAsia="Times New Roman" w:hAnsiTheme="minorHAnsi" w:cstheme="minorHAnsi"/>
          <w:sz w:val="24"/>
          <w:szCs w:val="24"/>
          <w:lang w:eastAsia="pl-PL"/>
        </w:rPr>
        <w:br/>
        <w:t xml:space="preserve">ul. Piotrkowska 104 </w:t>
      </w:r>
    </w:p>
    <w:p w14:paraId="376514BC" w14:textId="77777777" w:rsidR="005F2707" w:rsidRPr="005F2707" w:rsidRDefault="005F2707" w:rsidP="005F2707">
      <w:pPr>
        <w:spacing w:after="0" w:line="240" w:lineRule="auto"/>
        <w:ind w:left="426"/>
        <w:rPr>
          <w:rFonts w:asciiTheme="minorHAnsi" w:eastAsia="Times New Roman" w:hAnsiTheme="minorHAnsi" w:cstheme="minorHAnsi"/>
          <w:sz w:val="24"/>
          <w:szCs w:val="24"/>
          <w:lang w:eastAsia="pl-PL"/>
        </w:rPr>
      </w:pPr>
      <w:r w:rsidRPr="005F2707">
        <w:rPr>
          <w:rFonts w:asciiTheme="minorHAnsi" w:eastAsia="Times New Roman" w:hAnsiTheme="minorHAnsi" w:cstheme="minorHAnsi"/>
          <w:sz w:val="24"/>
          <w:szCs w:val="24"/>
          <w:lang w:eastAsia="pl-PL"/>
        </w:rPr>
        <w:t>90-926 Łódź</w:t>
      </w:r>
      <w:r w:rsidRPr="005F2707">
        <w:rPr>
          <w:rFonts w:asciiTheme="minorHAnsi" w:eastAsia="Times New Roman" w:hAnsiTheme="minorHAnsi" w:cstheme="minorHAnsi"/>
          <w:sz w:val="24"/>
          <w:szCs w:val="24"/>
          <w:lang w:eastAsia="pl-PL"/>
        </w:rPr>
        <w:br/>
        <w:t>NIP: 725-002-89-02</w:t>
      </w:r>
    </w:p>
    <w:p w14:paraId="3BD94EC8" w14:textId="77777777" w:rsidR="005F2707" w:rsidRPr="005F2707" w:rsidRDefault="005F2707" w:rsidP="005F2707">
      <w:pPr>
        <w:spacing w:after="0" w:line="240" w:lineRule="auto"/>
        <w:ind w:left="426"/>
        <w:rPr>
          <w:rFonts w:asciiTheme="minorHAnsi" w:eastAsia="Times New Roman" w:hAnsiTheme="minorHAnsi" w:cstheme="minorHAnsi"/>
          <w:sz w:val="24"/>
          <w:szCs w:val="24"/>
          <w:lang w:eastAsia="pl-PL"/>
        </w:rPr>
      </w:pPr>
      <w:r w:rsidRPr="005F2707">
        <w:rPr>
          <w:rFonts w:asciiTheme="minorHAnsi" w:eastAsia="Times New Roman" w:hAnsiTheme="minorHAnsi" w:cstheme="minorHAnsi"/>
          <w:sz w:val="24"/>
          <w:szCs w:val="24"/>
          <w:u w:val="single"/>
          <w:lang w:eastAsia="pl-PL"/>
        </w:rPr>
        <w:t>Odbiorca:</w:t>
      </w:r>
      <w:r w:rsidRPr="005F2707">
        <w:rPr>
          <w:rFonts w:asciiTheme="minorHAnsi" w:eastAsia="Times New Roman" w:hAnsiTheme="minorHAnsi" w:cstheme="minorHAnsi"/>
          <w:sz w:val="24"/>
          <w:szCs w:val="24"/>
          <w:lang w:eastAsia="pl-PL"/>
        </w:rPr>
        <w:br/>
        <w:t>Zarząd Zieleni Miejskiej</w:t>
      </w:r>
    </w:p>
    <w:p w14:paraId="1AB02A5F" w14:textId="77777777" w:rsidR="005F2707" w:rsidRPr="005F2707" w:rsidRDefault="005F2707" w:rsidP="005F2707">
      <w:pPr>
        <w:spacing w:after="0" w:line="240" w:lineRule="auto"/>
        <w:ind w:left="426"/>
        <w:rPr>
          <w:rFonts w:asciiTheme="minorHAnsi" w:eastAsia="Times New Roman" w:hAnsiTheme="minorHAnsi" w:cstheme="minorHAnsi"/>
          <w:i/>
          <w:iCs/>
          <w:sz w:val="24"/>
          <w:szCs w:val="24"/>
          <w:lang w:eastAsia="pl-PL"/>
        </w:rPr>
      </w:pPr>
      <w:r w:rsidRPr="005F2707">
        <w:rPr>
          <w:rFonts w:asciiTheme="minorHAnsi" w:eastAsia="Times New Roman" w:hAnsiTheme="minorHAnsi" w:cstheme="minorHAnsi"/>
          <w:sz w:val="24"/>
          <w:szCs w:val="24"/>
          <w:lang w:eastAsia="pl-PL"/>
        </w:rPr>
        <w:t xml:space="preserve">ul. Retkińska 41 </w:t>
      </w:r>
      <w:r w:rsidRPr="005F2707">
        <w:rPr>
          <w:rFonts w:asciiTheme="minorHAnsi" w:eastAsia="Times New Roman" w:hAnsiTheme="minorHAnsi" w:cstheme="minorHAnsi"/>
          <w:sz w:val="24"/>
          <w:szCs w:val="24"/>
          <w:lang w:eastAsia="pl-PL"/>
        </w:rPr>
        <w:br/>
        <w:t>94-004 Łódź</w:t>
      </w:r>
    </w:p>
    <w:p w14:paraId="5029685D" w14:textId="40B6038B" w:rsidR="005F2707" w:rsidRPr="005F2707" w:rsidRDefault="00661702" w:rsidP="005F2707">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rPr>
      </w:pPr>
      <w:r w:rsidRPr="005F2707">
        <w:rPr>
          <w:rFonts w:asciiTheme="minorHAnsi" w:hAnsiTheme="minorHAnsi" w:cstheme="minorHAnsi"/>
        </w:rPr>
        <w:t xml:space="preserve"> </w:t>
      </w:r>
      <w:r w:rsidR="005F2707" w:rsidRPr="005F2707">
        <w:rPr>
          <w:rFonts w:asciiTheme="minorHAnsi" w:hAnsiTheme="minorHAnsi" w:cstheme="minorHAnsi"/>
          <w:lang w:eastAsia="pl-PL"/>
        </w:rPr>
        <w:t>W przypadku kiedy Wykonawca nie będzie miał możliwości wystawienia faktury poza systemem Krajowym Systemem e-Faktur z danymi odbiorcy zawartymi w sekcji Odbiorca, umieści je w sekcji Opis/Uwagi do faktury.</w:t>
      </w:r>
    </w:p>
    <w:p w14:paraId="23FA0B12" w14:textId="6F9CBE81" w:rsidR="005F2707" w:rsidRPr="005F2707" w:rsidRDefault="005F2707" w:rsidP="005F2707">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rPr>
      </w:pPr>
      <w:r w:rsidRPr="005F2707">
        <w:rPr>
          <w:rFonts w:asciiTheme="minorHAnsi" w:hAnsiTheme="minorHAnsi" w:cstheme="minorHAnsi"/>
          <w:lang w:eastAsia="pl-PL"/>
        </w:rPr>
        <w:t>Faktury wystawiane w Krajowym Systemem e-Faktur będą zawierały dane nabywcy i odbiorcy wg poniższego wzoru:</w:t>
      </w:r>
    </w:p>
    <w:p w14:paraId="4A8789A8" w14:textId="77777777" w:rsidR="005F2707" w:rsidRPr="005F2707" w:rsidRDefault="005F2707" w:rsidP="005F2707">
      <w:pPr>
        <w:spacing w:after="0" w:line="240" w:lineRule="auto"/>
        <w:ind w:left="284"/>
        <w:rPr>
          <w:rFonts w:asciiTheme="minorHAnsi" w:eastAsia="Times New Roman" w:hAnsiTheme="minorHAnsi" w:cstheme="minorHAnsi"/>
          <w:sz w:val="24"/>
          <w:szCs w:val="24"/>
          <w:lang w:eastAsia="pl-PL"/>
        </w:rPr>
      </w:pPr>
      <w:r w:rsidRPr="005F2707">
        <w:rPr>
          <w:rFonts w:asciiTheme="minorHAnsi" w:eastAsia="Times New Roman" w:hAnsiTheme="minorHAnsi" w:cstheme="minorHAnsi"/>
          <w:sz w:val="24"/>
          <w:szCs w:val="24"/>
          <w:u w:val="single"/>
          <w:lang w:eastAsia="pl-PL"/>
        </w:rPr>
        <w:t>Podmiot 2 - Nabywca :</w:t>
      </w:r>
      <w:r w:rsidRPr="005F2707">
        <w:rPr>
          <w:rFonts w:asciiTheme="minorHAnsi" w:eastAsia="Times New Roman" w:hAnsiTheme="minorHAnsi" w:cstheme="minorHAnsi"/>
          <w:sz w:val="24"/>
          <w:szCs w:val="24"/>
          <w:lang w:eastAsia="pl-PL"/>
        </w:rPr>
        <w:br/>
        <w:t>Miasto Łódź</w:t>
      </w:r>
      <w:r w:rsidRPr="005F2707">
        <w:rPr>
          <w:rFonts w:asciiTheme="minorHAnsi" w:eastAsia="Times New Roman" w:hAnsiTheme="minorHAnsi" w:cstheme="minorHAnsi"/>
          <w:sz w:val="24"/>
          <w:szCs w:val="24"/>
          <w:lang w:eastAsia="pl-PL"/>
        </w:rPr>
        <w:br/>
        <w:t xml:space="preserve">ul. Piotrkowska 104 </w:t>
      </w:r>
    </w:p>
    <w:p w14:paraId="4CB8BCE2" w14:textId="77777777" w:rsidR="005F2707" w:rsidRPr="005F2707" w:rsidRDefault="005F2707" w:rsidP="005F2707">
      <w:pPr>
        <w:spacing w:after="0" w:line="240" w:lineRule="auto"/>
        <w:ind w:left="284"/>
        <w:rPr>
          <w:rFonts w:asciiTheme="minorHAnsi" w:eastAsia="Times New Roman" w:hAnsiTheme="minorHAnsi" w:cstheme="minorHAnsi"/>
          <w:sz w:val="24"/>
          <w:szCs w:val="24"/>
          <w:lang w:eastAsia="pl-PL"/>
        </w:rPr>
      </w:pPr>
      <w:r w:rsidRPr="005F2707">
        <w:rPr>
          <w:rFonts w:asciiTheme="minorHAnsi" w:eastAsia="Times New Roman" w:hAnsiTheme="minorHAnsi" w:cstheme="minorHAnsi"/>
          <w:sz w:val="24"/>
          <w:szCs w:val="24"/>
          <w:lang w:eastAsia="pl-PL"/>
        </w:rPr>
        <w:t>90-926 Łódź</w:t>
      </w:r>
      <w:r w:rsidRPr="005F2707">
        <w:rPr>
          <w:rFonts w:asciiTheme="minorHAnsi" w:eastAsia="Times New Roman" w:hAnsiTheme="minorHAnsi" w:cstheme="minorHAnsi"/>
          <w:sz w:val="24"/>
          <w:szCs w:val="24"/>
          <w:lang w:eastAsia="pl-PL"/>
        </w:rPr>
        <w:br/>
        <w:t>NIP: 725-002-89-02</w:t>
      </w:r>
    </w:p>
    <w:p w14:paraId="6633158C" w14:textId="77777777" w:rsidR="005F2707" w:rsidRPr="005F2707" w:rsidRDefault="005F2707" w:rsidP="005F2707">
      <w:pPr>
        <w:spacing w:after="0" w:line="240" w:lineRule="auto"/>
        <w:ind w:left="284"/>
        <w:rPr>
          <w:rFonts w:asciiTheme="minorHAnsi" w:eastAsia="Times New Roman" w:hAnsiTheme="minorHAnsi" w:cstheme="minorHAnsi"/>
          <w:sz w:val="24"/>
          <w:szCs w:val="24"/>
          <w:lang w:eastAsia="pl-PL"/>
        </w:rPr>
      </w:pPr>
      <w:r w:rsidRPr="005F2707">
        <w:rPr>
          <w:rFonts w:asciiTheme="minorHAnsi" w:eastAsia="Times New Roman" w:hAnsiTheme="minorHAnsi" w:cstheme="minorHAnsi"/>
          <w:sz w:val="24"/>
          <w:szCs w:val="24"/>
          <w:u w:val="single"/>
          <w:lang w:eastAsia="pl-PL"/>
        </w:rPr>
        <w:t>Podmiot 3 - Odbiorca:</w:t>
      </w:r>
      <w:r w:rsidRPr="005F2707">
        <w:rPr>
          <w:rFonts w:asciiTheme="minorHAnsi" w:eastAsia="Times New Roman" w:hAnsiTheme="minorHAnsi" w:cstheme="minorHAnsi"/>
          <w:sz w:val="24"/>
          <w:szCs w:val="24"/>
          <w:lang w:eastAsia="pl-PL"/>
        </w:rPr>
        <w:br/>
        <w:t>Zarząd Zieleni Miejskiej</w:t>
      </w:r>
      <w:r w:rsidRPr="005F2707">
        <w:rPr>
          <w:rFonts w:asciiTheme="minorHAnsi" w:eastAsia="Times New Roman" w:hAnsiTheme="minorHAnsi" w:cstheme="minorHAnsi"/>
          <w:sz w:val="24"/>
          <w:szCs w:val="24"/>
          <w:lang w:eastAsia="pl-PL"/>
        </w:rPr>
        <w:br/>
        <w:t xml:space="preserve">ul. Retkińska 41 </w:t>
      </w:r>
    </w:p>
    <w:p w14:paraId="50CE87D5" w14:textId="77777777" w:rsidR="005F2707" w:rsidRPr="005F2707" w:rsidRDefault="005F2707" w:rsidP="005F2707">
      <w:pPr>
        <w:spacing w:after="0" w:line="240" w:lineRule="auto"/>
        <w:ind w:left="284"/>
        <w:rPr>
          <w:rFonts w:asciiTheme="minorHAnsi" w:eastAsia="Times New Roman" w:hAnsiTheme="minorHAnsi" w:cstheme="minorHAnsi"/>
          <w:sz w:val="24"/>
          <w:szCs w:val="24"/>
          <w:lang w:eastAsia="pl-PL"/>
        </w:rPr>
      </w:pPr>
      <w:r w:rsidRPr="005F2707">
        <w:rPr>
          <w:rFonts w:asciiTheme="minorHAnsi" w:eastAsia="Times New Roman" w:hAnsiTheme="minorHAnsi" w:cstheme="minorHAnsi"/>
          <w:sz w:val="24"/>
          <w:szCs w:val="24"/>
          <w:lang w:eastAsia="pl-PL"/>
        </w:rPr>
        <w:t>94-004 Łódź</w:t>
      </w:r>
    </w:p>
    <w:p w14:paraId="1E3DC668" w14:textId="77777777" w:rsidR="005F2707" w:rsidRPr="005F2707" w:rsidRDefault="005F2707" w:rsidP="005F2707">
      <w:pPr>
        <w:spacing w:after="0" w:line="240" w:lineRule="auto"/>
        <w:ind w:left="284"/>
        <w:rPr>
          <w:rFonts w:asciiTheme="minorHAnsi" w:eastAsia="Times New Roman" w:hAnsiTheme="minorHAnsi" w:cstheme="minorHAnsi"/>
          <w:sz w:val="24"/>
          <w:szCs w:val="24"/>
          <w:lang w:eastAsia="pl-PL"/>
        </w:rPr>
      </w:pPr>
      <w:r w:rsidRPr="005F2707">
        <w:rPr>
          <w:rFonts w:asciiTheme="minorHAnsi" w:eastAsia="Times New Roman" w:hAnsiTheme="minorHAnsi" w:cstheme="minorHAnsi"/>
          <w:sz w:val="24"/>
          <w:szCs w:val="24"/>
          <w:lang w:eastAsia="pl-PL"/>
        </w:rPr>
        <w:t>NIP: 727-278-74-37</w:t>
      </w:r>
    </w:p>
    <w:p w14:paraId="476B43C0" w14:textId="3489C089" w:rsidR="005F2707" w:rsidRPr="005F2707" w:rsidRDefault="005F2707" w:rsidP="005F2707">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rPr>
      </w:pPr>
      <w:r w:rsidRPr="005F2707">
        <w:rPr>
          <w:rFonts w:asciiTheme="minorHAnsi" w:hAnsiTheme="minorHAnsi" w:cstheme="minorHAnsi"/>
          <w:lang w:eastAsia="pl-PL"/>
        </w:rPr>
        <w:t xml:space="preserve">Niezależnie od sposobu wystawiania faktur Wykonawca zobowiązany jest do podawania na nich numerów umów, których dotyczą. </w:t>
      </w:r>
    </w:p>
    <w:p w14:paraId="2D7459E1" w14:textId="138F8975" w:rsidR="005F2707" w:rsidRPr="00266DA9" w:rsidRDefault="005F2707" w:rsidP="00266DA9">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rPr>
      </w:pPr>
      <w:r w:rsidRPr="005F2707">
        <w:rPr>
          <w:rStyle w:val="Uwydatnienie"/>
          <w:rFonts w:asciiTheme="minorHAnsi" w:hAnsiTheme="minorHAnsi" w:cstheme="minorHAnsi"/>
          <w:i w:val="0"/>
          <w:iCs w:val="0"/>
        </w:rPr>
        <w:t xml:space="preserve">W przypadku wystawienia faktury VAT niezgodnie z wymaganiami opisanymi w </w:t>
      </w:r>
      <w:r w:rsidR="00266DA9">
        <w:rPr>
          <w:rStyle w:val="Uwydatnienie"/>
          <w:rFonts w:asciiTheme="minorHAnsi" w:hAnsiTheme="minorHAnsi" w:cstheme="minorHAnsi"/>
          <w:i w:val="0"/>
          <w:iCs w:val="0"/>
        </w:rPr>
        <w:t>ust.</w:t>
      </w:r>
      <w:r w:rsidR="00E10D26">
        <w:rPr>
          <w:rStyle w:val="Uwydatnienie"/>
          <w:rFonts w:asciiTheme="minorHAnsi" w:hAnsiTheme="minorHAnsi" w:cstheme="minorHAnsi"/>
          <w:i w:val="0"/>
          <w:iCs w:val="0"/>
        </w:rPr>
        <w:t>7</w:t>
      </w:r>
      <w:r w:rsidR="00266DA9">
        <w:rPr>
          <w:rStyle w:val="Uwydatnienie"/>
          <w:rFonts w:asciiTheme="minorHAnsi" w:hAnsiTheme="minorHAnsi" w:cstheme="minorHAnsi"/>
          <w:i w:val="0"/>
          <w:iCs w:val="0"/>
        </w:rPr>
        <w:t>-1</w:t>
      </w:r>
      <w:r w:rsidR="00E10D26">
        <w:rPr>
          <w:rStyle w:val="Uwydatnienie"/>
          <w:rFonts w:asciiTheme="minorHAnsi" w:hAnsiTheme="minorHAnsi" w:cstheme="minorHAnsi"/>
          <w:i w:val="0"/>
          <w:iCs w:val="0"/>
        </w:rPr>
        <w:t>0</w:t>
      </w:r>
      <w:r w:rsidRPr="005F2707">
        <w:rPr>
          <w:rStyle w:val="Uwydatnienie"/>
          <w:rFonts w:asciiTheme="minorHAnsi" w:hAnsiTheme="minorHAnsi" w:cstheme="minorHAnsi"/>
          <w:i w:val="0"/>
          <w:iCs w:val="0"/>
        </w:rPr>
        <w:t xml:space="preserve">, Wykonawca zobowiązany jest do jej skorygowania, a bieg terminu jej płatności rozpoczyna się od daty dostarczenia skorygowanej faktury VAT zawierającej prawidłowe oznaczenie nabywcy i odbiorcy faktury zgodne z wymaganiami zawartymi w niniejszym </w:t>
      </w:r>
      <w:r w:rsidR="00266DA9">
        <w:rPr>
          <w:rStyle w:val="Uwydatnienie"/>
          <w:rFonts w:asciiTheme="minorHAnsi" w:hAnsiTheme="minorHAnsi" w:cstheme="minorHAnsi"/>
          <w:i w:val="0"/>
          <w:iCs w:val="0"/>
        </w:rPr>
        <w:t xml:space="preserve"> ustępie 11</w:t>
      </w:r>
      <w:r w:rsidRPr="005F2707">
        <w:rPr>
          <w:rStyle w:val="Uwydatnienie"/>
          <w:rFonts w:asciiTheme="minorHAnsi" w:hAnsiTheme="minorHAnsi" w:cstheme="minorHAnsi"/>
          <w:i w:val="0"/>
          <w:iCs w:val="0"/>
        </w:rPr>
        <w:t>.</w:t>
      </w:r>
    </w:p>
    <w:p w14:paraId="2FF9B497" w14:textId="77777777" w:rsidR="0035790A" w:rsidRPr="00C24AEC" w:rsidRDefault="00AD5677" w:rsidP="005A224C">
      <w:pPr>
        <w:pStyle w:val="Tekstpodstawowy21"/>
        <w:widowControl w:val="0"/>
        <w:numPr>
          <w:ilvl w:val="0"/>
          <w:numId w:val="13"/>
        </w:numPr>
        <w:tabs>
          <w:tab w:val="left" w:pos="426"/>
          <w:tab w:val="left" w:pos="5011"/>
          <w:tab w:val="left" w:pos="9356"/>
        </w:tabs>
        <w:overflowPunct w:val="0"/>
        <w:autoSpaceDE w:val="0"/>
        <w:spacing w:after="0" w:line="240" w:lineRule="auto"/>
        <w:ind w:left="426" w:right="72" w:hanging="426"/>
        <w:textAlignment w:val="baseline"/>
        <w:rPr>
          <w:rFonts w:asciiTheme="minorHAnsi" w:hAnsiTheme="minorHAnsi" w:cstheme="minorHAnsi"/>
        </w:rPr>
      </w:pPr>
      <w:r w:rsidRPr="00C24AEC">
        <w:rPr>
          <w:rFonts w:asciiTheme="minorHAnsi" w:hAnsiTheme="minorHAnsi" w:cstheme="minorHAnsi"/>
        </w:rPr>
        <w:t xml:space="preserve">Do wystawionych przez siebie faktur Wykonawca </w:t>
      </w:r>
      <w:r w:rsidRPr="00C24AEC">
        <w:rPr>
          <w:rFonts w:asciiTheme="minorHAnsi" w:hAnsiTheme="minorHAnsi" w:cstheme="minorHAnsi"/>
          <w:b/>
          <w:u w:val="single"/>
        </w:rPr>
        <w:t>dołączy</w:t>
      </w:r>
      <w:r w:rsidR="00DF3065" w:rsidRPr="00C24AEC">
        <w:rPr>
          <w:rFonts w:asciiTheme="minorHAnsi" w:hAnsiTheme="minorHAnsi" w:cstheme="minorHAnsi"/>
          <w:u w:val="single"/>
        </w:rPr>
        <w:t>:</w:t>
      </w:r>
    </w:p>
    <w:p w14:paraId="1991CD50" w14:textId="3E452A55" w:rsidR="0035790A" w:rsidRPr="00B64603" w:rsidRDefault="00DF3065" w:rsidP="00B64603">
      <w:pPr>
        <w:pStyle w:val="Tekstpodstawowy21"/>
        <w:widowControl w:val="0"/>
        <w:numPr>
          <w:ilvl w:val="1"/>
          <w:numId w:val="13"/>
        </w:numPr>
        <w:tabs>
          <w:tab w:val="left" w:pos="426"/>
          <w:tab w:val="left" w:pos="993"/>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b/>
          <w:u w:val="single"/>
        </w:rPr>
        <w:t>kopię faktur wystawionych przez podwykonawców</w:t>
      </w:r>
      <w:r w:rsidRPr="00C24AEC">
        <w:rPr>
          <w:rFonts w:asciiTheme="minorHAnsi" w:hAnsiTheme="minorHAnsi" w:cstheme="minorHAnsi"/>
          <w:b/>
        </w:rPr>
        <w:t xml:space="preserve">, zgodnie z umowami łączącymi </w:t>
      </w:r>
      <w:r w:rsidRPr="00B64603">
        <w:rPr>
          <w:rFonts w:asciiTheme="minorHAnsi" w:hAnsiTheme="minorHAnsi" w:cstheme="minorHAnsi"/>
          <w:b/>
        </w:rPr>
        <w:t>Wykonawcę z podwykonawcami,</w:t>
      </w:r>
    </w:p>
    <w:p w14:paraId="097E4258" w14:textId="7E75D784" w:rsidR="0035790A" w:rsidRPr="00C24AEC" w:rsidRDefault="00DF3065" w:rsidP="00B64603">
      <w:pPr>
        <w:pStyle w:val="Tekstpodstawowy21"/>
        <w:widowControl w:val="0"/>
        <w:numPr>
          <w:ilvl w:val="1"/>
          <w:numId w:val="13"/>
        </w:numPr>
        <w:tabs>
          <w:tab w:val="left" w:pos="426"/>
          <w:tab w:val="left" w:pos="851"/>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b/>
          <w:u w:val="single"/>
        </w:rPr>
        <w:t>kopie protokołów odbiorów</w:t>
      </w:r>
      <w:r w:rsidRPr="00C24AEC">
        <w:rPr>
          <w:rFonts w:asciiTheme="minorHAnsi" w:hAnsiTheme="minorHAnsi" w:cstheme="minorHAnsi"/>
          <w:b/>
        </w:rPr>
        <w:t xml:space="preserve"> podpisanych przez Wykonawcę i podwykonawców,</w:t>
      </w:r>
    </w:p>
    <w:p w14:paraId="4BC3D9FF" w14:textId="04991776" w:rsidR="0035790A" w:rsidRPr="00B64603" w:rsidRDefault="00DF3065" w:rsidP="00B64603">
      <w:pPr>
        <w:pStyle w:val="Tekstpodstawowy21"/>
        <w:widowControl w:val="0"/>
        <w:numPr>
          <w:ilvl w:val="1"/>
          <w:numId w:val="13"/>
        </w:numPr>
        <w:tabs>
          <w:tab w:val="left" w:pos="426"/>
          <w:tab w:val="left" w:pos="851"/>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b/>
          <w:u w:val="single"/>
        </w:rPr>
        <w:t>oświadczenia podwykonawców</w:t>
      </w:r>
      <w:r w:rsidRPr="00C24AEC">
        <w:rPr>
          <w:rFonts w:asciiTheme="minorHAnsi" w:hAnsiTheme="minorHAnsi" w:cstheme="minorHAnsi"/>
          <w:b/>
        </w:rPr>
        <w:t xml:space="preserve"> o uregulowaniu wobec ni</w:t>
      </w:r>
      <w:r w:rsidR="0057074F" w:rsidRPr="00C24AEC">
        <w:rPr>
          <w:rFonts w:asciiTheme="minorHAnsi" w:hAnsiTheme="minorHAnsi" w:cstheme="minorHAnsi"/>
          <w:b/>
        </w:rPr>
        <w:t xml:space="preserve">ch należności </w:t>
      </w:r>
      <w:r w:rsidR="0057074F" w:rsidRPr="00B64603">
        <w:rPr>
          <w:rFonts w:asciiTheme="minorHAnsi" w:hAnsiTheme="minorHAnsi" w:cstheme="minorHAnsi"/>
          <w:b/>
        </w:rPr>
        <w:t xml:space="preserve">w terminie, wg </w:t>
      </w:r>
      <w:r w:rsidRPr="00B64603">
        <w:rPr>
          <w:rFonts w:asciiTheme="minorHAnsi" w:hAnsiTheme="minorHAnsi" w:cstheme="minorHAnsi"/>
          <w:b/>
        </w:rPr>
        <w:t xml:space="preserve">załącznika nr </w:t>
      </w:r>
      <w:r w:rsidR="00D24C0E">
        <w:rPr>
          <w:rFonts w:asciiTheme="minorHAnsi" w:hAnsiTheme="minorHAnsi" w:cstheme="minorHAnsi"/>
          <w:b/>
        </w:rPr>
        <w:t>3</w:t>
      </w:r>
      <w:r w:rsidRPr="00B64603">
        <w:rPr>
          <w:rFonts w:asciiTheme="minorHAnsi" w:hAnsiTheme="minorHAnsi" w:cstheme="minorHAnsi"/>
          <w:b/>
        </w:rPr>
        <w:t>.</w:t>
      </w:r>
    </w:p>
    <w:p w14:paraId="338EF609" w14:textId="03B74ECB" w:rsidR="00DF3065" w:rsidRPr="00C24AEC" w:rsidRDefault="00AD5677" w:rsidP="005A224C">
      <w:pPr>
        <w:pStyle w:val="Tekstpodstawowy21"/>
        <w:widowControl w:val="0"/>
        <w:numPr>
          <w:ilvl w:val="0"/>
          <w:numId w:val="13"/>
        </w:numPr>
        <w:tabs>
          <w:tab w:val="left" w:pos="426"/>
          <w:tab w:val="left" w:pos="993"/>
          <w:tab w:val="left" w:pos="9356"/>
        </w:tabs>
        <w:overflowPunct w:val="0"/>
        <w:autoSpaceDE w:val="0"/>
        <w:spacing w:after="0" w:line="240" w:lineRule="auto"/>
        <w:ind w:right="72"/>
        <w:textAlignment w:val="baseline"/>
        <w:rPr>
          <w:rFonts w:asciiTheme="minorHAnsi" w:hAnsiTheme="minorHAnsi" w:cstheme="minorHAnsi"/>
          <w:b/>
        </w:rPr>
      </w:pPr>
      <w:r w:rsidRPr="00C24AEC">
        <w:rPr>
          <w:rFonts w:asciiTheme="minorHAnsi" w:hAnsiTheme="minorHAnsi" w:cstheme="minorHAnsi"/>
        </w:rPr>
        <w:t>W przypadku braku załącznik</w:t>
      </w:r>
      <w:r w:rsidR="00D77771" w:rsidRPr="00C24AEC">
        <w:rPr>
          <w:rFonts w:asciiTheme="minorHAnsi" w:hAnsiTheme="minorHAnsi" w:cstheme="minorHAnsi"/>
        </w:rPr>
        <w:t>ów</w:t>
      </w:r>
      <w:r w:rsidR="0070375E" w:rsidRPr="00C24AEC">
        <w:rPr>
          <w:rFonts w:asciiTheme="minorHAnsi" w:hAnsiTheme="minorHAnsi" w:cstheme="minorHAnsi"/>
        </w:rPr>
        <w:t>, o który</w:t>
      </w:r>
      <w:r w:rsidR="00D77771" w:rsidRPr="00C24AEC">
        <w:rPr>
          <w:rFonts w:asciiTheme="minorHAnsi" w:hAnsiTheme="minorHAnsi" w:cstheme="minorHAnsi"/>
        </w:rPr>
        <w:t>ch</w:t>
      </w:r>
      <w:r w:rsidR="0070375E" w:rsidRPr="00C24AEC">
        <w:rPr>
          <w:rFonts w:asciiTheme="minorHAnsi" w:hAnsiTheme="minorHAnsi" w:cstheme="minorHAnsi"/>
        </w:rPr>
        <w:t xml:space="preserve"> mowa</w:t>
      </w:r>
      <w:r w:rsidRPr="00C24AEC">
        <w:rPr>
          <w:rFonts w:asciiTheme="minorHAnsi" w:hAnsiTheme="minorHAnsi" w:cstheme="minorHAnsi"/>
        </w:rPr>
        <w:t xml:space="preserve"> w ust. </w:t>
      </w:r>
      <w:r w:rsidR="00E03D80">
        <w:rPr>
          <w:rFonts w:asciiTheme="minorHAnsi" w:hAnsiTheme="minorHAnsi" w:cstheme="minorHAnsi"/>
        </w:rPr>
        <w:t>1</w:t>
      </w:r>
      <w:r w:rsidR="008E33BF">
        <w:rPr>
          <w:rFonts w:asciiTheme="minorHAnsi" w:hAnsiTheme="minorHAnsi" w:cstheme="minorHAnsi"/>
        </w:rPr>
        <w:t>2</w:t>
      </w:r>
      <w:r w:rsidRPr="00C24AEC">
        <w:rPr>
          <w:rFonts w:asciiTheme="minorHAnsi" w:hAnsiTheme="minorHAnsi" w:cstheme="minorHAnsi"/>
        </w:rPr>
        <w:t>, Zamawiający ma prawo odesłać fakturę Wykonawcy jako niekompletną.</w:t>
      </w:r>
    </w:p>
    <w:p w14:paraId="0E818E6A" w14:textId="77777777" w:rsidR="00DF3065" w:rsidRPr="00C24AEC" w:rsidRDefault="00DF3065" w:rsidP="005A224C">
      <w:pPr>
        <w:pStyle w:val="Tekstpodstawowy21"/>
        <w:widowControl w:val="0"/>
        <w:numPr>
          <w:ilvl w:val="0"/>
          <w:numId w:val="13"/>
        </w:numPr>
        <w:tabs>
          <w:tab w:val="left" w:pos="426"/>
          <w:tab w:val="left" w:pos="993"/>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 xml:space="preserve"> W przypadku braku możliwości dokonania zapłaty przez Wykonawcę należnego podwykonawcy wynagrodzenia, Zamawiający może na wniosek Wykonawcy dokonać bezpośredniej zapłaty wymagalnego wynagrodzenia  podwykonawcy.</w:t>
      </w:r>
    </w:p>
    <w:p w14:paraId="1B413581" w14:textId="7B8FBDC5" w:rsidR="00DF3065" w:rsidRPr="00C24AEC" w:rsidRDefault="00DF3065" w:rsidP="005A224C">
      <w:pPr>
        <w:pStyle w:val="Tekstpodstawowy21"/>
        <w:widowControl w:val="0"/>
        <w:numPr>
          <w:ilvl w:val="0"/>
          <w:numId w:val="13"/>
        </w:numPr>
        <w:tabs>
          <w:tab w:val="left" w:pos="426"/>
          <w:tab w:val="left" w:pos="993"/>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Wynagr</w:t>
      </w:r>
      <w:r w:rsidR="001230BE" w:rsidRPr="00C24AEC">
        <w:rPr>
          <w:rFonts w:asciiTheme="minorHAnsi" w:hAnsiTheme="minorHAnsi" w:cstheme="minorHAnsi"/>
        </w:rPr>
        <w:t xml:space="preserve">odzenie, o którym mowa w ust. </w:t>
      </w:r>
      <w:r w:rsidR="00A20FD4">
        <w:rPr>
          <w:rFonts w:asciiTheme="minorHAnsi" w:hAnsiTheme="minorHAnsi" w:cstheme="minorHAnsi"/>
        </w:rPr>
        <w:t>1</w:t>
      </w:r>
      <w:r w:rsidR="00270BFD">
        <w:rPr>
          <w:rFonts w:asciiTheme="minorHAnsi" w:hAnsiTheme="minorHAnsi" w:cstheme="minorHAnsi"/>
        </w:rPr>
        <w:t>4</w:t>
      </w:r>
      <w:r w:rsidRPr="00C24AEC">
        <w:rPr>
          <w:rFonts w:asciiTheme="minorHAnsi" w:hAnsiTheme="minorHAnsi" w:cstheme="minorHAnsi"/>
        </w:rPr>
        <w:t xml:space="preserve">, dotyczy wyłącznie należności wynikających </w:t>
      </w:r>
      <w:r w:rsidR="00FB040A" w:rsidRPr="00C24AEC">
        <w:rPr>
          <w:rFonts w:asciiTheme="minorHAnsi" w:hAnsiTheme="minorHAnsi" w:cstheme="minorHAnsi"/>
        </w:rPr>
        <w:br/>
      </w:r>
      <w:r w:rsidRPr="00C24AEC">
        <w:rPr>
          <w:rFonts w:asciiTheme="minorHAnsi" w:hAnsiTheme="minorHAnsi" w:cstheme="minorHAnsi"/>
        </w:rPr>
        <w:t>z zaakceptowanej przez Zamawiającego umowy o podwykonawstwo, której przedmiotem są roboty budowlane, lub po przedłożeniu zamawiającemu poświadczonej za zgodność z oryginałem kopii umowy o podwykonawstwo, której przedmiotem są dostawy lub usługi.</w:t>
      </w:r>
    </w:p>
    <w:p w14:paraId="2FAE43CC" w14:textId="77777777" w:rsidR="00DF3065" w:rsidRPr="00C24AEC" w:rsidRDefault="00DF3065" w:rsidP="005A224C">
      <w:pPr>
        <w:pStyle w:val="Tekstpodstawowy21"/>
        <w:widowControl w:val="0"/>
        <w:numPr>
          <w:ilvl w:val="0"/>
          <w:numId w:val="13"/>
        </w:numPr>
        <w:tabs>
          <w:tab w:val="left" w:pos="426"/>
          <w:tab w:val="left" w:pos="993"/>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lastRenderedPageBreak/>
        <w:t>Bezpośrednia zapłata obejmuje wyłącznie należne wynagrodzenie, bez odsetek, należnych podwykonawcy lub dalszemu podwykonawcy.</w:t>
      </w:r>
    </w:p>
    <w:p w14:paraId="4B6BA9D9" w14:textId="15B7A2D8" w:rsidR="00F61ADA" w:rsidRPr="00C24AEC" w:rsidRDefault="00F61ADA" w:rsidP="005A224C">
      <w:pPr>
        <w:pStyle w:val="Tekstpodstawowy21"/>
        <w:widowControl w:val="0"/>
        <w:numPr>
          <w:ilvl w:val="0"/>
          <w:numId w:val="13"/>
        </w:numPr>
        <w:tabs>
          <w:tab w:val="left" w:pos="426"/>
          <w:tab w:val="left" w:pos="5011"/>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 xml:space="preserve"> Przed dokonaniem bezpośredniej zapłaty Zamawiający jest obowiązany umożliwić Wykonawcy zgłoszenie pisemnych uwag dotyczących zasadności i wielkości bezpośredniej zapłaty wynagrodzenia podw</w:t>
      </w:r>
      <w:r w:rsidR="001230BE" w:rsidRPr="00C24AEC">
        <w:rPr>
          <w:rFonts w:asciiTheme="minorHAnsi" w:hAnsiTheme="minorHAnsi" w:cstheme="minorHAnsi"/>
        </w:rPr>
        <w:t xml:space="preserve">ykonawcy, o którym mowa w ust. </w:t>
      </w:r>
      <w:r w:rsidR="00435FE1">
        <w:rPr>
          <w:rFonts w:asciiTheme="minorHAnsi" w:hAnsiTheme="minorHAnsi" w:cstheme="minorHAnsi"/>
        </w:rPr>
        <w:t>1</w:t>
      </w:r>
      <w:r w:rsidR="003026B0">
        <w:rPr>
          <w:rFonts w:asciiTheme="minorHAnsi" w:hAnsiTheme="minorHAnsi" w:cstheme="minorHAnsi"/>
        </w:rPr>
        <w:t>4</w:t>
      </w:r>
      <w:r w:rsidR="00435FE1">
        <w:rPr>
          <w:rFonts w:asciiTheme="minorHAnsi" w:hAnsiTheme="minorHAnsi" w:cstheme="minorHAnsi"/>
        </w:rPr>
        <w:t xml:space="preserve"> </w:t>
      </w:r>
      <w:r w:rsidRPr="00C24AEC">
        <w:rPr>
          <w:rFonts w:asciiTheme="minorHAnsi" w:hAnsiTheme="minorHAnsi" w:cstheme="minorHAnsi"/>
        </w:rPr>
        <w:t>Zamawiający informuje o terminie zgłaszania uwag, nie krótszym niż 7 dni od dnia doręczenia tej informacji.</w:t>
      </w:r>
    </w:p>
    <w:p w14:paraId="7C5FC145" w14:textId="77777777" w:rsidR="0035790A" w:rsidRPr="00C24AEC" w:rsidRDefault="00F61ADA" w:rsidP="005A224C">
      <w:pPr>
        <w:pStyle w:val="Tekstpodstawowy21"/>
        <w:widowControl w:val="0"/>
        <w:numPr>
          <w:ilvl w:val="0"/>
          <w:numId w:val="13"/>
        </w:numPr>
        <w:tabs>
          <w:tab w:val="left" w:pos="426"/>
          <w:tab w:val="left" w:pos="993"/>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W przypadku</w:t>
      </w:r>
      <w:r w:rsidR="00DF3065" w:rsidRPr="00C24AEC">
        <w:rPr>
          <w:rFonts w:asciiTheme="minorHAnsi" w:hAnsiTheme="minorHAnsi" w:cstheme="minorHAnsi"/>
        </w:rPr>
        <w:t xml:space="preserve"> wątpliwości Zamawiającego co do zasadności dokonania bezpośredniej zapłaty podwykonawcy, Zamawiający może:</w:t>
      </w:r>
    </w:p>
    <w:p w14:paraId="0086734D" w14:textId="77777777" w:rsidR="0035790A" w:rsidRPr="00C24AEC" w:rsidRDefault="00DF3065" w:rsidP="005A224C">
      <w:pPr>
        <w:pStyle w:val="Tekstpodstawowy21"/>
        <w:widowControl w:val="0"/>
        <w:numPr>
          <w:ilvl w:val="1"/>
          <w:numId w:val="13"/>
        </w:numPr>
        <w:tabs>
          <w:tab w:val="left" w:pos="426"/>
          <w:tab w:val="left" w:pos="993"/>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 xml:space="preserve">nie dokonać bezpośredniej zapłaty </w:t>
      </w:r>
      <w:r w:rsidR="00314CE7" w:rsidRPr="00C24AEC">
        <w:rPr>
          <w:rFonts w:asciiTheme="minorHAnsi" w:hAnsiTheme="minorHAnsi" w:cstheme="minorHAnsi"/>
        </w:rPr>
        <w:t>wynagrodzenia podwykonawcy, albo</w:t>
      </w:r>
    </w:p>
    <w:p w14:paraId="4101EE92" w14:textId="77777777" w:rsidR="0035790A" w:rsidRPr="00C24AEC" w:rsidRDefault="00DF3065" w:rsidP="005A224C">
      <w:pPr>
        <w:pStyle w:val="Tekstpodstawowy21"/>
        <w:widowControl w:val="0"/>
        <w:numPr>
          <w:ilvl w:val="1"/>
          <w:numId w:val="13"/>
        </w:numPr>
        <w:tabs>
          <w:tab w:val="left" w:pos="426"/>
          <w:tab w:val="left" w:pos="993"/>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złożyć do depozytu sądowego kwotę potrzebną na pokrycie wynagrodzenia podwykonawcy w przypadku istnienia zasadniczej wątpliwości zamawiającego co do wysokości należnej zapłaty lub podmiotu, któremu płatność się należy, albo</w:t>
      </w:r>
    </w:p>
    <w:p w14:paraId="022A2738" w14:textId="77777777" w:rsidR="00DF3065" w:rsidRPr="00C24AEC" w:rsidRDefault="00DF3065" w:rsidP="005A224C">
      <w:pPr>
        <w:pStyle w:val="Tekstpodstawowy21"/>
        <w:widowControl w:val="0"/>
        <w:numPr>
          <w:ilvl w:val="1"/>
          <w:numId w:val="13"/>
        </w:numPr>
        <w:tabs>
          <w:tab w:val="left" w:pos="426"/>
          <w:tab w:val="left" w:pos="993"/>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dokonać bezpośredniej zapłaty wynagrodzenia podwykonawcy, jeżeli podwykonawca wykaże zasadność takiej zapłaty.</w:t>
      </w:r>
    </w:p>
    <w:p w14:paraId="262F358F" w14:textId="2476220C" w:rsidR="00AD5677" w:rsidRPr="00C24AEC" w:rsidRDefault="00DF3065" w:rsidP="005A224C">
      <w:pPr>
        <w:pStyle w:val="Tekstpodstawowy21"/>
        <w:widowControl w:val="0"/>
        <w:numPr>
          <w:ilvl w:val="0"/>
          <w:numId w:val="13"/>
        </w:numPr>
        <w:tabs>
          <w:tab w:val="left" w:pos="426"/>
          <w:tab w:val="left" w:pos="993"/>
          <w:tab w:val="left" w:pos="9356"/>
        </w:tabs>
        <w:overflowPunct w:val="0"/>
        <w:autoSpaceDE w:val="0"/>
        <w:spacing w:after="0" w:line="240" w:lineRule="auto"/>
        <w:ind w:right="72"/>
        <w:textAlignment w:val="baseline"/>
        <w:rPr>
          <w:rFonts w:asciiTheme="minorHAnsi" w:hAnsiTheme="minorHAnsi" w:cstheme="minorHAnsi"/>
        </w:rPr>
      </w:pPr>
      <w:r w:rsidRPr="00C24AEC">
        <w:rPr>
          <w:rFonts w:asciiTheme="minorHAnsi" w:hAnsiTheme="minorHAnsi" w:cstheme="minorHAnsi"/>
        </w:rPr>
        <w:t>W przypadku dokonania bezpośredniej zapłaty podwy</w:t>
      </w:r>
      <w:r w:rsidR="001230BE" w:rsidRPr="00C24AEC">
        <w:rPr>
          <w:rFonts w:asciiTheme="minorHAnsi" w:hAnsiTheme="minorHAnsi" w:cstheme="minorHAnsi"/>
        </w:rPr>
        <w:t xml:space="preserve">konawcy, o którym mowa w ust. </w:t>
      </w:r>
      <w:r w:rsidR="00050FC1">
        <w:rPr>
          <w:rFonts w:asciiTheme="minorHAnsi" w:hAnsiTheme="minorHAnsi" w:cstheme="minorHAnsi"/>
        </w:rPr>
        <w:t>1</w:t>
      </w:r>
      <w:r w:rsidR="00BF0F52">
        <w:rPr>
          <w:rFonts w:asciiTheme="minorHAnsi" w:hAnsiTheme="minorHAnsi" w:cstheme="minorHAnsi"/>
        </w:rPr>
        <w:t>4</w:t>
      </w:r>
      <w:r w:rsidRPr="00C24AEC">
        <w:rPr>
          <w:rFonts w:asciiTheme="minorHAnsi" w:hAnsiTheme="minorHAnsi" w:cstheme="minorHAnsi"/>
        </w:rPr>
        <w:t>, Zamawiający potrąca kwotę wypłaconego wynagrodzenia z wynagrodzenia należnego Wykonawcy.</w:t>
      </w:r>
      <w:r w:rsidR="00AD5677" w:rsidRPr="00C24AEC">
        <w:rPr>
          <w:rFonts w:asciiTheme="minorHAnsi" w:hAnsiTheme="minorHAnsi" w:cstheme="minorHAnsi"/>
        </w:rPr>
        <w:t xml:space="preserve"> </w:t>
      </w:r>
    </w:p>
    <w:p w14:paraId="7C267ADA" w14:textId="77777777" w:rsidR="00DC456D" w:rsidRPr="00C24AEC" w:rsidRDefault="003F60EE" w:rsidP="005A224C">
      <w:pPr>
        <w:numPr>
          <w:ilvl w:val="0"/>
          <w:numId w:val="13"/>
        </w:numPr>
        <w:tabs>
          <w:tab w:val="left" w:pos="426"/>
        </w:tabs>
        <w:spacing w:after="0" w:line="240" w:lineRule="auto"/>
        <w:jc w:val="both"/>
        <w:rPr>
          <w:rFonts w:asciiTheme="minorHAnsi" w:hAnsiTheme="minorHAnsi" w:cstheme="minorHAnsi"/>
          <w:b/>
          <w:sz w:val="24"/>
          <w:szCs w:val="24"/>
        </w:rPr>
      </w:pPr>
      <w:r w:rsidRPr="00C24AEC">
        <w:rPr>
          <w:rFonts w:asciiTheme="minorHAnsi" w:hAnsiTheme="minorHAnsi" w:cstheme="minorHAnsi"/>
          <w:b/>
          <w:sz w:val="24"/>
          <w:szCs w:val="24"/>
        </w:rPr>
        <w:t>Zamawiający informuje, iż zgodnie z Zarządzeniem Prezyden</w:t>
      </w:r>
      <w:r w:rsidR="0057074F" w:rsidRPr="00C24AEC">
        <w:rPr>
          <w:rFonts w:asciiTheme="minorHAnsi" w:hAnsiTheme="minorHAnsi" w:cstheme="minorHAnsi"/>
          <w:b/>
          <w:sz w:val="24"/>
          <w:szCs w:val="24"/>
        </w:rPr>
        <w:t xml:space="preserve">ta Miasta Łodzi </w:t>
      </w:r>
      <w:r w:rsidR="00FB040A" w:rsidRPr="00C24AEC">
        <w:rPr>
          <w:rFonts w:asciiTheme="minorHAnsi" w:hAnsiTheme="minorHAnsi" w:cstheme="minorHAnsi"/>
          <w:b/>
          <w:sz w:val="24"/>
          <w:szCs w:val="24"/>
        </w:rPr>
        <w:br/>
      </w:r>
      <w:r w:rsidR="0057074F" w:rsidRPr="00C24AEC">
        <w:rPr>
          <w:rFonts w:asciiTheme="minorHAnsi" w:hAnsiTheme="minorHAnsi" w:cstheme="minorHAnsi"/>
          <w:b/>
          <w:sz w:val="24"/>
          <w:szCs w:val="24"/>
        </w:rPr>
        <w:t xml:space="preserve">nr 8779/VII/18 </w:t>
      </w:r>
      <w:r w:rsidRPr="00C24AEC">
        <w:rPr>
          <w:rFonts w:asciiTheme="minorHAnsi" w:hAnsiTheme="minorHAnsi" w:cstheme="minorHAnsi"/>
          <w:b/>
          <w:sz w:val="24"/>
          <w:szCs w:val="24"/>
        </w:rPr>
        <w:t>z dnia 26.06.2018r. jest zobowiązany na dokonywanie płatności Wykonawcy za wykonanie przedmiotu umowy z zastosowaniem mechanizmu podzielnej płatności</w:t>
      </w:r>
      <w:r w:rsidR="00DC456D" w:rsidRPr="00C24AEC">
        <w:rPr>
          <w:rFonts w:asciiTheme="minorHAnsi" w:hAnsiTheme="minorHAnsi" w:cstheme="minorHAnsi"/>
          <w:b/>
          <w:sz w:val="24"/>
          <w:szCs w:val="24"/>
        </w:rPr>
        <w:t>.</w:t>
      </w:r>
    </w:p>
    <w:p w14:paraId="6B43EE1C" w14:textId="6468D68B" w:rsidR="00DC456D" w:rsidRPr="00C24AEC" w:rsidRDefault="003F60EE" w:rsidP="005A224C">
      <w:pPr>
        <w:numPr>
          <w:ilvl w:val="0"/>
          <w:numId w:val="13"/>
        </w:numPr>
        <w:tabs>
          <w:tab w:val="left" w:pos="426"/>
        </w:tab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Wykonawca ma możliwość przes</w:t>
      </w:r>
      <w:r w:rsidR="001D72DD">
        <w:rPr>
          <w:rFonts w:asciiTheme="minorHAnsi" w:hAnsiTheme="minorHAnsi" w:cstheme="minorHAnsi"/>
          <w:sz w:val="24"/>
          <w:szCs w:val="24"/>
        </w:rPr>
        <w:t>ł</w:t>
      </w:r>
      <w:r w:rsidRPr="00C24AEC">
        <w:rPr>
          <w:rFonts w:asciiTheme="minorHAnsi" w:hAnsiTheme="minorHAnsi" w:cstheme="minorHAnsi"/>
          <w:sz w:val="24"/>
          <w:szCs w:val="24"/>
        </w:rPr>
        <w:t>ania drogą elektroniczną ustrukturyzowanej faktury elektronicznej w rozumieniu ustawy o elektronicznym fakturowaniu.</w:t>
      </w:r>
    </w:p>
    <w:p w14:paraId="28129E30" w14:textId="77777777" w:rsidR="003F60EE" w:rsidRPr="00C24AEC" w:rsidRDefault="003F60EE" w:rsidP="005A224C">
      <w:pPr>
        <w:numPr>
          <w:ilvl w:val="0"/>
          <w:numId w:val="13"/>
        </w:numPr>
        <w:tabs>
          <w:tab w:val="left" w:pos="426"/>
        </w:tabs>
        <w:spacing w:after="0" w:line="240" w:lineRule="auto"/>
        <w:jc w:val="both"/>
        <w:rPr>
          <w:rStyle w:val="Hipercze"/>
          <w:rFonts w:asciiTheme="minorHAnsi" w:hAnsiTheme="minorHAnsi" w:cstheme="minorHAnsi"/>
          <w:color w:val="auto"/>
          <w:sz w:val="24"/>
          <w:szCs w:val="24"/>
          <w:u w:val="none"/>
        </w:rPr>
      </w:pPr>
      <w:r w:rsidRPr="00C24AEC">
        <w:rPr>
          <w:rFonts w:asciiTheme="minorHAnsi" w:hAnsiTheme="minorHAnsi" w:cstheme="minorHAnsi"/>
          <w:sz w:val="24"/>
          <w:szCs w:val="24"/>
        </w:rPr>
        <w:t xml:space="preserve">W przypadku, gdy Wykonawca skorzysta z możliwości przeslania ustrukturyzowanej faktury elektronicznej, wówczas zobowiązany jest do skorzystania z Platformy Elektronicznego Fakturowania udostępnionej na stronie internetowej </w:t>
      </w:r>
      <w:hyperlink r:id="rId8" w:history="1">
        <w:r w:rsidR="00314CE7" w:rsidRPr="00C24AEC">
          <w:rPr>
            <w:rStyle w:val="Hipercze"/>
            <w:rFonts w:asciiTheme="minorHAnsi" w:hAnsiTheme="minorHAnsi" w:cstheme="minorHAnsi"/>
            <w:color w:val="2605E9"/>
            <w:sz w:val="24"/>
            <w:szCs w:val="24"/>
          </w:rPr>
          <w:t>https://efaktura.gov.pl</w:t>
        </w:r>
      </w:hyperlink>
      <w:r w:rsidR="00314CE7" w:rsidRPr="00C24AEC">
        <w:rPr>
          <w:rStyle w:val="Hipercze"/>
          <w:rFonts w:asciiTheme="minorHAnsi" w:hAnsiTheme="minorHAnsi" w:cstheme="minorHAnsi"/>
          <w:color w:val="auto"/>
          <w:sz w:val="24"/>
          <w:szCs w:val="24"/>
          <w:u w:val="none"/>
        </w:rPr>
        <w:t>.</w:t>
      </w:r>
    </w:p>
    <w:p w14:paraId="6D4B4E35" w14:textId="77777777" w:rsidR="003F60EE" w:rsidRPr="00C24AEC" w:rsidRDefault="006868B3" w:rsidP="005A224C">
      <w:pPr>
        <w:numPr>
          <w:ilvl w:val="0"/>
          <w:numId w:val="13"/>
        </w:numPr>
        <w:tabs>
          <w:tab w:val="left" w:pos="426"/>
        </w:tab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Z</w:t>
      </w:r>
      <w:r w:rsidR="003F60EE" w:rsidRPr="00C24AEC">
        <w:rPr>
          <w:rFonts w:asciiTheme="minorHAnsi" w:hAnsiTheme="minorHAnsi" w:cstheme="minorHAnsi"/>
          <w:sz w:val="24"/>
          <w:szCs w:val="24"/>
        </w:rPr>
        <w:t>asady związane z wystawianiem ustrukturyzowanych faktur elektronicznych i innych ustrukturyzowanych dokumentów określa ustawa o elektronicznym fakturowaniu oraz akty wykonawcze.</w:t>
      </w:r>
    </w:p>
    <w:p w14:paraId="7D043EFC" w14:textId="77777777" w:rsidR="003F60EE" w:rsidRPr="00C24AEC" w:rsidRDefault="003F60EE" w:rsidP="005A224C">
      <w:pPr>
        <w:numPr>
          <w:ilvl w:val="0"/>
          <w:numId w:val="13"/>
        </w:numPr>
        <w:tabs>
          <w:tab w:val="left" w:pos="426"/>
        </w:tab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 xml:space="preserve">Wykonawca zobowiązany jest powiadomić Zamawiającego o wystawieniu faktury na Platformie Elektronicznego Fakturowania - na poniższego maila: </w:t>
      </w:r>
      <w:hyperlink r:id="rId9" w:history="1">
        <w:r w:rsidR="00314CE7" w:rsidRPr="00C24AEC">
          <w:rPr>
            <w:rStyle w:val="Hipercze"/>
            <w:rFonts w:asciiTheme="minorHAnsi" w:hAnsiTheme="minorHAnsi" w:cstheme="minorHAnsi"/>
            <w:color w:val="2605E9"/>
            <w:sz w:val="24"/>
            <w:szCs w:val="24"/>
          </w:rPr>
          <w:t>sekretariat@zzm.lodz.pl</w:t>
        </w:r>
      </w:hyperlink>
      <w:r w:rsidR="00314CE7" w:rsidRPr="00C24AEC">
        <w:rPr>
          <w:rFonts w:asciiTheme="minorHAnsi" w:hAnsiTheme="minorHAnsi" w:cstheme="minorHAnsi"/>
          <w:sz w:val="24"/>
          <w:szCs w:val="24"/>
        </w:rPr>
        <w:t>.</w:t>
      </w:r>
    </w:p>
    <w:p w14:paraId="26F153F1" w14:textId="77777777" w:rsidR="001963D5" w:rsidRPr="00C24AEC" w:rsidRDefault="001963D5" w:rsidP="005A224C">
      <w:pPr>
        <w:pStyle w:val="Akapitzlist"/>
        <w:numPr>
          <w:ilvl w:val="0"/>
          <w:numId w:val="13"/>
        </w:numPr>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wynagrodzenie do czasu uzyskania wpisu tego rachunku bankowego lub rachunku powiązanego z rachunkiem wykonawcy do przedmiotowego wykazu lub wskazania nowego rachunku bankowego ujawnionego w ww. wykazie.</w:t>
      </w:r>
    </w:p>
    <w:p w14:paraId="132E0AE9" w14:textId="77777777" w:rsidR="009550B0" w:rsidRPr="00C24AEC" w:rsidRDefault="001963D5" w:rsidP="005A224C">
      <w:pPr>
        <w:pStyle w:val="Akapitzlist"/>
        <w:numPr>
          <w:ilvl w:val="0"/>
          <w:numId w:val="13"/>
        </w:numPr>
        <w:spacing w:line="240" w:lineRule="auto"/>
        <w:jc w:val="both"/>
        <w:rPr>
          <w:rFonts w:asciiTheme="minorHAnsi" w:hAnsiTheme="minorHAnsi" w:cstheme="minorHAnsi"/>
          <w:sz w:val="24"/>
          <w:szCs w:val="24"/>
        </w:rPr>
      </w:pPr>
      <w:r w:rsidRPr="00C24AEC">
        <w:rPr>
          <w:rFonts w:asciiTheme="minorHAnsi" w:hAnsiTheme="minorHAnsi" w:cstheme="minorHAnsi"/>
          <w:sz w:val="24"/>
          <w:szCs w:val="24"/>
        </w:rPr>
        <w:t xml:space="preserve">Okres do czasu uzyskania przez Wykonawcę wpisu rachunku bankowego do przedmiotowego wykazu lub wskazania nowego rachunku bankowego ujawnionego </w:t>
      </w:r>
      <w:r w:rsidR="00FB040A" w:rsidRPr="00C24AEC">
        <w:rPr>
          <w:rFonts w:asciiTheme="minorHAnsi" w:hAnsiTheme="minorHAnsi" w:cstheme="minorHAnsi"/>
          <w:sz w:val="24"/>
          <w:szCs w:val="24"/>
        </w:rPr>
        <w:br/>
      </w:r>
      <w:r w:rsidRPr="00C24AEC">
        <w:rPr>
          <w:rFonts w:asciiTheme="minorHAnsi" w:hAnsiTheme="minorHAnsi" w:cstheme="minorHAnsi"/>
          <w:sz w:val="24"/>
          <w:szCs w:val="24"/>
        </w:rPr>
        <w:t>w ww. wykazie nie jest traktowany jako opóźnienie zamawiającego w zapłacie należnego wynagrodzenia i w takim przypadku nie będą naliczane za ten okres odsetki za opóźnienie w wysokości odsetek</w:t>
      </w:r>
      <w:r w:rsidR="008C7E79" w:rsidRPr="00C24AEC">
        <w:rPr>
          <w:rFonts w:asciiTheme="minorHAnsi" w:hAnsiTheme="minorHAnsi" w:cstheme="minorHAnsi"/>
          <w:sz w:val="24"/>
          <w:szCs w:val="24"/>
        </w:rPr>
        <w:t xml:space="preserve"> ustawowych, jak i uznaje się, że wynagrodzenie nie jest jeszcze należne Wykonawcy w tym okresie.</w:t>
      </w:r>
    </w:p>
    <w:p w14:paraId="1FA8EB07" w14:textId="77777777" w:rsidR="00FE41CD" w:rsidRDefault="00FE41CD" w:rsidP="009550B0">
      <w:pPr>
        <w:tabs>
          <w:tab w:val="left" w:pos="426"/>
        </w:tabs>
        <w:spacing w:after="0" w:line="240" w:lineRule="auto"/>
        <w:ind w:left="360"/>
        <w:jc w:val="center"/>
        <w:rPr>
          <w:rFonts w:asciiTheme="minorHAnsi" w:hAnsiTheme="minorHAnsi" w:cstheme="minorHAnsi"/>
          <w:b/>
          <w:sz w:val="24"/>
          <w:szCs w:val="24"/>
        </w:rPr>
      </w:pPr>
    </w:p>
    <w:p w14:paraId="6094AA03" w14:textId="77777777" w:rsidR="00FE41CD" w:rsidRDefault="00FE41CD" w:rsidP="009550B0">
      <w:pPr>
        <w:tabs>
          <w:tab w:val="left" w:pos="426"/>
        </w:tabs>
        <w:spacing w:after="0" w:line="240" w:lineRule="auto"/>
        <w:ind w:left="360"/>
        <w:jc w:val="center"/>
        <w:rPr>
          <w:rFonts w:asciiTheme="minorHAnsi" w:hAnsiTheme="minorHAnsi" w:cstheme="minorHAnsi"/>
          <w:b/>
          <w:sz w:val="24"/>
          <w:szCs w:val="24"/>
        </w:rPr>
      </w:pPr>
    </w:p>
    <w:p w14:paraId="6865559F" w14:textId="2E4D2517" w:rsidR="00AD5677" w:rsidRPr="00C24AEC" w:rsidRDefault="00AD5677" w:rsidP="009550B0">
      <w:pPr>
        <w:tabs>
          <w:tab w:val="left" w:pos="426"/>
        </w:tabs>
        <w:spacing w:after="0" w:line="240" w:lineRule="auto"/>
        <w:ind w:left="360"/>
        <w:jc w:val="center"/>
        <w:rPr>
          <w:rFonts w:asciiTheme="minorHAnsi" w:hAnsiTheme="minorHAnsi" w:cstheme="minorHAnsi"/>
          <w:sz w:val="24"/>
          <w:szCs w:val="24"/>
        </w:rPr>
      </w:pPr>
      <w:r w:rsidRPr="00C24AEC">
        <w:rPr>
          <w:rFonts w:asciiTheme="minorHAnsi" w:hAnsiTheme="minorHAnsi" w:cstheme="minorHAnsi"/>
          <w:b/>
          <w:sz w:val="24"/>
          <w:szCs w:val="24"/>
        </w:rPr>
        <w:t>§ 1</w:t>
      </w:r>
      <w:r w:rsidR="00716E80">
        <w:rPr>
          <w:rFonts w:asciiTheme="minorHAnsi" w:hAnsiTheme="minorHAnsi" w:cstheme="minorHAnsi"/>
          <w:b/>
          <w:sz w:val="24"/>
          <w:szCs w:val="24"/>
        </w:rPr>
        <w:t>1</w:t>
      </w:r>
    </w:p>
    <w:p w14:paraId="1292B1D2" w14:textId="77777777" w:rsidR="00AD5677" w:rsidRDefault="00AD5677" w:rsidP="00AD5677">
      <w:pPr>
        <w:tabs>
          <w:tab w:val="left" w:pos="5011"/>
          <w:tab w:val="left" w:pos="9356"/>
        </w:tabs>
        <w:spacing w:after="0" w:line="240" w:lineRule="auto"/>
        <w:jc w:val="center"/>
        <w:rPr>
          <w:rFonts w:asciiTheme="minorHAnsi" w:hAnsiTheme="minorHAnsi" w:cstheme="minorHAnsi"/>
          <w:b/>
          <w:sz w:val="24"/>
          <w:szCs w:val="24"/>
        </w:rPr>
      </w:pPr>
      <w:r w:rsidRPr="00C24AEC">
        <w:rPr>
          <w:rFonts w:asciiTheme="minorHAnsi" w:hAnsiTheme="minorHAnsi" w:cstheme="minorHAnsi"/>
          <w:b/>
          <w:sz w:val="24"/>
          <w:szCs w:val="24"/>
        </w:rPr>
        <w:lastRenderedPageBreak/>
        <w:t>Odbiory prac</w:t>
      </w:r>
    </w:p>
    <w:p w14:paraId="620D4181" w14:textId="77777777" w:rsidR="00B05A76" w:rsidRPr="00C24AEC" w:rsidRDefault="00B05A76" w:rsidP="00AD5677">
      <w:pPr>
        <w:tabs>
          <w:tab w:val="left" w:pos="5011"/>
          <w:tab w:val="left" w:pos="9356"/>
        </w:tabs>
        <w:spacing w:after="0" w:line="240" w:lineRule="auto"/>
        <w:jc w:val="center"/>
        <w:rPr>
          <w:rFonts w:asciiTheme="minorHAnsi" w:hAnsiTheme="minorHAnsi" w:cstheme="minorHAnsi"/>
          <w:sz w:val="24"/>
          <w:szCs w:val="24"/>
        </w:rPr>
      </w:pPr>
    </w:p>
    <w:p w14:paraId="20BC7ED6" w14:textId="39247312" w:rsidR="0057074F" w:rsidRPr="00C24AEC" w:rsidRDefault="00EB69D6" w:rsidP="005A224C">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hAnsiTheme="minorHAnsi" w:cstheme="minorHAnsi"/>
          <w:sz w:val="24"/>
          <w:szCs w:val="24"/>
        </w:rPr>
        <w:t xml:space="preserve">ZAMAWIAJĄCY przystąpi do odbioru końcowego prac najpóźniej w ciągu </w:t>
      </w:r>
      <w:r w:rsidR="004A172A" w:rsidRPr="00C24AEC">
        <w:rPr>
          <w:rFonts w:asciiTheme="minorHAnsi" w:hAnsiTheme="minorHAnsi" w:cstheme="minorHAnsi"/>
          <w:sz w:val="24"/>
          <w:szCs w:val="24"/>
        </w:rPr>
        <w:t xml:space="preserve">do </w:t>
      </w:r>
      <w:r w:rsidRPr="00C24AEC">
        <w:rPr>
          <w:rFonts w:asciiTheme="minorHAnsi" w:hAnsiTheme="minorHAnsi" w:cstheme="minorHAnsi"/>
          <w:sz w:val="24"/>
          <w:szCs w:val="24"/>
        </w:rPr>
        <w:t xml:space="preserve">7 dni </w:t>
      </w:r>
      <w:r w:rsidR="00403B1C">
        <w:rPr>
          <w:rFonts w:asciiTheme="minorHAnsi" w:hAnsiTheme="minorHAnsi" w:cstheme="minorHAnsi"/>
          <w:sz w:val="24"/>
          <w:szCs w:val="24"/>
        </w:rPr>
        <w:t xml:space="preserve">roboczych </w:t>
      </w:r>
      <w:r w:rsidRPr="00C24AEC">
        <w:rPr>
          <w:rFonts w:asciiTheme="minorHAnsi" w:hAnsiTheme="minorHAnsi" w:cstheme="minorHAnsi"/>
          <w:sz w:val="24"/>
          <w:szCs w:val="24"/>
        </w:rPr>
        <w:t xml:space="preserve">od zgłoszenia gotowości do odbioru przez WYKONAWCĘ, </w:t>
      </w:r>
    </w:p>
    <w:p w14:paraId="245FB7FD" w14:textId="14FB3E79" w:rsidR="007B7CD2" w:rsidRPr="0081521A" w:rsidRDefault="00EB69D6" w:rsidP="0081521A">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hAnsiTheme="minorHAnsi" w:cstheme="minorHAnsi"/>
          <w:sz w:val="24"/>
          <w:szCs w:val="24"/>
        </w:rPr>
        <w:t xml:space="preserve">WYKONAWCA zobowiązany jest do przeprowadzenia przed odbiorem końcowym na własny koszt: wymagane przepisami próby, pomiary itp. oraz uzyskać od właściwych organów niezbędne </w:t>
      </w:r>
      <w:r w:rsidR="001778A9" w:rsidRPr="00C24AEC">
        <w:rPr>
          <w:rFonts w:asciiTheme="minorHAnsi" w:hAnsiTheme="minorHAnsi" w:cstheme="minorHAnsi"/>
          <w:sz w:val="24"/>
          <w:szCs w:val="24"/>
        </w:rPr>
        <w:t>decyzje</w:t>
      </w:r>
      <w:r w:rsidR="00FB106D">
        <w:rPr>
          <w:rFonts w:asciiTheme="minorHAnsi" w:hAnsiTheme="minorHAnsi" w:cstheme="minorHAnsi"/>
          <w:sz w:val="24"/>
          <w:szCs w:val="24"/>
        </w:rPr>
        <w:t>-</w:t>
      </w:r>
      <w:r w:rsidR="00FB106D" w:rsidRPr="00FB106D">
        <w:rPr>
          <w:rFonts w:asciiTheme="minorHAnsi" w:hAnsiTheme="minorHAnsi" w:cstheme="minorHAnsi"/>
          <w:i/>
          <w:iCs/>
          <w:sz w:val="24"/>
          <w:szCs w:val="24"/>
        </w:rPr>
        <w:t>jeśli dotyczy.</w:t>
      </w:r>
    </w:p>
    <w:p w14:paraId="53A7D1B1" w14:textId="1C5DE9DA" w:rsidR="007B7CD2" w:rsidRPr="0081521A" w:rsidRDefault="007B7CD2" w:rsidP="007B7CD2">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81521A">
        <w:rPr>
          <w:rFonts w:asciiTheme="minorHAnsi" w:hAnsiTheme="minorHAnsi" w:cstheme="minorHAnsi"/>
          <w:sz w:val="24"/>
          <w:szCs w:val="24"/>
        </w:rPr>
        <w:t xml:space="preserve">Przy odbiorze końcowym całości zakresu prac Wykonawca przekaże Zamawiającemu zgodnie z wymaganiami norm i obowiązującymi przepisami: </w:t>
      </w:r>
    </w:p>
    <w:p w14:paraId="68244D96" w14:textId="769B395D" w:rsidR="007B7CD2" w:rsidRPr="0081521A" w:rsidRDefault="007B7CD2" w:rsidP="007B7CD2">
      <w:pPr>
        <w:widowControl w:val="0"/>
        <w:numPr>
          <w:ilvl w:val="1"/>
          <w:numId w:val="12"/>
        </w:numPr>
        <w:tabs>
          <w:tab w:val="left" w:pos="426"/>
          <w:tab w:val="left" w:pos="9356"/>
        </w:tabs>
        <w:suppressAutoHyphens/>
        <w:overflowPunct w:val="0"/>
        <w:autoSpaceDE w:val="0"/>
        <w:spacing w:after="0" w:line="240" w:lineRule="auto"/>
        <w:ind w:right="88"/>
        <w:jc w:val="both"/>
        <w:textAlignment w:val="baseline"/>
        <w:rPr>
          <w:rFonts w:asciiTheme="minorHAnsi" w:hAnsiTheme="minorHAnsi" w:cstheme="minorHAnsi"/>
          <w:sz w:val="24"/>
          <w:szCs w:val="24"/>
        </w:rPr>
      </w:pPr>
      <w:r w:rsidRPr="0081521A">
        <w:rPr>
          <w:rFonts w:asciiTheme="minorHAnsi" w:hAnsiTheme="minorHAnsi" w:cstheme="minorHAnsi"/>
          <w:sz w:val="24"/>
          <w:szCs w:val="24"/>
        </w:rPr>
        <w:t>dokumentację projektową powykonawczą oraz wszelką inną dokumentację powstałą w wyniku wykonywania przedmiotu niniejszej umowy</w:t>
      </w:r>
      <w:r w:rsidR="007B7ABB">
        <w:rPr>
          <w:rFonts w:asciiTheme="minorHAnsi" w:hAnsiTheme="minorHAnsi" w:cstheme="minorHAnsi"/>
          <w:sz w:val="24"/>
          <w:szCs w:val="24"/>
        </w:rPr>
        <w:t>.</w:t>
      </w:r>
    </w:p>
    <w:p w14:paraId="51CAD216" w14:textId="47F8B845" w:rsidR="009E4296" w:rsidRPr="000374D8" w:rsidRDefault="007B7CD2" w:rsidP="000374D8">
      <w:pPr>
        <w:widowControl w:val="0"/>
        <w:numPr>
          <w:ilvl w:val="1"/>
          <w:numId w:val="12"/>
        </w:numPr>
        <w:tabs>
          <w:tab w:val="left" w:pos="426"/>
          <w:tab w:val="left" w:pos="9356"/>
        </w:tabs>
        <w:suppressAutoHyphens/>
        <w:overflowPunct w:val="0"/>
        <w:autoSpaceDE w:val="0"/>
        <w:spacing w:after="0" w:line="240" w:lineRule="auto"/>
        <w:ind w:right="88"/>
        <w:jc w:val="both"/>
        <w:textAlignment w:val="baseline"/>
        <w:rPr>
          <w:rFonts w:asciiTheme="minorHAnsi" w:hAnsiTheme="minorHAnsi" w:cstheme="minorHAnsi"/>
          <w:sz w:val="24"/>
          <w:szCs w:val="24"/>
        </w:rPr>
      </w:pPr>
      <w:r w:rsidRPr="009E4296">
        <w:rPr>
          <w:rFonts w:asciiTheme="minorHAnsi" w:hAnsiTheme="minorHAnsi" w:cstheme="minorHAnsi"/>
          <w:sz w:val="24"/>
          <w:szCs w:val="24"/>
        </w:rPr>
        <w:t>certyfikaty i deklaracje zgodności, atesty wbudowanych materiałów,</w:t>
      </w:r>
    </w:p>
    <w:p w14:paraId="44B7A0FD" w14:textId="6CEA6F61" w:rsidR="007B7CD2" w:rsidRPr="009E4296" w:rsidRDefault="007B7CD2" w:rsidP="00BD33E4">
      <w:pPr>
        <w:widowControl w:val="0"/>
        <w:numPr>
          <w:ilvl w:val="1"/>
          <w:numId w:val="12"/>
        </w:numPr>
        <w:tabs>
          <w:tab w:val="left" w:pos="426"/>
          <w:tab w:val="left" w:pos="9356"/>
        </w:tabs>
        <w:suppressAutoHyphens/>
        <w:overflowPunct w:val="0"/>
        <w:autoSpaceDE w:val="0"/>
        <w:spacing w:after="0" w:line="240" w:lineRule="auto"/>
        <w:ind w:right="88"/>
        <w:jc w:val="both"/>
        <w:textAlignment w:val="baseline"/>
        <w:rPr>
          <w:rFonts w:asciiTheme="minorHAnsi" w:hAnsiTheme="minorHAnsi" w:cstheme="minorHAnsi"/>
          <w:sz w:val="24"/>
          <w:szCs w:val="24"/>
        </w:rPr>
      </w:pPr>
      <w:r w:rsidRPr="009E4296">
        <w:rPr>
          <w:rFonts w:asciiTheme="minorHAnsi" w:hAnsiTheme="minorHAnsi" w:cstheme="minorHAnsi"/>
          <w:sz w:val="24"/>
          <w:szCs w:val="24"/>
        </w:rPr>
        <w:t>potwierdzenie złożenia do Łódzkiego Ośrodka Geodezji w Łodzi geodezyjnej inwentaryzacji powykonawczej</w:t>
      </w:r>
    </w:p>
    <w:p w14:paraId="7CE61800" w14:textId="61993BE5" w:rsidR="004A172A" w:rsidRPr="0001153C" w:rsidRDefault="00534DA0" w:rsidP="00E5423C">
      <w:pPr>
        <w:widowControl w:val="0"/>
        <w:numPr>
          <w:ilvl w:val="1"/>
          <w:numId w:val="12"/>
        </w:numPr>
        <w:tabs>
          <w:tab w:val="left" w:pos="426"/>
          <w:tab w:val="left" w:pos="9356"/>
        </w:tabs>
        <w:suppressAutoHyphens/>
        <w:overflowPunct w:val="0"/>
        <w:autoSpaceDE w:val="0"/>
        <w:spacing w:after="0" w:line="240" w:lineRule="auto"/>
        <w:ind w:right="88"/>
        <w:jc w:val="both"/>
        <w:textAlignment w:val="baseline"/>
        <w:rPr>
          <w:rFonts w:asciiTheme="minorHAnsi" w:hAnsiTheme="minorHAnsi" w:cstheme="minorHAnsi"/>
          <w:sz w:val="24"/>
          <w:szCs w:val="24"/>
          <w:u w:val="single"/>
        </w:rPr>
      </w:pPr>
      <w:r>
        <w:rPr>
          <w:rFonts w:asciiTheme="minorHAnsi" w:hAnsiTheme="minorHAnsi" w:cstheme="minorHAnsi"/>
          <w:sz w:val="24"/>
          <w:szCs w:val="24"/>
        </w:rPr>
        <w:t xml:space="preserve">oświadczenie Kierownika </w:t>
      </w:r>
      <w:r w:rsidR="00403B1C">
        <w:rPr>
          <w:rFonts w:asciiTheme="minorHAnsi" w:hAnsiTheme="minorHAnsi" w:cstheme="minorHAnsi"/>
          <w:sz w:val="24"/>
          <w:szCs w:val="24"/>
        </w:rPr>
        <w:t>Budowy</w:t>
      </w:r>
      <w:r>
        <w:rPr>
          <w:rFonts w:asciiTheme="minorHAnsi" w:hAnsiTheme="minorHAnsi" w:cstheme="minorHAnsi"/>
          <w:sz w:val="24"/>
          <w:szCs w:val="24"/>
        </w:rPr>
        <w:t xml:space="preserve"> o zakończeniu robót i ich wykonaniu zgodnie </w:t>
      </w:r>
      <w:r>
        <w:rPr>
          <w:rFonts w:asciiTheme="minorHAnsi" w:hAnsiTheme="minorHAnsi" w:cstheme="minorHAnsi"/>
          <w:sz w:val="24"/>
          <w:szCs w:val="24"/>
        </w:rPr>
        <w:br/>
        <w:t xml:space="preserve">z dokumentacją projektową, obowiązującymi przepisami prawa, z informacją </w:t>
      </w:r>
      <w:r>
        <w:rPr>
          <w:rFonts w:asciiTheme="minorHAnsi" w:hAnsiTheme="minorHAnsi" w:cstheme="minorHAnsi"/>
          <w:sz w:val="24"/>
          <w:szCs w:val="24"/>
        </w:rPr>
        <w:br/>
        <w:t xml:space="preserve">dot. wbudowanych materiałów, uporządkowania terenu oraz, </w:t>
      </w:r>
      <w:r w:rsidRPr="0001153C">
        <w:rPr>
          <w:rFonts w:asciiTheme="minorHAnsi" w:hAnsiTheme="minorHAnsi" w:cstheme="minorHAnsi"/>
          <w:sz w:val="24"/>
          <w:szCs w:val="24"/>
          <w:u w:val="single"/>
        </w:rPr>
        <w:t>że</w:t>
      </w:r>
      <w:r w:rsidR="00FB106D">
        <w:rPr>
          <w:rFonts w:asciiTheme="minorHAnsi" w:hAnsiTheme="minorHAnsi" w:cstheme="minorHAnsi"/>
          <w:sz w:val="24"/>
          <w:szCs w:val="24"/>
          <w:u w:val="single"/>
        </w:rPr>
        <w:t xml:space="preserve">  </w:t>
      </w:r>
      <w:r w:rsidR="000374D8">
        <w:rPr>
          <w:rFonts w:asciiTheme="minorHAnsi" w:hAnsiTheme="minorHAnsi" w:cstheme="minorHAnsi"/>
          <w:sz w:val="24"/>
          <w:szCs w:val="24"/>
          <w:u w:val="single"/>
        </w:rPr>
        <w:t>boisko wielofunkcyjne</w:t>
      </w:r>
      <w:r w:rsidR="00FB106D">
        <w:rPr>
          <w:rFonts w:asciiTheme="minorHAnsi" w:hAnsiTheme="minorHAnsi" w:cstheme="minorHAnsi"/>
          <w:sz w:val="24"/>
          <w:szCs w:val="24"/>
          <w:u w:val="single"/>
        </w:rPr>
        <w:t xml:space="preserve"> </w:t>
      </w:r>
      <w:r w:rsidR="00050FC1">
        <w:rPr>
          <w:rFonts w:asciiTheme="minorHAnsi" w:hAnsiTheme="minorHAnsi" w:cstheme="minorHAnsi"/>
          <w:sz w:val="24"/>
          <w:szCs w:val="24"/>
          <w:u w:val="single"/>
        </w:rPr>
        <w:t xml:space="preserve"> </w:t>
      </w:r>
      <w:r w:rsidR="0001153C" w:rsidRPr="0001153C">
        <w:rPr>
          <w:rFonts w:asciiTheme="minorHAnsi" w:hAnsiTheme="minorHAnsi" w:cstheme="minorHAnsi"/>
          <w:sz w:val="24"/>
          <w:szCs w:val="24"/>
          <w:u w:val="single"/>
        </w:rPr>
        <w:t xml:space="preserve"> </w:t>
      </w:r>
      <w:r w:rsidRPr="0001153C">
        <w:rPr>
          <w:rFonts w:asciiTheme="minorHAnsi" w:hAnsiTheme="minorHAnsi" w:cstheme="minorHAnsi"/>
          <w:sz w:val="24"/>
          <w:szCs w:val="24"/>
          <w:u w:val="single"/>
        </w:rPr>
        <w:t>nadaje się do użytkowania.</w:t>
      </w:r>
    </w:p>
    <w:p w14:paraId="2233A759" w14:textId="3400EB68" w:rsidR="00EB69D6" w:rsidRPr="00C24AEC" w:rsidRDefault="00EB69D6" w:rsidP="005A224C">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hAnsiTheme="minorHAnsi" w:cstheme="minorHAnsi"/>
          <w:sz w:val="24"/>
          <w:szCs w:val="24"/>
        </w:rPr>
        <w:t xml:space="preserve">Z czynności odbioru Strony spiszą protokół odbioru przygotowany przez Wykonawcę </w:t>
      </w:r>
      <w:r w:rsidR="00802D9F" w:rsidRPr="00C24AEC">
        <w:rPr>
          <w:rFonts w:asciiTheme="minorHAnsi" w:hAnsiTheme="minorHAnsi" w:cstheme="minorHAnsi"/>
          <w:sz w:val="24"/>
          <w:szCs w:val="24"/>
        </w:rPr>
        <w:br/>
      </w:r>
      <w:r w:rsidRPr="00C24AEC">
        <w:rPr>
          <w:rFonts w:asciiTheme="minorHAnsi" w:hAnsiTheme="minorHAnsi" w:cstheme="minorHAnsi"/>
          <w:sz w:val="24"/>
          <w:szCs w:val="24"/>
        </w:rPr>
        <w:t xml:space="preserve">i podpisany przez Strony – wzór protokołu odbioru stanowi </w:t>
      </w:r>
      <w:r w:rsidRPr="00C24AEC">
        <w:rPr>
          <w:rFonts w:asciiTheme="minorHAnsi" w:hAnsiTheme="minorHAnsi" w:cstheme="minorHAnsi"/>
          <w:b/>
          <w:sz w:val="24"/>
          <w:szCs w:val="24"/>
        </w:rPr>
        <w:t xml:space="preserve">załącznik nr </w:t>
      </w:r>
      <w:r w:rsidR="00D24C0E">
        <w:rPr>
          <w:rFonts w:asciiTheme="minorHAnsi" w:hAnsiTheme="minorHAnsi" w:cstheme="minorHAnsi"/>
          <w:b/>
          <w:sz w:val="24"/>
          <w:szCs w:val="24"/>
        </w:rPr>
        <w:t>8</w:t>
      </w:r>
      <w:r w:rsidRPr="00C24AEC">
        <w:rPr>
          <w:rFonts w:asciiTheme="minorHAnsi" w:hAnsiTheme="minorHAnsi" w:cstheme="minorHAnsi"/>
          <w:b/>
          <w:sz w:val="24"/>
          <w:szCs w:val="24"/>
        </w:rPr>
        <w:t xml:space="preserve"> </w:t>
      </w:r>
      <w:r w:rsidRPr="00C24AEC">
        <w:rPr>
          <w:rFonts w:asciiTheme="minorHAnsi" w:hAnsiTheme="minorHAnsi" w:cstheme="minorHAnsi"/>
          <w:sz w:val="24"/>
          <w:szCs w:val="24"/>
        </w:rPr>
        <w:t>do niniejszej umowy.</w:t>
      </w:r>
    </w:p>
    <w:p w14:paraId="32A7BD33" w14:textId="77777777" w:rsidR="00EB69D6" w:rsidRPr="00C24AEC" w:rsidRDefault="00EB69D6" w:rsidP="005A224C">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hAnsiTheme="minorHAnsi" w:cstheme="minorHAnsi"/>
          <w:sz w:val="24"/>
          <w:szCs w:val="24"/>
        </w:rPr>
        <w:t>W razie stwierdzenia w trakcie odbioru wad dających się usunąć, Zamawiający odmówi odbioru prac do czasu usunięcia wad i ponownego pisemnego zgłoszenia przez Wykonawcę gotowości do odbioru.</w:t>
      </w:r>
    </w:p>
    <w:p w14:paraId="3525A260" w14:textId="5FCA717D" w:rsidR="009E4296" w:rsidRDefault="00EB69D6" w:rsidP="00ED5021">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9E4296">
        <w:rPr>
          <w:rFonts w:asciiTheme="minorHAnsi" w:hAnsiTheme="minorHAnsi" w:cstheme="minorHAnsi"/>
          <w:sz w:val="24"/>
          <w:szCs w:val="24"/>
        </w:rPr>
        <w:t>W razie stwierdzenia w trakcie odbioru wad niedających się usunąć, lecz, niemających wpły</w:t>
      </w:r>
      <w:r w:rsidR="009D59FE" w:rsidRPr="009E4296">
        <w:rPr>
          <w:rFonts w:asciiTheme="minorHAnsi" w:hAnsiTheme="minorHAnsi" w:cstheme="minorHAnsi"/>
          <w:sz w:val="24"/>
          <w:szCs w:val="24"/>
        </w:rPr>
        <w:t xml:space="preserve">wu </w:t>
      </w:r>
      <w:r w:rsidRPr="009E4296">
        <w:rPr>
          <w:rFonts w:asciiTheme="minorHAnsi" w:hAnsiTheme="minorHAnsi" w:cstheme="minorHAnsi"/>
          <w:sz w:val="24"/>
          <w:szCs w:val="24"/>
        </w:rPr>
        <w:t>na możliwość eksploatacji obiektu, Zamawiający może odebrać roboty i obniżyć wysokość wynagrodzenia Wykonawcy</w:t>
      </w:r>
      <w:r w:rsidR="00B54301" w:rsidRPr="009E4296">
        <w:rPr>
          <w:rFonts w:asciiTheme="minorHAnsi" w:hAnsiTheme="minorHAnsi" w:cstheme="minorHAnsi"/>
          <w:sz w:val="24"/>
          <w:szCs w:val="24"/>
        </w:rPr>
        <w:t>.</w:t>
      </w:r>
    </w:p>
    <w:p w14:paraId="43C5FAB9" w14:textId="77777777" w:rsidR="005C413F" w:rsidRPr="00C24AEC" w:rsidRDefault="005C413F" w:rsidP="005C413F">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eastAsia="Times New Roman" w:hAnsiTheme="minorHAnsi" w:cstheme="minorHAnsi"/>
          <w:sz w:val="24"/>
          <w:szCs w:val="24"/>
          <w:lang w:eastAsia="ar-SA"/>
        </w:rPr>
        <w:t>Strony dopuszczają, poza odbiorem końcowym prac,</w:t>
      </w:r>
      <w:r>
        <w:rPr>
          <w:rFonts w:asciiTheme="minorHAnsi" w:eastAsia="Times New Roman" w:hAnsiTheme="minorHAnsi" w:cstheme="minorHAnsi"/>
          <w:sz w:val="24"/>
          <w:szCs w:val="24"/>
          <w:lang w:eastAsia="ar-SA"/>
        </w:rPr>
        <w:t xml:space="preserve"> jeden</w:t>
      </w:r>
      <w:r w:rsidRPr="00C24AEC">
        <w:rPr>
          <w:rFonts w:asciiTheme="minorHAnsi" w:eastAsia="Times New Roman" w:hAnsiTheme="minorHAnsi" w:cstheme="minorHAnsi"/>
          <w:sz w:val="24"/>
          <w:szCs w:val="24"/>
          <w:lang w:eastAsia="ar-SA"/>
        </w:rPr>
        <w:t xml:space="preserve"> odbi</w:t>
      </w:r>
      <w:r>
        <w:rPr>
          <w:rFonts w:asciiTheme="minorHAnsi" w:eastAsia="Times New Roman" w:hAnsiTheme="minorHAnsi" w:cstheme="minorHAnsi"/>
          <w:sz w:val="24"/>
          <w:szCs w:val="24"/>
          <w:lang w:eastAsia="ar-SA"/>
        </w:rPr>
        <w:t>ór</w:t>
      </w:r>
      <w:r w:rsidRPr="00C24AEC">
        <w:rPr>
          <w:rFonts w:asciiTheme="minorHAnsi" w:eastAsia="Times New Roman" w:hAnsiTheme="minorHAnsi" w:cstheme="minorHAnsi"/>
          <w:sz w:val="24"/>
          <w:szCs w:val="24"/>
          <w:lang w:eastAsia="ar-SA"/>
        </w:rPr>
        <w:t xml:space="preserve"> częściow</w:t>
      </w:r>
      <w:r>
        <w:rPr>
          <w:rFonts w:asciiTheme="minorHAnsi" w:eastAsia="Times New Roman" w:hAnsiTheme="minorHAnsi" w:cstheme="minorHAnsi"/>
          <w:sz w:val="24"/>
          <w:szCs w:val="24"/>
          <w:lang w:eastAsia="ar-SA"/>
        </w:rPr>
        <w:t xml:space="preserve">y, po drugim miesiącu od podpisania umowy </w:t>
      </w:r>
      <w:r w:rsidRPr="00C24AEC">
        <w:rPr>
          <w:rFonts w:asciiTheme="minorHAnsi" w:eastAsia="Times New Roman" w:hAnsiTheme="minorHAnsi" w:cstheme="minorHAnsi"/>
          <w:sz w:val="24"/>
          <w:szCs w:val="24"/>
          <w:lang w:eastAsia="ar-SA"/>
        </w:rPr>
        <w:t>, w zależności od stopnia zaawansowania robót.</w:t>
      </w:r>
    </w:p>
    <w:p w14:paraId="1D306606" w14:textId="77777777" w:rsidR="005C413F" w:rsidRPr="00C24AEC" w:rsidRDefault="005C413F" w:rsidP="005C413F">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eastAsia="Times New Roman" w:hAnsiTheme="minorHAnsi" w:cstheme="minorHAnsi"/>
          <w:sz w:val="24"/>
          <w:szCs w:val="24"/>
          <w:lang w:eastAsia="ar-SA"/>
        </w:rPr>
        <w:t>Celem odbioru częściowego jest kontrola poprawności i jakości wykonywania danych elementów prac. Wykonawca zgłasza gotowość do odbioru częściowego mailem.</w:t>
      </w:r>
    </w:p>
    <w:p w14:paraId="64C6AD59" w14:textId="0025C810" w:rsidR="005C413F" w:rsidRPr="00C24AEC" w:rsidRDefault="005C413F" w:rsidP="005C413F">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eastAsia="Times New Roman" w:hAnsiTheme="minorHAnsi" w:cstheme="minorHAnsi"/>
          <w:sz w:val="24"/>
          <w:szCs w:val="24"/>
          <w:lang w:eastAsia="ar-SA"/>
        </w:rPr>
        <w:t xml:space="preserve">Zamawiający zobowiązany jest przystąpić do odbioru częściowego w terminie 3 dni od daty otrzymania pisemnego powiadomienia o gotowości Wykonawcy do odbioru częściowego, o którym mowa w ust. </w:t>
      </w:r>
      <w:r w:rsidR="00E10D26">
        <w:rPr>
          <w:rFonts w:asciiTheme="minorHAnsi" w:eastAsia="Times New Roman" w:hAnsiTheme="minorHAnsi" w:cstheme="minorHAnsi"/>
          <w:sz w:val="24"/>
          <w:szCs w:val="24"/>
          <w:lang w:eastAsia="ar-SA"/>
        </w:rPr>
        <w:t>7-9</w:t>
      </w:r>
      <w:r w:rsidRPr="00C24AEC">
        <w:rPr>
          <w:rFonts w:asciiTheme="minorHAnsi" w:eastAsia="Times New Roman" w:hAnsiTheme="minorHAnsi" w:cstheme="minorHAnsi"/>
          <w:sz w:val="24"/>
          <w:szCs w:val="24"/>
          <w:lang w:eastAsia="ar-SA"/>
        </w:rPr>
        <w:t>.</w:t>
      </w:r>
    </w:p>
    <w:p w14:paraId="34F51FE0" w14:textId="12283B00" w:rsidR="005C413F" w:rsidRPr="005E3C5C" w:rsidRDefault="005C413F" w:rsidP="005C413F">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eastAsia="Times New Roman" w:hAnsiTheme="minorHAnsi" w:cstheme="minorHAnsi"/>
          <w:sz w:val="24"/>
          <w:szCs w:val="24"/>
          <w:lang w:eastAsia="ar-SA"/>
        </w:rPr>
        <w:t>Z czynności odbioru częściowego sporządzony zostanie protokół, podpisany przez obie Strony umowy</w:t>
      </w:r>
      <w:r>
        <w:rPr>
          <w:rFonts w:asciiTheme="minorHAnsi" w:eastAsia="Times New Roman" w:hAnsiTheme="minorHAnsi" w:cstheme="minorHAnsi"/>
          <w:sz w:val="24"/>
          <w:szCs w:val="24"/>
          <w:lang w:eastAsia="ar-SA"/>
        </w:rPr>
        <w:t xml:space="preserve"> – wzór protokołu odbioru częściowego</w:t>
      </w:r>
      <w:r w:rsidRPr="005E3C5C">
        <w:rPr>
          <w:rFonts w:asciiTheme="minorHAnsi" w:hAnsiTheme="minorHAnsi" w:cstheme="minorHAnsi"/>
          <w:sz w:val="24"/>
          <w:szCs w:val="24"/>
        </w:rPr>
        <w:t xml:space="preserve"> </w:t>
      </w:r>
      <w:r w:rsidRPr="00C24AEC">
        <w:rPr>
          <w:rFonts w:asciiTheme="minorHAnsi" w:hAnsiTheme="minorHAnsi" w:cstheme="minorHAnsi"/>
          <w:sz w:val="24"/>
          <w:szCs w:val="24"/>
        </w:rPr>
        <w:t xml:space="preserve">stanowi </w:t>
      </w:r>
      <w:r w:rsidRPr="00C24AEC">
        <w:rPr>
          <w:rFonts w:asciiTheme="minorHAnsi" w:hAnsiTheme="minorHAnsi" w:cstheme="minorHAnsi"/>
          <w:b/>
          <w:sz w:val="24"/>
          <w:szCs w:val="24"/>
        </w:rPr>
        <w:t xml:space="preserve">załącznik nr </w:t>
      </w:r>
      <w:r w:rsidR="00D24C0E">
        <w:rPr>
          <w:rFonts w:asciiTheme="minorHAnsi" w:hAnsiTheme="minorHAnsi" w:cstheme="minorHAnsi"/>
          <w:b/>
          <w:sz w:val="24"/>
          <w:szCs w:val="24"/>
        </w:rPr>
        <w:t>9</w:t>
      </w:r>
      <w:r w:rsidRPr="00C24AEC">
        <w:rPr>
          <w:rFonts w:asciiTheme="minorHAnsi" w:hAnsiTheme="minorHAnsi" w:cstheme="minorHAnsi"/>
          <w:b/>
          <w:sz w:val="24"/>
          <w:szCs w:val="24"/>
        </w:rPr>
        <w:t xml:space="preserve"> </w:t>
      </w:r>
      <w:r w:rsidRPr="00C24AEC">
        <w:rPr>
          <w:rFonts w:asciiTheme="minorHAnsi" w:hAnsiTheme="minorHAnsi" w:cstheme="minorHAnsi"/>
          <w:sz w:val="24"/>
          <w:szCs w:val="24"/>
        </w:rPr>
        <w:t>do niniejszej umowy.</w:t>
      </w:r>
    </w:p>
    <w:p w14:paraId="3AD4A779" w14:textId="77777777" w:rsidR="005C413F" w:rsidRPr="00C24AEC" w:rsidRDefault="005C413F" w:rsidP="005C413F">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eastAsia="Times New Roman" w:hAnsiTheme="minorHAnsi" w:cstheme="minorHAnsi"/>
          <w:sz w:val="24"/>
          <w:szCs w:val="24"/>
          <w:lang w:eastAsia="ar-SA"/>
        </w:rPr>
        <w:t>W przypadku stwierdzenia przez Zamawiającego w toku czynności odbioru częściowego istotnych wad danych elementów prac, Zamawiający może odmówić odbioru do czasu ich usunięcia przez Wykonawcę. Po usunięciu wad Strony ponownie przystąpią do odbioru częściowego danego zakresu prac.</w:t>
      </w:r>
    </w:p>
    <w:p w14:paraId="0B29914C" w14:textId="6B3C671D" w:rsidR="005C413F" w:rsidRPr="00C24AEC" w:rsidRDefault="005C413F" w:rsidP="005C413F">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eastAsia="Times New Roman" w:hAnsiTheme="minorHAnsi" w:cstheme="minorHAnsi"/>
          <w:sz w:val="24"/>
          <w:szCs w:val="24"/>
          <w:lang w:eastAsia="ar-SA"/>
        </w:rPr>
        <w:t xml:space="preserve">Dokonanie odbioru częściowego, o którym mowa w ust. </w:t>
      </w:r>
      <w:r>
        <w:rPr>
          <w:rFonts w:asciiTheme="minorHAnsi" w:eastAsia="Times New Roman" w:hAnsiTheme="minorHAnsi" w:cstheme="minorHAnsi"/>
          <w:sz w:val="24"/>
          <w:szCs w:val="24"/>
          <w:lang w:eastAsia="ar-SA"/>
        </w:rPr>
        <w:t>7</w:t>
      </w:r>
      <w:r w:rsidRPr="00C24AEC">
        <w:rPr>
          <w:rFonts w:asciiTheme="minorHAnsi" w:eastAsia="Times New Roman" w:hAnsiTheme="minorHAnsi" w:cstheme="minorHAnsi"/>
          <w:sz w:val="24"/>
          <w:szCs w:val="24"/>
          <w:lang w:eastAsia="ar-SA"/>
        </w:rPr>
        <w:t>, nie stanowi odbioru prac w rozumieniu przepisów prawa budowlanego.</w:t>
      </w:r>
    </w:p>
    <w:p w14:paraId="54B7B6E6" w14:textId="77777777" w:rsidR="005C413F" w:rsidRPr="00C24AEC" w:rsidRDefault="005C413F" w:rsidP="005C413F">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eastAsia="Times New Roman" w:hAnsiTheme="minorHAnsi" w:cstheme="minorHAnsi"/>
          <w:sz w:val="24"/>
          <w:szCs w:val="24"/>
          <w:lang w:eastAsia="ar-SA"/>
        </w:rPr>
        <w:t xml:space="preserve">Strony ustalają, że Zamawiający zachowuje prawo do ponownej kontroli prac lub ich elementów odebranych już w czasie dokonywania odbioru częściowego </w:t>
      </w:r>
      <w:r w:rsidRPr="00C24AEC">
        <w:rPr>
          <w:rFonts w:asciiTheme="minorHAnsi" w:eastAsia="Times New Roman" w:hAnsiTheme="minorHAnsi" w:cstheme="minorHAnsi"/>
          <w:sz w:val="24"/>
          <w:szCs w:val="24"/>
          <w:u w:val="single"/>
          <w:lang w:eastAsia="ar-SA"/>
        </w:rPr>
        <w:t>w trakcie odbioru końcowego</w:t>
      </w:r>
      <w:r w:rsidRPr="00C24AEC">
        <w:rPr>
          <w:rFonts w:asciiTheme="minorHAnsi" w:eastAsia="Times New Roman" w:hAnsiTheme="minorHAnsi" w:cstheme="minorHAnsi"/>
          <w:sz w:val="24"/>
          <w:szCs w:val="24"/>
          <w:lang w:eastAsia="ar-SA"/>
        </w:rPr>
        <w:t xml:space="preserve"> i  ma prawo do żądania od Wykonawcy usunięcia stwierdzonych wówczas wad.</w:t>
      </w:r>
    </w:p>
    <w:p w14:paraId="26F0686D" w14:textId="77777777" w:rsidR="005C413F" w:rsidRPr="00C24AEC" w:rsidRDefault="005C413F" w:rsidP="005C413F">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eastAsia="Times New Roman" w:hAnsiTheme="minorHAnsi" w:cstheme="minorHAnsi"/>
          <w:sz w:val="24"/>
          <w:szCs w:val="24"/>
          <w:lang w:eastAsia="ar-SA"/>
        </w:rPr>
        <w:t>Postanowienia dotyczące odbioru końcowego prac, stosują się odpowiednio do odbior</w:t>
      </w:r>
      <w:r>
        <w:rPr>
          <w:rFonts w:asciiTheme="minorHAnsi" w:eastAsia="Times New Roman" w:hAnsiTheme="minorHAnsi" w:cstheme="minorHAnsi"/>
          <w:sz w:val="24"/>
          <w:szCs w:val="24"/>
          <w:lang w:eastAsia="ar-SA"/>
        </w:rPr>
        <w:t>u</w:t>
      </w:r>
      <w:r w:rsidRPr="00C24AEC">
        <w:rPr>
          <w:rFonts w:asciiTheme="minorHAnsi" w:eastAsia="Times New Roman" w:hAnsiTheme="minorHAnsi" w:cstheme="minorHAnsi"/>
          <w:sz w:val="24"/>
          <w:szCs w:val="24"/>
          <w:lang w:eastAsia="ar-SA"/>
        </w:rPr>
        <w:t xml:space="preserve"> częściow</w:t>
      </w:r>
      <w:r>
        <w:rPr>
          <w:rFonts w:asciiTheme="minorHAnsi" w:eastAsia="Times New Roman" w:hAnsiTheme="minorHAnsi" w:cstheme="minorHAnsi"/>
          <w:sz w:val="24"/>
          <w:szCs w:val="24"/>
          <w:lang w:eastAsia="ar-SA"/>
        </w:rPr>
        <w:t>ego</w:t>
      </w:r>
      <w:r w:rsidRPr="00C24AEC">
        <w:rPr>
          <w:rFonts w:asciiTheme="minorHAnsi" w:eastAsia="Times New Roman" w:hAnsiTheme="minorHAnsi" w:cstheme="minorHAnsi"/>
          <w:sz w:val="24"/>
          <w:szCs w:val="24"/>
          <w:lang w:eastAsia="ar-SA"/>
        </w:rPr>
        <w:t xml:space="preserve"> prac.</w:t>
      </w:r>
    </w:p>
    <w:p w14:paraId="6FE2F363" w14:textId="77777777" w:rsidR="005C413F" w:rsidRPr="00C24AEC" w:rsidRDefault="005C413F" w:rsidP="005C413F">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C24AEC">
        <w:rPr>
          <w:rFonts w:asciiTheme="minorHAnsi" w:eastAsia="Times New Roman" w:hAnsiTheme="minorHAnsi" w:cstheme="minorHAnsi"/>
          <w:b/>
          <w:sz w:val="24"/>
          <w:szCs w:val="24"/>
          <w:lang w:eastAsia="ar-SA"/>
        </w:rPr>
        <w:lastRenderedPageBreak/>
        <w:t>Strony ustaliły, iż:</w:t>
      </w:r>
    </w:p>
    <w:p w14:paraId="70A01C57" w14:textId="77777777" w:rsidR="005C413F" w:rsidRPr="00C24AEC" w:rsidRDefault="005C413F" w:rsidP="005C413F">
      <w:pPr>
        <w:widowControl w:val="0"/>
        <w:numPr>
          <w:ilvl w:val="1"/>
          <w:numId w:val="23"/>
        </w:numPr>
        <w:tabs>
          <w:tab w:val="left" w:pos="426"/>
          <w:tab w:val="left" w:pos="993"/>
        </w:tabs>
        <w:suppressAutoHyphens/>
        <w:overflowPunct w:val="0"/>
        <w:autoSpaceDE w:val="0"/>
        <w:spacing w:after="0" w:line="240" w:lineRule="auto"/>
        <w:ind w:right="88" w:hanging="577"/>
        <w:jc w:val="both"/>
        <w:textAlignment w:val="baseline"/>
        <w:rPr>
          <w:rFonts w:asciiTheme="minorHAnsi" w:eastAsia="Times New Roman" w:hAnsiTheme="minorHAnsi" w:cstheme="minorHAnsi"/>
          <w:b/>
          <w:sz w:val="24"/>
          <w:szCs w:val="24"/>
          <w:lang w:eastAsia="ar-SA"/>
        </w:rPr>
      </w:pPr>
      <w:r>
        <w:rPr>
          <w:rFonts w:asciiTheme="minorHAnsi" w:eastAsia="Times New Roman" w:hAnsiTheme="minorHAnsi" w:cstheme="minorHAnsi"/>
          <w:b/>
          <w:sz w:val="24"/>
          <w:szCs w:val="24"/>
          <w:lang w:eastAsia="ar-SA"/>
        </w:rPr>
        <w:t>o</w:t>
      </w:r>
      <w:r w:rsidRPr="00C24AEC">
        <w:rPr>
          <w:rFonts w:asciiTheme="minorHAnsi" w:eastAsia="Times New Roman" w:hAnsiTheme="minorHAnsi" w:cstheme="minorHAnsi"/>
          <w:b/>
          <w:sz w:val="24"/>
          <w:szCs w:val="24"/>
          <w:lang w:eastAsia="ar-SA"/>
        </w:rPr>
        <w:t>dbi</w:t>
      </w:r>
      <w:r>
        <w:rPr>
          <w:rFonts w:asciiTheme="minorHAnsi" w:eastAsia="Times New Roman" w:hAnsiTheme="minorHAnsi" w:cstheme="minorHAnsi"/>
          <w:b/>
          <w:sz w:val="24"/>
          <w:szCs w:val="24"/>
          <w:lang w:eastAsia="ar-SA"/>
        </w:rPr>
        <w:t>ór częściowy</w:t>
      </w:r>
      <w:r w:rsidRPr="00C24AEC">
        <w:rPr>
          <w:rFonts w:asciiTheme="minorHAnsi" w:eastAsia="Times New Roman" w:hAnsiTheme="minorHAnsi" w:cstheme="minorHAnsi"/>
          <w:b/>
          <w:sz w:val="24"/>
          <w:szCs w:val="24"/>
          <w:lang w:eastAsia="ar-SA"/>
        </w:rPr>
        <w:t xml:space="preserve"> prac dokon</w:t>
      </w:r>
      <w:r>
        <w:rPr>
          <w:rFonts w:asciiTheme="minorHAnsi" w:eastAsia="Times New Roman" w:hAnsiTheme="minorHAnsi" w:cstheme="minorHAnsi"/>
          <w:b/>
          <w:sz w:val="24"/>
          <w:szCs w:val="24"/>
          <w:lang w:eastAsia="ar-SA"/>
        </w:rPr>
        <w:t>any</w:t>
      </w:r>
      <w:r w:rsidRPr="00C24AEC">
        <w:rPr>
          <w:rFonts w:asciiTheme="minorHAnsi" w:eastAsia="Times New Roman" w:hAnsiTheme="minorHAnsi" w:cstheme="minorHAnsi"/>
          <w:b/>
          <w:sz w:val="24"/>
          <w:szCs w:val="24"/>
          <w:lang w:eastAsia="ar-SA"/>
        </w:rPr>
        <w:t xml:space="preserve"> będ</w:t>
      </w:r>
      <w:r>
        <w:rPr>
          <w:rFonts w:asciiTheme="minorHAnsi" w:eastAsia="Times New Roman" w:hAnsiTheme="minorHAnsi" w:cstheme="minorHAnsi"/>
          <w:b/>
          <w:sz w:val="24"/>
          <w:szCs w:val="24"/>
          <w:lang w:eastAsia="ar-SA"/>
        </w:rPr>
        <w:t>zie</w:t>
      </w:r>
      <w:r w:rsidRPr="00C24AEC">
        <w:rPr>
          <w:rFonts w:asciiTheme="minorHAnsi" w:eastAsia="Times New Roman" w:hAnsiTheme="minorHAnsi" w:cstheme="minorHAnsi"/>
          <w:b/>
          <w:sz w:val="24"/>
          <w:szCs w:val="24"/>
          <w:lang w:eastAsia="ar-SA"/>
        </w:rPr>
        <w:t xml:space="preserve"> do </w:t>
      </w:r>
      <w:r>
        <w:rPr>
          <w:rFonts w:asciiTheme="minorHAnsi" w:eastAsia="Times New Roman" w:hAnsiTheme="minorHAnsi" w:cstheme="minorHAnsi"/>
          <w:b/>
          <w:sz w:val="24"/>
          <w:szCs w:val="24"/>
          <w:lang w:eastAsia="ar-SA"/>
        </w:rPr>
        <w:t>5</w:t>
      </w:r>
      <w:r w:rsidRPr="00C24AEC">
        <w:rPr>
          <w:rFonts w:asciiTheme="minorHAnsi" w:eastAsia="Times New Roman" w:hAnsiTheme="minorHAnsi" w:cstheme="minorHAnsi"/>
          <w:b/>
          <w:sz w:val="24"/>
          <w:szCs w:val="24"/>
          <w:lang w:eastAsia="ar-SA"/>
        </w:rPr>
        <w:t xml:space="preserve"> dnia  </w:t>
      </w:r>
      <w:r>
        <w:rPr>
          <w:rFonts w:asciiTheme="minorHAnsi" w:eastAsia="Times New Roman" w:hAnsiTheme="minorHAnsi" w:cstheme="minorHAnsi"/>
          <w:b/>
          <w:sz w:val="24"/>
          <w:szCs w:val="24"/>
          <w:lang w:eastAsia="ar-SA"/>
        </w:rPr>
        <w:t>po drugim miesiącu</w:t>
      </w:r>
      <w:r w:rsidRPr="00C24AEC">
        <w:rPr>
          <w:rFonts w:asciiTheme="minorHAnsi" w:eastAsia="Times New Roman" w:hAnsiTheme="minorHAnsi" w:cstheme="minorHAnsi"/>
          <w:b/>
          <w:sz w:val="24"/>
          <w:szCs w:val="24"/>
          <w:lang w:eastAsia="ar-SA"/>
        </w:rPr>
        <w:t xml:space="preserve"> </w:t>
      </w:r>
      <w:r>
        <w:rPr>
          <w:rFonts w:asciiTheme="minorHAnsi" w:eastAsia="Times New Roman" w:hAnsiTheme="minorHAnsi" w:cstheme="minorHAnsi"/>
          <w:b/>
          <w:sz w:val="24"/>
          <w:szCs w:val="24"/>
          <w:lang w:eastAsia="ar-SA"/>
        </w:rPr>
        <w:br/>
      </w:r>
      <w:r w:rsidRPr="00C24AEC">
        <w:rPr>
          <w:rFonts w:asciiTheme="minorHAnsi" w:eastAsia="Times New Roman" w:hAnsiTheme="minorHAnsi" w:cstheme="minorHAnsi"/>
          <w:b/>
          <w:sz w:val="24"/>
          <w:szCs w:val="24"/>
          <w:lang w:eastAsia="ar-SA"/>
        </w:rPr>
        <w:t>w którym wystąpiło faktyczne wykonanie  dan</w:t>
      </w:r>
      <w:r>
        <w:rPr>
          <w:rFonts w:asciiTheme="minorHAnsi" w:eastAsia="Times New Roman" w:hAnsiTheme="minorHAnsi" w:cstheme="minorHAnsi"/>
          <w:b/>
          <w:sz w:val="24"/>
          <w:szCs w:val="24"/>
          <w:lang w:eastAsia="ar-SA"/>
        </w:rPr>
        <w:t>ego</w:t>
      </w:r>
      <w:r w:rsidRPr="00C24AEC">
        <w:rPr>
          <w:rFonts w:asciiTheme="minorHAnsi" w:eastAsia="Times New Roman" w:hAnsiTheme="minorHAnsi" w:cstheme="minorHAnsi"/>
          <w:b/>
          <w:sz w:val="24"/>
          <w:szCs w:val="24"/>
          <w:lang w:eastAsia="ar-SA"/>
        </w:rPr>
        <w:t xml:space="preserve"> zakres</w:t>
      </w:r>
      <w:r>
        <w:rPr>
          <w:rFonts w:asciiTheme="minorHAnsi" w:eastAsia="Times New Roman" w:hAnsiTheme="minorHAnsi" w:cstheme="minorHAnsi"/>
          <w:b/>
          <w:sz w:val="24"/>
          <w:szCs w:val="24"/>
          <w:lang w:eastAsia="ar-SA"/>
        </w:rPr>
        <w:t>u</w:t>
      </w:r>
      <w:r w:rsidRPr="00C24AEC">
        <w:rPr>
          <w:rFonts w:asciiTheme="minorHAnsi" w:eastAsia="Times New Roman" w:hAnsiTheme="minorHAnsi" w:cstheme="minorHAnsi"/>
          <w:b/>
          <w:sz w:val="24"/>
          <w:szCs w:val="24"/>
          <w:lang w:eastAsia="ar-SA"/>
        </w:rPr>
        <w:t xml:space="preserve"> prac i skwitowane zostan</w:t>
      </w:r>
      <w:r>
        <w:rPr>
          <w:rFonts w:asciiTheme="minorHAnsi" w:eastAsia="Times New Roman" w:hAnsiTheme="minorHAnsi" w:cstheme="minorHAnsi"/>
          <w:b/>
          <w:sz w:val="24"/>
          <w:szCs w:val="24"/>
          <w:lang w:eastAsia="ar-SA"/>
        </w:rPr>
        <w:t>ie</w:t>
      </w:r>
      <w:r w:rsidRPr="00C24AEC">
        <w:rPr>
          <w:rFonts w:asciiTheme="minorHAnsi" w:eastAsia="Times New Roman" w:hAnsiTheme="minorHAnsi" w:cstheme="minorHAnsi"/>
          <w:b/>
          <w:sz w:val="24"/>
          <w:szCs w:val="24"/>
          <w:lang w:eastAsia="ar-SA"/>
        </w:rPr>
        <w:t xml:space="preserve"> protokoł</w:t>
      </w:r>
      <w:r>
        <w:rPr>
          <w:rFonts w:asciiTheme="minorHAnsi" w:eastAsia="Times New Roman" w:hAnsiTheme="minorHAnsi" w:cstheme="minorHAnsi"/>
          <w:b/>
          <w:sz w:val="24"/>
          <w:szCs w:val="24"/>
          <w:lang w:eastAsia="ar-SA"/>
        </w:rPr>
        <w:t>em</w:t>
      </w:r>
      <w:r w:rsidRPr="00C24AEC">
        <w:rPr>
          <w:rFonts w:asciiTheme="minorHAnsi" w:eastAsia="Times New Roman" w:hAnsiTheme="minorHAnsi" w:cstheme="minorHAnsi"/>
          <w:b/>
          <w:sz w:val="24"/>
          <w:szCs w:val="24"/>
          <w:lang w:eastAsia="ar-SA"/>
        </w:rPr>
        <w:t xml:space="preserve"> odbior</w:t>
      </w:r>
      <w:r>
        <w:rPr>
          <w:rFonts w:asciiTheme="minorHAnsi" w:eastAsia="Times New Roman" w:hAnsiTheme="minorHAnsi" w:cstheme="minorHAnsi"/>
          <w:b/>
          <w:sz w:val="24"/>
          <w:szCs w:val="24"/>
          <w:lang w:eastAsia="ar-SA"/>
        </w:rPr>
        <w:t>u</w:t>
      </w:r>
      <w:r w:rsidRPr="00C24AEC">
        <w:rPr>
          <w:rFonts w:asciiTheme="minorHAnsi" w:eastAsia="Times New Roman" w:hAnsiTheme="minorHAnsi" w:cstheme="minorHAnsi"/>
          <w:b/>
          <w:sz w:val="24"/>
          <w:szCs w:val="24"/>
          <w:lang w:eastAsia="ar-SA"/>
        </w:rPr>
        <w:t xml:space="preserve"> częściow</w:t>
      </w:r>
      <w:r>
        <w:rPr>
          <w:rFonts w:asciiTheme="minorHAnsi" w:eastAsia="Times New Roman" w:hAnsiTheme="minorHAnsi" w:cstheme="minorHAnsi"/>
          <w:b/>
          <w:sz w:val="24"/>
          <w:szCs w:val="24"/>
          <w:lang w:eastAsia="ar-SA"/>
        </w:rPr>
        <w:t>ego</w:t>
      </w:r>
      <w:r w:rsidRPr="00C24AEC">
        <w:rPr>
          <w:rFonts w:asciiTheme="minorHAnsi" w:eastAsia="Times New Roman" w:hAnsiTheme="minorHAnsi" w:cstheme="minorHAnsi"/>
          <w:b/>
          <w:sz w:val="24"/>
          <w:szCs w:val="24"/>
          <w:lang w:eastAsia="ar-SA"/>
        </w:rPr>
        <w:t>, w który</w:t>
      </w:r>
      <w:r>
        <w:rPr>
          <w:rFonts w:asciiTheme="minorHAnsi" w:eastAsia="Times New Roman" w:hAnsiTheme="minorHAnsi" w:cstheme="minorHAnsi"/>
          <w:b/>
          <w:sz w:val="24"/>
          <w:szCs w:val="24"/>
          <w:lang w:eastAsia="ar-SA"/>
        </w:rPr>
        <w:t>m</w:t>
      </w:r>
      <w:r w:rsidRPr="00C24AEC">
        <w:rPr>
          <w:rFonts w:asciiTheme="minorHAnsi" w:eastAsia="Times New Roman" w:hAnsiTheme="minorHAnsi" w:cstheme="minorHAnsi"/>
          <w:b/>
          <w:sz w:val="24"/>
          <w:szCs w:val="24"/>
          <w:lang w:eastAsia="ar-SA"/>
        </w:rPr>
        <w:t xml:space="preserve"> Strony ustalą każdorazowo procentowe zaawansowanie robót,</w:t>
      </w:r>
    </w:p>
    <w:p w14:paraId="496C2DB7" w14:textId="77777777" w:rsidR="005C413F" w:rsidRPr="00C24AEC" w:rsidRDefault="005C413F" w:rsidP="005C413F">
      <w:pPr>
        <w:widowControl w:val="0"/>
        <w:numPr>
          <w:ilvl w:val="1"/>
          <w:numId w:val="23"/>
        </w:numPr>
        <w:tabs>
          <w:tab w:val="left" w:pos="426"/>
          <w:tab w:val="left" w:pos="993"/>
        </w:tabs>
        <w:suppressAutoHyphens/>
        <w:overflowPunct w:val="0"/>
        <w:autoSpaceDE w:val="0"/>
        <w:spacing w:after="0" w:line="240" w:lineRule="auto"/>
        <w:ind w:right="88" w:hanging="577"/>
        <w:jc w:val="both"/>
        <w:textAlignment w:val="baseline"/>
        <w:rPr>
          <w:rFonts w:asciiTheme="minorHAnsi" w:eastAsia="Times New Roman" w:hAnsiTheme="minorHAnsi" w:cstheme="minorHAnsi"/>
          <w:b/>
          <w:sz w:val="24"/>
          <w:szCs w:val="24"/>
          <w:lang w:eastAsia="ar-SA"/>
        </w:rPr>
      </w:pPr>
      <w:r w:rsidRPr="00C24AEC">
        <w:rPr>
          <w:rFonts w:asciiTheme="minorHAnsi" w:eastAsia="Times New Roman" w:hAnsiTheme="minorHAnsi" w:cstheme="minorHAnsi"/>
          <w:b/>
          <w:sz w:val="24"/>
          <w:szCs w:val="24"/>
          <w:lang w:eastAsia="ar-SA"/>
        </w:rPr>
        <w:t xml:space="preserve">uwzględniając zapis ust. 16.1. Wykonawca winien zgłosić Zamawiającemu gotowość do odbioru </w:t>
      </w:r>
      <w:r>
        <w:rPr>
          <w:rFonts w:asciiTheme="minorHAnsi" w:eastAsia="Times New Roman" w:hAnsiTheme="minorHAnsi" w:cstheme="minorHAnsi"/>
          <w:b/>
          <w:sz w:val="24"/>
          <w:szCs w:val="24"/>
          <w:lang w:eastAsia="ar-SA"/>
        </w:rPr>
        <w:t>do końca upływu  drugiego miesiąca</w:t>
      </w:r>
      <w:r w:rsidRPr="00C24AEC">
        <w:rPr>
          <w:rFonts w:asciiTheme="minorHAnsi" w:eastAsia="Times New Roman" w:hAnsiTheme="minorHAnsi" w:cstheme="minorHAnsi"/>
          <w:b/>
          <w:sz w:val="24"/>
          <w:szCs w:val="24"/>
          <w:lang w:eastAsia="ar-SA"/>
        </w:rPr>
        <w:t>,</w:t>
      </w:r>
    </w:p>
    <w:p w14:paraId="7470ABE9" w14:textId="0FF7EB16" w:rsidR="005C413F" w:rsidRPr="00286161" w:rsidRDefault="005C413F" w:rsidP="00286161">
      <w:pPr>
        <w:widowControl w:val="0"/>
        <w:numPr>
          <w:ilvl w:val="1"/>
          <w:numId w:val="23"/>
        </w:numPr>
        <w:tabs>
          <w:tab w:val="left" w:pos="426"/>
          <w:tab w:val="left" w:pos="993"/>
        </w:tabs>
        <w:suppressAutoHyphens/>
        <w:overflowPunct w:val="0"/>
        <w:autoSpaceDE w:val="0"/>
        <w:spacing w:after="0" w:line="240" w:lineRule="auto"/>
        <w:ind w:right="88" w:hanging="577"/>
        <w:jc w:val="both"/>
        <w:textAlignment w:val="baseline"/>
        <w:rPr>
          <w:rFonts w:asciiTheme="minorHAnsi" w:eastAsia="Times New Roman" w:hAnsiTheme="minorHAnsi" w:cstheme="minorHAnsi"/>
          <w:b/>
          <w:sz w:val="24"/>
          <w:szCs w:val="24"/>
          <w:lang w:eastAsia="ar-SA"/>
        </w:rPr>
      </w:pPr>
      <w:r w:rsidRPr="00C24AEC">
        <w:rPr>
          <w:rFonts w:asciiTheme="minorHAnsi" w:eastAsia="Times New Roman" w:hAnsiTheme="minorHAnsi" w:cstheme="minorHAnsi"/>
          <w:b/>
          <w:sz w:val="24"/>
          <w:szCs w:val="24"/>
          <w:lang w:eastAsia="ar-SA"/>
        </w:rPr>
        <w:t>do 1</w:t>
      </w:r>
      <w:r>
        <w:rPr>
          <w:rFonts w:asciiTheme="minorHAnsi" w:eastAsia="Times New Roman" w:hAnsiTheme="minorHAnsi" w:cstheme="minorHAnsi"/>
          <w:b/>
          <w:sz w:val="24"/>
          <w:szCs w:val="24"/>
          <w:lang w:eastAsia="ar-SA"/>
        </w:rPr>
        <w:t>0</w:t>
      </w:r>
      <w:r w:rsidRPr="00C24AEC">
        <w:rPr>
          <w:rFonts w:asciiTheme="minorHAnsi" w:eastAsia="Times New Roman" w:hAnsiTheme="minorHAnsi" w:cstheme="minorHAnsi"/>
          <w:b/>
          <w:sz w:val="24"/>
          <w:szCs w:val="24"/>
          <w:lang w:eastAsia="ar-SA"/>
        </w:rPr>
        <w:t xml:space="preserve"> dnia miesiąca,</w:t>
      </w:r>
      <w:r>
        <w:rPr>
          <w:rFonts w:asciiTheme="minorHAnsi" w:eastAsia="Times New Roman" w:hAnsiTheme="minorHAnsi" w:cstheme="minorHAnsi"/>
          <w:b/>
          <w:sz w:val="24"/>
          <w:szCs w:val="24"/>
          <w:lang w:eastAsia="ar-SA"/>
        </w:rPr>
        <w:t xml:space="preserve"> po którym u</w:t>
      </w:r>
      <w:r w:rsidRPr="00C24AEC">
        <w:rPr>
          <w:rFonts w:asciiTheme="minorHAnsi" w:eastAsia="Times New Roman" w:hAnsiTheme="minorHAnsi" w:cstheme="minorHAnsi"/>
          <w:b/>
          <w:sz w:val="24"/>
          <w:szCs w:val="24"/>
          <w:lang w:eastAsia="ar-SA"/>
        </w:rPr>
        <w:t xml:space="preserve">stalono w oparciu o zapis ust. 16.1. procentowe zaawansowanie robót, Wykonawca zobowiązany jest dostarczyć fakturę wraz </w:t>
      </w:r>
      <w:r w:rsidRPr="00C24AEC">
        <w:rPr>
          <w:rFonts w:asciiTheme="minorHAnsi" w:eastAsia="Times New Roman" w:hAnsiTheme="minorHAnsi" w:cstheme="minorHAnsi"/>
          <w:b/>
          <w:sz w:val="24"/>
          <w:szCs w:val="24"/>
          <w:lang w:eastAsia="ar-SA"/>
        </w:rPr>
        <w:br/>
        <w:t xml:space="preserve">z załącznikami, o których mowa w § </w:t>
      </w:r>
      <w:r>
        <w:rPr>
          <w:rFonts w:asciiTheme="minorHAnsi" w:eastAsia="Times New Roman" w:hAnsiTheme="minorHAnsi" w:cstheme="minorHAnsi"/>
          <w:b/>
          <w:sz w:val="24"/>
          <w:szCs w:val="24"/>
          <w:lang w:eastAsia="ar-SA"/>
        </w:rPr>
        <w:t xml:space="preserve">10 </w:t>
      </w:r>
      <w:r w:rsidRPr="00C24AEC">
        <w:rPr>
          <w:rFonts w:asciiTheme="minorHAnsi" w:eastAsia="Times New Roman" w:hAnsiTheme="minorHAnsi" w:cstheme="minorHAnsi"/>
          <w:b/>
          <w:sz w:val="24"/>
          <w:szCs w:val="24"/>
          <w:lang w:eastAsia="ar-SA"/>
        </w:rPr>
        <w:t>ust.</w:t>
      </w:r>
      <w:r>
        <w:rPr>
          <w:rFonts w:asciiTheme="minorHAnsi" w:eastAsia="Times New Roman" w:hAnsiTheme="minorHAnsi" w:cstheme="minorHAnsi"/>
          <w:b/>
          <w:sz w:val="24"/>
          <w:szCs w:val="24"/>
          <w:lang w:eastAsia="ar-SA"/>
        </w:rPr>
        <w:t>9</w:t>
      </w:r>
      <w:r w:rsidRPr="00C24AEC">
        <w:rPr>
          <w:rFonts w:asciiTheme="minorHAnsi" w:eastAsia="Times New Roman" w:hAnsiTheme="minorHAnsi" w:cstheme="minorHAnsi"/>
          <w:b/>
          <w:sz w:val="24"/>
          <w:szCs w:val="24"/>
          <w:lang w:eastAsia="ar-SA"/>
        </w:rPr>
        <w:t xml:space="preserve"> . </w:t>
      </w:r>
    </w:p>
    <w:p w14:paraId="229EC400" w14:textId="318DA748" w:rsidR="00546C5D" w:rsidRPr="009E4296" w:rsidRDefault="00546C5D" w:rsidP="00ED5021">
      <w:pPr>
        <w:widowControl w:val="0"/>
        <w:numPr>
          <w:ilvl w:val="0"/>
          <w:numId w:val="12"/>
        </w:numPr>
        <w:tabs>
          <w:tab w:val="left" w:pos="426"/>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sidRPr="009E4296">
        <w:rPr>
          <w:rFonts w:asciiTheme="minorHAnsi" w:hAnsiTheme="minorHAnsi" w:cstheme="minorHAnsi"/>
          <w:sz w:val="24"/>
          <w:szCs w:val="24"/>
        </w:rPr>
        <w:t>Wszelkie stwierdzone wady Wykonawca zobowiązuje się usunąć w najszybszym, możliwym z technologicznego punktu widzenia terminie wskazanym przez Zamawiającego.</w:t>
      </w:r>
    </w:p>
    <w:p w14:paraId="3FD1F27E" w14:textId="77777777" w:rsidR="00B4187D" w:rsidRPr="00C24AEC" w:rsidRDefault="00B4187D" w:rsidP="001A5E29">
      <w:pPr>
        <w:tabs>
          <w:tab w:val="left" w:pos="5011"/>
          <w:tab w:val="left" w:pos="9356"/>
        </w:tabs>
        <w:spacing w:after="0" w:line="240" w:lineRule="auto"/>
        <w:rPr>
          <w:rFonts w:asciiTheme="minorHAnsi" w:hAnsiTheme="minorHAnsi" w:cstheme="minorHAnsi"/>
          <w:b/>
          <w:sz w:val="24"/>
          <w:szCs w:val="24"/>
        </w:rPr>
      </w:pPr>
    </w:p>
    <w:p w14:paraId="745091FA" w14:textId="132D99FD" w:rsidR="00AD5677" w:rsidRPr="00C24AEC" w:rsidRDefault="00AD5677" w:rsidP="00AD5677">
      <w:pPr>
        <w:tabs>
          <w:tab w:val="left" w:pos="5011"/>
          <w:tab w:val="left" w:pos="9356"/>
        </w:tabs>
        <w:spacing w:after="0" w:line="240" w:lineRule="auto"/>
        <w:jc w:val="center"/>
        <w:rPr>
          <w:rFonts w:asciiTheme="minorHAnsi" w:hAnsiTheme="minorHAnsi" w:cstheme="minorHAnsi"/>
          <w:b/>
          <w:sz w:val="24"/>
          <w:szCs w:val="24"/>
        </w:rPr>
      </w:pPr>
      <w:r w:rsidRPr="00C24AEC">
        <w:rPr>
          <w:rFonts w:asciiTheme="minorHAnsi" w:hAnsiTheme="minorHAnsi" w:cstheme="minorHAnsi"/>
          <w:b/>
          <w:sz w:val="24"/>
          <w:szCs w:val="24"/>
        </w:rPr>
        <w:t>§ 1</w:t>
      </w:r>
      <w:r w:rsidR="00716E80">
        <w:rPr>
          <w:rFonts w:asciiTheme="minorHAnsi" w:hAnsiTheme="minorHAnsi" w:cstheme="minorHAnsi"/>
          <w:b/>
          <w:sz w:val="24"/>
          <w:szCs w:val="24"/>
        </w:rPr>
        <w:t>2</w:t>
      </w:r>
    </w:p>
    <w:p w14:paraId="6CD1DFFB" w14:textId="3DF5B641" w:rsidR="00131BFE" w:rsidRDefault="00AD5677" w:rsidP="00131BFE">
      <w:pPr>
        <w:tabs>
          <w:tab w:val="left" w:pos="5011"/>
          <w:tab w:val="left" w:pos="9356"/>
        </w:tabs>
        <w:spacing w:after="0" w:line="240" w:lineRule="auto"/>
        <w:jc w:val="center"/>
        <w:rPr>
          <w:rFonts w:asciiTheme="minorHAnsi" w:hAnsiTheme="minorHAnsi" w:cstheme="minorHAnsi"/>
          <w:b/>
          <w:sz w:val="24"/>
          <w:szCs w:val="24"/>
        </w:rPr>
      </w:pPr>
      <w:r w:rsidRPr="00C24AEC">
        <w:rPr>
          <w:rFonts w:asciiTheme="minorHAnsi" w:hAnsiTheme="minorHAnsi" w:cstheme="minorHAnsi"/>
          <w:b/>
          <w:sz w:val="24"/>
          <w:szCs w:val="24"/>
        </w:rPr>
        <w:t>Zabezpieczenie należytego wykonania umowy</w:t>
      </w:r>
    </w:p>
    <w:p w14:paraId="05221B40" w14:textId="77777777" w:rsidR="00B05A76" w:rsidRDefault="00B05A76" w:rsidP="00131BFE">
      <w:pPr>
        <w:tabs>
          <w:tab w:val="left" w:pos="5011"/>
          <w:tab w:val="left" w:pos="9356"/>
        </w:tabs>
        <w:spacing w:after="0" w:line="240" w:lineRule="auto"/>
        <w:jc w:val="center"/>
        <w:rPr>
          <w:rFonts w:asciiTheme="minorHAnsi" w:hAnsiTheme="minorHAnsi" w:cstheme="minorHAnsi"/>
          <w:sz w:val="24"/>
          <w:szCs w:val="24"/>
        </w:rPr>
      </w:pPr>
    </w:p>
    <w:p w14:paraId="4C820E2C" w14:textId="66DDD93D" w:rsidR="00D468AC" w:rsidRDefault="00D468AC" w:rsidP="00D468AC">
      <w:pPr>
        <w:widowControl w:val="0"/>
        <w:numPr>
          <w:ilvl w:val="0"/>
          <w:numId w:val="39"/>
        </w:numPr>
        <w:tabs>
          <w:tab w:val="left" w:pos="426"/>
          <w:tab w:val="left" w:pos="9356"/>
        </w:tabs>
        <w:suppressAutoHyphens/>
        <w:overflowPunct w:val="0"/>
        <w:autoSpaceDE w:val="0"/>
        <w:spacing w:after="0" w:line="240" w:lineRule="auto"/>
        <w:ind w:right="88"/>
        <w:jc w:val="both"/>
        <w:textAlignment w:val="baseline"/>
        <w:rPr>
          <w:rFonts w:asciiTheme="minorHAnsi" w:hAnsiTheme="minorHAnsi" w:cstheme="minorHAnsi"/>
          <w:sz w:val="24"/>
          <w:szCs w:val="24"/>
        </w:rPr>
      </w:pPr>
      <w:r>
        <w:rPr>
          <w:rFonts w:asciiTheme="minorHAnsi" w:hAnsiTheme="minorHAnsi" w:cstheme="minorHAnsi"/>
          <w:sz w:val="24"/>
          <w:szCs w:val="24"/>
        </w:rPr>
        <w:t>W</w:t>
      </w:r>
      <w:r w:rsidRPr="00380711">
        <w:rPr>
          <w:rFonts w:asciiTheme="minorHAnsi" w:hAnsiTheme="minorHAnsi" w:cstheme="minorHAnsi"/>
          <w:sz w:val="24"/>
          <w:szCs w:val="24"/>
        </w:rPr>
        <w:t>ykonawca wn</w:t>
      </w:r>
      <w:r>
        <w:rPr>
          <w:rFonts w:asciiTheme="minorHAnsi" w:hAnsiTheme="minorHAnsi" w:cstheme="minorHAnsi"/>
          <w:sz w:val="24"/>
          <w:szCs w:val="24"/>
        </w:rPr>
        <w:t>iósł</w:t>
      </w:r>
      <w:r w:rsidRPr="00380711">
        <w:rPr>
          <w:rFonts w:asciiTheme="minorHAnsi" w:hAnsiTheme="minorHAnsi" w:cstheme="minorHAnsi"/>
          <w:sz w:val="24"/>
          <w:szCs w:val="24"/>
        </w:rPr>
        <w:t xml:space="preserve"> na rzecz Zamawiającego zabezpieczenie należytego wykonania umowy w wysokości </w:t>
      </w:r>
      <w:r w:rsidRPr="00380711">
        <w:rPr>
          <w:rFonts w:asciiTheme="minorHAnsi" w:hAnsiTheme="minorHAnsi" w:cstheme="minorHAnsi"/>
          <w:b/>
          <w:bCs/>
          <w:sz w:val="24"/>
          <w:szCs w:val="24"/>
        </w:rPr>
        <w:t xml:space="preserve">5% </w:t>
      </w:r>
      <w:r w:rsidRPr="00380711">
        <w:rPr>
          <w:rFonts w:asciiTheme="minorHAnsi" w:hAnsiTheme="minorHAnsi" w:cstheme="minorHAnsi"/>
          <w:sz w:val="24"/>
          <w:szCs w:val="24"/>
        </w:rPr>
        <w:t xml:space="preserve">ceny całkowitej podanej w ofercie (brutto) tj. </w:t>
      </w:r>
      <w:r>
        <w:rPr>
          <w:rFonts w:asciiTheme="minorHAnsi" w:hAnsiTheme="minorHAnsi" w:cstheme="minorHAnsi"/>
          <w:sz w:val="24"/>
          <w:szCs w:val="24"/>
        </w:rPr>
        <w:t xml:space="preserve">w kwocie </w:t>
      </w:r>
      <w:r w:rsidRPr="00380711">
        <w:rPr>
          <w:rFonts w:asciiTheme="minorHAnsi" w:hAnsiTheme="minorHAnsi" w:cstheme="minorHAnsi"/>
          <w:b/>
          <w:bCs/>
          <w:sz w:val="24"/>
          <w:szCs w:val="24"/>
        </w:rPr>
        <w:t>………………….</w:t>
      </w:r>
      <w:r>
        <w:rPr>
          <w:rFonts w:asciiTheme="minorHAnsi" w:hAnsiTheme="minorHAnsi" w:cstheme="minorHAnsi"/>
          <w:b/>
          <w:bCs/>
          <w:sz w:val="24"/>
          <w:szCs w:val="24"/>
        </w:rPr>
        <w:t xml:space="preserve"> zł </w:t>
      </w:r>
      <w:r w:rsidRPr="00380711">
        <w:rPr>
          <w:rFonts w:asciiTheme="minorHAnsi" w:hAnsiTheme="minorHAnsi" w:cstheme="minorHAnsi"/>
          <w:sz w:val="24"/>
          <w:szCs w:val="24"/>
        </w:rPr>
        <w:t>( słownie: …………………………………………………………</w:t>
      </w:r>
      <w:r>
        <w:rPr>
          <w:rFonts w:asciiTheme="minorHAnsi" w:hAnsiTheme="minorHAnsi" w:cstheme="minorHAnsi"/>
          <w:sz w:val="24"/>
          <w:szCs w:val="24"/>
        </w:rPr>
        <w:t>……………………… złotych )</w:t>
      </w:r>
      <w:r w:rsidRPr="00380711">
        <w:rPr>
          <w:rFonts w:asciiTheme="minorHAnsi" w:hAnsiTheme="minorHAnsi" w:cstheme="minorHAnsi"/>
          <w:sz w:val="24"/>
          <w:szCs w:val="24"/>
        </w:rPr>
        <w:t>, w następujących formach dopuszczonych zapisem art. 450 ust. 1 ustawy Prawo zamówień publicznych:</w:t>
      </w:r>
    </w:p>
    <w:p w14:paraId="34668F78" w14:textId="0E90AEB6" w:rsidR="00D468AC" w:rsidRPr="00D468AC" w:rsidRDefault="00D468AC" w:rsidP="00D468AC">
      <w:pPr>
        <w:pStyle w:val="Akapitzlist"/>
        <w:widowControl w:val="0"/>
        <w:numPr>
          <w:ilvl w:val="1"/>
          <w:numId w:val="39"/>
        </w:numPr>
        <w:tabs>
          <w:tab w:val="left" w:pos="426"/>
        </w:tabs>
        <w:suppressAutoHyphens/>
        <w:overflowPunct w:val="0"/>
        <w:autoSpaceDE w:val="0"/>
        <w:spacing w:after="0" w:line="240" w:lineRule="auto"/>
        <w:ind w:right="-144"/>
        <w:jc w:val="both"/>
        <w:textAlignment w:val="baseline"/>
        <w:rPr>
          <w:rFonts w:asciiTheme="minorHAnsi" w:hAnsiTheme="minorHAnsi" w:cstheme="minorHAnsi"/>
          <w:sz w:val="24"/>
          <w:szCs w:val="24"/>
        </w:rPr>
      </w:pPr>
      <w:r w:rsidRPr="00D468AC">
        <w:rPr>
          <w:rFonts w:asciiTheme="minorHAnsi" w:hAnsiTheme="minorHAnsi" w:cstheme="minorHAnsi"/>
          <w:bCs/>
          <w:sz w:val="24"/>
          <w:szCs w:val="24"/>
        </w:rPr>
        <w:t>pieniądzu</w:t>
      </w:r>
      <w:r w:rsidRPr="00D468AC">
        <w:rPr>
          <w:rFonts w:asciiTheme="minorHAnsi" w:hAnsiTheme="minorHAnsi" w:cstheme="minorHAnsi"/>
          <w:b/>
          <w:sz w:val="24"/>
          <w:szCs w:val="24"/>
        </w:rPr>
        <w:t xml:space="preserve"> </w:t>
      </w:r>
      <w:r w:rsidRPr="00D468AC">
        <w:rPr>
          <w:rFonts w:asciiTheme="minorHAnsi" w:hAnsiTheme="minorHAnsi" w:cstheme="minorHAnsi"/>
          <w:sz w:val="24"/>
          <w:szCs w:val="24"/>
        </w:rPr>
        <w:t xml:space="preserve">tj. przelewem kwoty w wysokości </w:t>
      </w:r>
      <w:r w:rsidRPr="00D468AC">
        <w:rPr>
          <w:rFonts w:asciiTheme="minorHAnsi" w:hAnsiTheme="minorHAnsi" w:cstheme="minorHAnsi"/>
          <w:b/>
          <w:bCs/>
          <w:sz w:val="24"/>
          <w:szCs w:val="24"/>
        </w:rPr>
        <w:t xml:space="preserve">….…………….. </w:t>
      </w:r>
      <w:r w:rsidRPr="00D468AC">
        <w:rPr>
          <w:rFonts w:asciiTheme="minorHAnsi" w:hAnsiTheme="minorHAnsi" w:cstheme="minorHAnsi"/>
          <w:sz w:val="24"/>
          <w:szCs w:val="24"/>
        </w:rPr>
        <w:t>zł, na konto Zamawiającego w Banku Pekao SA nr:</w:t>
      </w:r>
      <w:r w:rsidRPr="0034613A">
        <w:t xml:space="preserve"> </w:t>
      </w:r>
      <w:r w:rsidRPr="00D468AC">
        <w:rPr>
          <w:sz w:val="24"/>
          <w:szCs w:val="24"/>
        </w:rPr>
        <w:t>22-1240-1037-1111-0011-0924-0683,</w:t>
      </w:r>
    </w:p>
    <w:p w14:paraId="5D9AAE22" w14:textId="77777777" w:rsidR="00D468AC" w:rsidRPr="00D468AC" w:rsidRDefault="00D468AC" w:rsidP="00D468AC">
      <w:pPr>
        <w:pStyle w:val="Akapitzlist"/>
        <w:widowControl w:val="0"/>
        <w:numPr>
          <w:ilvl w:val="1"/>
          <w:numId w:val="39"/>
        </w:numPr>
        <w:tabs>
          <w:tab w:val="left" w:pos="426"/>
        </w:tabs>
        <w:suppressAutoHyphens/>
        <w:overflowPunct w:val="0"/>
        <w:autoSpaceDE w:val="0"/>
        <w:spacing w:after="0" w:line="240" w:lineRule="auto"/>
        <w:ind w:right="-144"/>
        <w:jc w:val="both"/>
        <w:textAlignment w:val="baseline"/>
        <w:rPr>
          <w:rFonts w:asciiTheme="minorHAnsi" w:hAnsiTheme="minorHAnsi" w:cstheme="minorHAnsi"/>
          <w:sz w:val="24"/>
          <w:szCs w:val="24"/>
        </w:rPr>
      </w:pPr>
      <w:r w:rsidRPr="00D468AC">
        <w:rPr>
          <w:rFonts w:asciiTheme="minorHAnsi" w:hAnsiTheme="minorHAnsi" w:cstheme="minorHAnsi"/>
          <w:sz w:val="24"/>
          <w:szCs w:val="24"/>
        </w:rPr>
        <w:t>w gwarancji ……………………………………………………., której oryginał został złożony w siedzibie Zamawiającego.</w:t>
      </w:r>
    </w:p>
    <w:p w14:paraId="63FC2402" w14:textId="4C78355A" w:rsidR="00131BFE" w:rsidRDefault="00131BFE" w:rsidP="00131BFE">
      <w:pPr>
        <w:widowControl w:val="0"/>
        <w:numPr>
          <w:ilvl w:val="0"/>
          <w:numId w:val="39"/>
        </w:numPr>
        <w:tabs>
          <w:tab w:val="left" w:pos="426"/>
          <w:tab w:val="left" w:pos="5011"/>
          <w:tab w:val="left" w:pos="9356"/>
        </w:tabs>
        <w:suppressAutoHyphens/>
        <w:overflowPunct w:val="0"/>
        <w:autoSpaceDE w:val="0"/>
        <w:spacing w:after="0" w:line="240" w:lineRule="auto"/>
        <w:ind w:left="426" w:right="88" w:hanging="426"/>
        <w:jc w:val="both"/>
        <w:textAlignment w:val="baseline"/>
        <w:rPr>
          <w:rFonts w:asciiTheme="minorHAnsi" w:hAnsiTheme="minorHAnsi" w:cstheme="minorHAnsi"/>
          <w:sz w:val="24"/>
          <w:szCs w:val="24"/>
        </w:rPr>
      </w:pPr>
      <w:r>
        <w:rPr>
          <w:rFonts w:asciiTheme="minorHAnsi" w:hAnsiTheme="minorHAnsi" w:cstheme="minorHAnsi"/>
          <w:sz w:val="24"/>
          <w:szCs w:val="24"/>
        </w:rPr>
        <w:t>Część zabezpieczenia w wysokości 70%, gwarantująca zgodne z umową wykonanie przedmiotu zamówienia, zostanie zwolniona Wykonawcy w ciągu 30 dni od dnia odbioru końcowego całego zakresu prac i uznania przez Zamawiającego przedmiotu umowy za należycie wykonany.</w:t>
      </w:r>
    </w:p>
    <w:p w14:paraId="5AFE52FE" w14:textId="77777777" w:rsidR="00131BFE" w:rsidRDefault="00131BFE" w:rsidP="00131BFE">
      <w:pPr>
        <w:pStyle w:val="Tekstpodstawowy21"/>
        <w:widowControl w:val="0"/>
        <w:numPr>
          <w:ilvl w:val="0"/>
          <w:numId w:val="39"/>
        </w:numPr>
        <w:tabs>
          <w:tab w:val="left" w:pos="426"/>
          <w:tab w:val="left" w:pos="5011"/>
          <w:tab w:val="left" w:pos="9356"/>
        </w:tabs>
        <w:overflowPunct w:val="0"/>
        <w:autoSpaceDE w:val="0"/>
        <w:spacing w:after="0" w:line="240" w:lineRule="auto"/>
        <w:ind w:left="426" w:right="88" w:hanging="426"/>
        <w:textAlignment w:val="baseline"/>
        <w:rPr>
          <w:rFonts w:asciiTheme="minorHAnsi" w:hAnsiTheme="minorHAnsi" w:cstheme="minorHAnsi"/>
          <w:spacing w:val="-1"/>
        </w:rPr>
      </w:pPr>
      <w:r>
        <w:rPr>
          <w:rFonts w:asciiTheme="minorHAnsi" w:hAnsiTheme="minorHAnsi" w:cstheme="minorHAnsi"/>
        </w:rPr>
        <w:t>Część kwoty zabezpieczenia w wysokości 30% kwoty określonej w ust. 1, służąca do pokrycia ewentualnych roszczeń z tytułu rękojmi za wady zostanie zwolniona w ciągu 15 dni od daty upływu okresu rękojmi za wady.</w:t>
      </w:r>
    </w:p>
    <w:p w14:paraId="69C2B42F" w14:textId="77777777" w:rsidR="00131BFE" w:rsidRDefault="00131BFE" w:rsidP="00131BFE">
      <w:pPr>
        <w:widowControl w:val="0"/>
        <w:numPr>
          <w:ilvl w:val="0"/>
          <w:numId w:val="39"/>
        </w:numPr>
        <w:shd w:val="clear" w:color="auto" w:fill="FFFFFF"/>
        <w:tabs>
          <w:tab w:val="left" w:pos="355"/>
          <w:tab w:val="left" w:pos="426"/>
        </w:tabs>
        <w:autoSpaceDE w:val="0"/>
        <w:spacing w:after="0" w:line="240" w:lineRule="auto"/>
        <w:ind w:left="426" w:right="53" w:hanging="426"/>
        <w:jc w:val="both"/>
        <w:rPr>
          <w:rFonts w:asciiTheme="minorHAnsi" w:hAnsiTheme="minorHAnsi" w:cstheme="minorHAnsi"/>
          <w:sz w:val="24"/>
          <w:szCs w:val="24"/>
        </w:rPr>
      </w:pPr>
      <w:r>
        <w:rPr>
          <w:rFonts w:asciiTheme="minorHAnsi" w:hAnsiTheme="minorHAnsi" w:cstheme="minorHAnsi"/>
          <w:spacing w:val="-1"/>
          <w:sz w:val="24"/>
          <w:szCs w:val="24"/>
        </w:rPr>
        <w:t xml:space="preserve"> W sytuacji, gdy wskutek nieprzewidzianych okoliczności wystąpi konieczność przedłużenia terminu </w:t>
      </w:r>
      <w:r>
        <w:rPr>
          <w:rFonts w:asciiTheme="minorHAnsi" w:hAnsiTheme="minorHAnsi" w:cstheme="minorHAnsi"/>
          <w:sz w:val="24"/>
          <w:szCs w:val="24"/>
        </w:rPr>
        <w:t xml:space="preserve">realizacji zamówienia w stosunku do terminu przedstawionego </w:t>
      </w:r>
      <w:r>
        <w:rPr>
          <w:rFonts w:asciiTheme="minorHAnsi" w:hAnsiTheme="minorHAnsi" w:cstheme="minorHAnsi"/>
          <w:sz w:val="24"/>
          <w:szCs w:val="24"/>
        </w:rPr>
        <w:br/>
        <w:t xml:space="preserve">w ofercie przetargowej, Wykonawca </w:t>
      </w:r>
      <w:r>
        <w:rPr>
          <w:rFonts w:asciiTheme="minorHAnsi" w:hAnsiTheme="minorHAnsi" w:cstheme="minorHAnsi"/>
          <w:spacing w:val="-1"/>
          <w:sz w:val="24"/>
          <w:szCs w:val="24"/>
        </w:rPr>
        <w:t xml:space="preserve">przed podpisaniem aneksu lub najpóźniej w dniu jego podpisywania, zobowiązany jest do przedłużenia terminu ważności wniesionego zabezpieczenia, albo jeśli nie jest to możliwe, do wniesienia nowego </w:t>
      </w:r>
      <w:r>
        <w:rPr>
          <w:rFonts w:asciiTheme="minorHAnsi" w:hAnsiTheme="minorHAnsi" w:cstheme="minorHAnsi"/>
          <w:sz w:val="24"/>
          <w:szCs w:val="24"/>
        </w:rPr>
        <w:t>zabezpieczenia na okres wynikający z aneksu do umowy.</w:t>
      </w:r>
    </w:p>
    <w:p w14:paraId="6D876E13" w14:textId="77777777" w:rsidR="00131BFE" w:rsidRDefault="00131BFE" w:rsidP="00131BFE">
      <w:pPr>
        <w:widowControl w:val="0"/>
        <w:numPr>
          <w:ilvl w:val="0"/>
          <w:numId w:val="39"/>
        </w:numPr>
        <w:shd w:val="clear" w:color="auto" w:fill="FFFFFF"/>
        <w:tabs>
          <w:tab w:val="left" w:pos="355"/>
          <w:tab w:val="left" w:pos="426"/>
        </w:tabs>
        <w:autoSpaceDE w:val="0"/>
        <w:spacing w:after="0" w:line="240" w:lineRule="auto"/>
        <w:ind w:left="426" w:right="53" w:hanging="426"/>
        <w:jc w:val="both"/>
        <w:rPr>
          <w:rFonts w:asciiTheme="minorHAnsi" w:hAnsiTheme="minorHAnsi" w:cstheme="minorHAnsi"/>
          <w:sz w:val="24"/>
          <w:szCs w:val="24"/>
        </w:rPr>
      </w:pPr>
      <w:r>
        <w:rPr>
          <w:rFonts w:asciiTheme="minorHAnsi" w:hAnsiTheme="minorHAnsi" w:cstheme="minorHAnsi"/>
          <w:sz w:val="24"/>
          <w:szCs w:val="24"/>
        </w:rPr>
        <w:t xml:space="preserve">W trakcie realizacji umowy Wykonawca może dokonać zmiany formy zabezpieczenia na jedną </w:t>
      </w:r>
      <w:r>
        <w:rPr>
          <w:rFonts w:asciiTheme="minorHAnsi" w:hAnsiTheme="minorHAnsi" w:cstheme="minorHAnsi"/>
          <w:spacing w:val="-1"/>
          <w:sz w:val="24"/>
          <w:szCs w:val="24"/>
        </w:rPr>
        <w:t xml:space="preserve">lub kilka form, o których mowa w art. 450 ust 1 ustawy Prawo zamówień publicznych. Zmiana formy zabezpieczenia musi być dokonana z zachowaniem ciągłości zabezpieczenia i bez zmiany jego wysokości i wymaga pisemnego powiadomienia </w:t>
      </w:r>
      <w:r>
        <w:rPr>
          <w:rFonts w:asciiTheme="minorHAnsi" w:hAnsiTheme="minorHAnsi" w:cstheme="minorHAnsi"/>
          <w:spacing w:val="-1"/>
          <w:sz w:val="24"/>
          <w:szCs w:val="24"/>
        </w:rPr>
        <w:br/>
        <w:t>o takim zamiarze Zamawiającego.</w:t>
      </w:r>
    </w:p>
    <w:p w14:paraId="7F96CA88" w14:textId="77777777" w:rsidR="00131BFE" w:rsidRDefault="00131BFE" w:rsidP="00131BFE">
      <w:pPr>
        <w:widowControl w:val="0"/>
        <w:numPr>
          <w:ilvl w:val="0"/>
          <w:numId w:val="39"/>
        </w:numPr>
        <w:shd w:val="clear" w:color="auto" w:fill="FFFFFF"/>
        <w:tabs>
          <w:tab w:val="left" w:pos="355"/>
          <w:tab w:val="left" w:pos="426"/>
        </w:tabs>
        <w:autoSpaceDE w:val="0"/>
        <w:spacing w:after="0" w:line="240" w:lineRule="auto"/>
        <w:ind w:left="426" w:right="58" w:hanging="426"/>
        <w:jc w:val="both"/>
        <w:rPr>
          <w:rFonts w:asciiTheme="minorHAnsi" w:hAnsiTheme="minorHAnsi" w:cstheme="minorHAnsi"/>
          <w:b/>
          <w:sz w:val="24"/>
          <w:szCs w:val="24"/>
        </w:rPr>
      </w:pPr>
      <w:r>
        <w:rPr>
          <w:rFonts w:asciiTheme="minorHAnsi" w:hAnsiTheme="minorHAnsi" w:cstheme="minorHAnsi"/>
          <w:sz w:val="24"/>
          <w:szCs w:val="24"/>
        </w:rPr>
        <w:t>Z zabezpieczenia należytego wykonania umowy i powstałych odsetek, w</w:t>
      </w:r>
      <w:r>
        <w:rPr>
          <w:rFonts w:asciiTheme="minorHAnsi" w:hAnsiTheme="minorHAnsi" w:cstheme="minorHAnsi"/>
          <w:spacing w:val="-1"/>
          <w:sz w:val="24"/>
          <w:szCs w:val="24"/>
        </w:rPr>
        <w:t xml:space="preserve"> przypadku niewykonania, nienależytego wykonania zamówienia lub nieusunięcia, we wskazanym </w:t>
      </w:r>
      <w:r>
        <w:rPr>
          <w:rFonts w:asciiTheme="minorHAnsi" w:hAnsiTheme="minorHAnsi" w:cstheme="minorHAnsi"/>
          <w:sz w:val="24"/>
          <w:szCs w:val="24"/>
        </w:rPr>
        <w:t>terminie wad przedmiotu zamówienia,  Zamawiający może pokrywać wszelkie należności, jakie powstaną i będą obciążać Wykonawcę w związku z wykonaniem umowy, a w szczególności: pokrywać kary umowne, koszty naprawy wad i usterek.</w:t>
      </w:r>
    </w:p>
    <w:p w14:paraId="56E4B885" w14:textId="77777777" w:rsidR="00131BFE" w:rsidRDefault="00131BFE" w:rsidP="00131BFE">
      <w:pPr>
        <w:widowControl w:val="0"/>
        <w:numPr>
          <w:ilvl w:val="0"/>
          <w:numId w:val="39"/>
        </w:numPr>
        <w:shd w:val="clear" w:color="auto" w:fill="FFFFFF"/>
        <w:tabs>
          <w:tab w:val="left" w:pos="355"/>
          <w:tab w:val="left" w:pos="426"/>
        </w:tabs>
        <w:autoSpaceDE w:val="0"/>
        <w:spacing w:after="0" w:line="240" w:lineRule="auto"/>
        <w:ind w:left="426" w:right="58" w:hanging="426"/>
        <w:jc w:val="both"/>
        <w:rPr>
          <w:rFonts w:asciiTheme="minorHAnsi" w:hAnsiTheme="minorHAnsi" w:cstheme="minorHAnsi"/>
          <w:b/>
          <w:sz w:val="24"/>
          <w:szCs w:val="24"/>
        </w:rPr>
      </w:pPr>
      <w:r>
        <w:rPr>
          <w:rFonts w:asciiTheme="minorHAnsi" w:hAnsiTheme="minorHAnsi" w:cstheme="minorHAnsi"/>
          <w:sz w:val="24"/>
          <w:szCs w:val="24"/>
        </w:rPr>
        <w:lastRenderedPageBreak/>
        <w:t>Zabezpieczenie należytego wykonania umowy, o którym mowa w ust. 1 wniesione w postaci pieniądza zostanie zwrócone na konto Wykonawcy</w:t>
      </w:r>
      <w:r>
        <w:rPr>
          <w:rFonts w:asciiTheme="minorHAnsi" w:hAnsiTheme="minorHAnsi" w:cstheme="minorHAnsi"/>
          <w:sz w:val="24"/>
          <w:szCs w:val="24"/>
        </w:rPr>
        <w:br/>
        <w:t>w …………………………………………………………………………………………………………………………………..</w:t>
      </w:r>
      <w:r>
        <w:rPr>
          <w:rFonts w:asciiTheme="minorHAnsi" w:hAnsiTheme="minorHAnsi" w:cstheme="minorHAnsi"/>
          <w:sz w:val="24"/>
          <w:szCs w:val="24"/>
        </w:rPr>
        <w:br/>
        <w:t xml:space="preserve"> Nr ……………………………………………………………………</w:t>
      </w:r>
    </w:p>
    <w:p w14:paraId="1F879C90" w14:textId="77777777" w:rsidR="00131BFE" w:rsidRDefault="00131BFE" w:rsidP="00131BFE">
      <w:pPr>
        <w:widowControl w:val="0"/>
        <w:numPr>
          <w:ilvl w:val="0"/>
          <w:numId w:val="39"/>
        </w:numPr>
        <w:shd w:val="clear" w:color="auto" w:fill="FFFFFF"/>
        <w:tabs>
          <w:tab w:val="left" w:pos="355"/>
          <w:tab w:val="num" w:pos="426"/>
        </w:tabs>
        <w:autoSpaceDE w:val="0"/>
        <w:spacing w:after="0" w:line="240" w:lineRule="auto"/>
        <w:ind w:left="426" w:right="58" w:hanging="426"/>
        <w:jc w:val="both"/>
        <w:rPr>
          <w:rFonts w:asciiTheme="minorHAnsi" w:hAnsiTheme="minorHAnsi" w:cstheme="minorHAnsi"/>
          <w:sz w:val="24"/>
          <w:szCs w:val="24"/>
        </w:rPr>
      </w:pPr>
      <w:r>
        <w:rPr>
          <w:rFonts w:asciiTheme="minorHAnsi" w:hAnsiTheme="minorHAnsi" w:cstheme="minorHAnsi"/>
          <w:sz w:val="24"/>
          <w:szCs w:val="24"/>
        </w:rPr>
        <w:t>Wykonawca zobowiązany jest informować pisemnie Zamawiającego o każdorazowej zmianie numeru konta bankowego.</w:t>
      </w:r>
    </w:p>
    <w:p w14:paraId="4655F556" w14:textId="77777777" w:rsidR="00B05A76" w:rsidRDefault="00B05A76" w:rsidP="00AB223B">
      <w:pPr>
        <w:widowControl w:val="0"/>
        <w:tabs>
          <w:tab w:val="left" w:pos="426"/>
          <w:tab w:val="left" w:pos="9356"/>
        </w:tabs>
        <w:suppressAutoHyphens/>
        <w:overflowPunct w:val="0"/>
        <w:autoSpaceDE w:val="0"/>
        <w:spacing w:after="0" w:line="240" w:lineRule="auto"/>
        <w:ind w:right="88"/>
        <w:textAlignment w:val="baseline"/>
        <w:rPr>
          <w:rFonts w:asciiTheme="minorHAnsi" w:hAnsiTheme="minorHAnsi" w:cstheme="minorHAnsi"/>
          <w:b/>
          <w:sz w:val="24"/>
          <w:szCs w:val="24"/>
        </w:rPr>
      </w:pPr>
    </w:p>
    <w:p w14:paraId="00AD2A79" w14:textId="58EAE4BC" w:rsidR="00AD5677" w:rsidRPr="00C24AEC" w:rsidRDefault="00AD5677" w:rsidP="000D570D">
      <w:pPr>
        <w:widowControl w:val="0"/>
        <w:tabs>
          <w:tab w:val="left" w:pos="426"/>
          <w:tab w:val="left" w:pos="9356"/>
        </w:tabs>
        <w:suppressAutoHyphens/>
        <w:overflowPunct w:val="0"/>
        <w:autoSpaceDE w:val="0"/>
        <w:spacing w:after="0" w:line="240" w:lineRule="auto"/>
        <w:ind w:left="426" w:right="88"/>
        <w:jc w:val="center"/>
        <w:textAlignment w:val="baseline"/>
        <w:rPr>
          <w:rFonts w:asciiTheme="minorHAnsi" w:hAnsiTheme="minorHAnsi" w:cstheme="minorHAnsi"/>
          <w:b/>
          <w:sz w:val="24"/>
          <w:szCs w:val="24"/>
        </w:rPr>
      </w:pPr>
      <w:r w:rsidRPr="00C24AEC">
        <w:rPr>
          <w:rFonts w:asciiTheme="minorHAnsi" w:hAnsiTheme="minorHAnsi" w:cstheme="minorHAnsi"/>
          <w:b/>
          <w:sz w:val="24"/>
          <w:szCs w:val="24"/>
        </w:rPr>
        <w:t>§ 1</w:t>
      </w:r>
      <w:r w:rsidR="00716E80">
        <w:rPr>
          <w:rFonts w:asciiTheme="minorHAnsi" w:hAnsiTheme="minorHAnsi" w:cstheme="minorHAnsi"/>
          <w:b/>
          <w:sz w:val="24"/>
          <w:szCs w:val="24"/>
        </w:rPr>
        <w:t>3</w:t>
      </w:r>
    </w:p>
    <w:p w14:paraId="0E430B5F" w14:textId="77777777" w:rsidR="00AD5677" w:rsidRDefault="00AD5677" w:rsidP="00AD5677">
      <w:pPr>
        <w:tabs>
          <w:tab w:val="left" w:pos="5011"/>
          <w:tab w:val="left" w:pos="9720"/>
        </w:tabs>
        <w:spacing w:after="0" w:line="240" w:lineRule="auto"/>
        <w:ind w:left="360" w:right="88"/>
        <w:jc w:val="center"/>
        <w:rPr>
          <w:rFonts w:asciiTheme="minorHAnsi" w:hAnsiTheme="minorHAnsi" w:cstheme="minorHAnsi"/>
          <w:b/>
          <w:sz w:val="24"/>
          <w:szCs w:val="24"/>
        </w:rPr>
      </w:pPr>
      <w:r w:rsidRPr="00731A34">
        <w:rPr>
          <w:rFonts w:asciiTheme="minorHAnsi" w:hAnsiTheme="minorHAnsi" w:cstheme="minorHAnsi"/>
          <w:b/>
          <w:sz w:val="24"/>
          <w:szCs w:val="24"/>
        </w:rPr>
        <w:t>Gwarancja</w:t>
      </w:r>
      <w:r w:rsidR="00BD3273" w:rsidRPr="00731A34">
        <w:rPr>
          <w:rFonts w:asciiTheme="minorHAnsi" w:hAnsiTheme="minorHAnsi" w:cstheme="minorHAnsi"/>
          <w:b/>
          <w:sz w:val="24"/>
          <w:szCs w:val="24"/>
        </w:rPr>
        <w:t xml:space="preserve"> i rękojmia za wady</w:t>
      </w:r>
    </w:p>
    <w:p w14:paraId="3E3DCFAA" w14:textId="77777777" w:rsidR="00B05A76" w:rsidRPr="00731A34" w:rsidRDefault="00B05A76" w:rsidP="00AD5677">
      <w:pPr>
        <w:tabs>
          <w:tab w:val="left" w:pos="5011"/>
          <w:tab w:val="left" w:pos="9720"/>
        </w:tabs>
        <w:spacing w:after="0" w:line="240" w:lineRule="auto"/>
        <w:ind w:left="360" w:right="88"/>
        <w:jc w:val="center"/>
        <w:rPr>
          <w:rFonts w:asciiTheme="minorHAnsi" w:hAnsiTheme="minorHAnsi" w:cstheme="minorHAnsi"/>
          <w:sz w:val="24"/>
          <w:szCs w:val="24"/>
        </w:rPr>
      </w:pPr>
    </w:p>
    <w:p w14:paraId="3D1803D2" w14:textId="2960D3D5" w:rsidR="00CE2CB3" w:rsidRDefault="00CE2CB3" w:rsidP="003E37A7">
      <w:pPr>
        <w:numPr>
          <w:ilvl w:val="0"/>
          <w:numId w:val="6"/>
        </w:numPr>
        <w:tabs>
          <w:tab w:val="left" w:pos="426"/>
        </w:tabs>
        <w:suppressAutoHyphens/>
        <w:spacing w:after="0" w:line="240" w:lineRule="auto"/>
        <w:ind w:left="426" w:hanging="426"/>
        <w:jc w:val="both"/>
        <w:rPr>
          <w:rFonts w:asciiTheme="minorHAnsi" w:hAnsiTheme="minorHAnsi" w:cstheme="minorHAnsi"/>
          <w:sz w:val="24"/>
          <w:szCs w:val="24"/>
        </w:rPr>
      </w:pPr>
      <w:r w:rsidRPr="00731A34">
        <w:rPr>
          <w:rFonts w:asciiTheme="minorHAnsi" w:hAnsiTheme="minorHAnsi" w:cstheme="minorHAnsi"/>
          <w:sz w:val="24"/>
          <w:szCs w:val="24"/>
        </w:rPr>
        <w:t xml:space="preserve">Wykonawca udziela Zamawiającemu </w:t>
      </w:r>
      <w:r w:rsidR="001A1B71" w:rsidRPr="00731A34">
        <w:rPr>
          <w:rFonts w:asciiTheme="minorHAnsi" w:hAnsiTheme="minorHAnsi" w:cstheme="minorHAnsi"/>
          <w:b/>
          <w:sz w:val="24"/>
          <w:szCs w:val="24"/>
        </w:rPr>
        <w:t xml:space="preserve"> </w:t>
      </w:r>
      <w:r w:rsidR="003D674A">
        <w:rPr>
          <w:rFonts w:asciiTheme="minorHAnsi" w:hAnsiTheme="minorHAnsi" w:cstheme="minorHAnsi"/>
          <w:b/>
          <w:sz w:val="24"/>
          <w:szCs w:val="24"/>
        </w:rPr>
        <w:t>……….</w:t>
      </w:r>
      <w:r w:rsidR="003A5D70" w:rsidRPr="00731A34">
        <w:rPr>
          <w:rFonts w:asciiTheme="minorHAnsi" w:hAnsiTheme="minorHAnsi" w:cstheme="minorHAnsi"/>
          <w:b/>
          <w:sz w:val="24"/>
          <w:szCs w:val="24"/>
        </w:rPr>
        <w:t xml:space="preserve"> </w:t>
      </w:r>
      <w:r w:rsidR="001A1B71" w:rsidRPr="00731A34">
        <w:rPr>
          <w:rFonts w:asciiTheme="minorHAnsi" w:hAnsiTheme="minorHAnsi" w:cstheme="minorHAnsi"/>
          <w:b/>
          <w:sz w:val="24"/>
          <w:szCs w:val="24"/>
        </w:rPr>
        <w:t>miesięcy</w:t>
      </w:r>
      <w:r w:rsidRPr="00731A34">
        <w:rPr>
          <w:rFonts w:asciiTheme="minorHAnsi" w:hAnsiTheme="minorHAnsi" w:cstheme="minorHAnsi"/>
          <w:sz w:val="24"/>
          <w:szCs w:val="24"/>
        </w:rPr>
        <w:t xml:space="preserve"> gwarancji </w:t>
      </w:r>
      <w:r w:rsidR="00A071E1" w:rsidRPr="00731A34">
        <w:rPr>
          <w:rFonts w:asciiTheme="minorHAnsi" w:hAnsiTheme="minorHAnsi" w:cstheme="minorHAnsi"/>
          <w:sz w:val="24"/>
          <w:szCs w:val="24"/>
        </w:rPr>
        <w:t xml:space="preserve">i rękojmi za wady </w:t>
      </w:r>
      <w:r w:rsidRPr="00731A34">
        <w:rPr>
          <w:rFonts w:asciiTheme="minorHAnsi" w:hAnsiTheme="minorHAnsi" w:cstheme="minorHAnsi"/>
          <w:sz w:val="24"/>
          <w:szCs w:val="24"/>
        </w:rPr>
        <w:t>na wykonany zakres prac</w:t>
      </w:r>
      <w:r w:rsidR="00BC593C" w:rsidRPr="00BC593C">
        <w:rPr>
          <w:rFonts w:cs="Calibri"/>
          <w:sz w:val="24"/>
          <w:szCs w:val="24"/>
        </w:rPr>
        <w:t>.</w:t>
      </w:r>
    </w:p>
    <w:p w14:paraId="5D575921" w14:textId="37EB4BB7" w:rsidR="00CE2CB3" w:rsidRPr="00545D40" w:rsidRDefault="00CE2CB3" w:rsidP="00545D40">
      <w:pPr>
        <w:numPr>
          <w:ilvl w:val="0"/>
          <w:numId w:val="6"/>
        </w:numPr>
        <w:tabs>
          <w:tab w:val="left" w:pos="426"/>
          <w:tab w:val="num" w:pos="720"/>
        </w:tabs>
        <w:suppressAutoHyphens/>
        <w:spacing w:after="0" w:line="240" w:lineRule="auto"/>
        <w:ind w:left="426" w:hanging="426"/>
        <w:jc w:val="both"/>
        <w:rPr>
          <w:rFonts w:asciiTheme="minorHAnsi" w:hAnsiTheme="minorHAnsi" w:cstheme="minorHAnsi"/>
          <w:sz w:val="24"/>
          <w:szCs w:val="24"/>
        </w:rPr>
      </w:pPr>
      <w:r w:rsidRPr="00731A34">
        <w:rPr>
          <w:rFonts w:asciiTheme="minorHAnsi" w:hAnsiTheme="minorHAnsi" w:cstheme="minorHAnsi"/>
          <w:sz w:val="24"/>
          <w:szCs w:val="24"/>
        </w:rPr>
        <w:t>Gwarancja</w:t>
      </w:r>
      <w:r w:rsidR="00A071E1" w:rsidRPr="00731A34">
        <w:rPr>
          <w:rFonts w:asciiTheme="minorHAnsi" w:hAnsiTheme="minorHAnsi" w:cstheme="minorHAnsi"/>
          <w:sz w:val="24"/>
          <w:szCs w:val="24"/>
        </w:rPr>
        <w:t xml:space="preserve"> i rękojmia za wady</w:t>
      </w:r>
      <w:r w:rsidRPr="00731A34">
        <w:rPr>
          <w:rFonts w:asciiTheme="minorHAnsi" w:hAnsiTheme="minorHAnsi" w:cstheme="minorHAnsi"/>
          <w:sz w:val="24"/>
          <w:szCs w:val="24"/>
        </w:rPr>
        <w:t xml:space="preserve">, o której mowa w ust. 1 </w:t>
      </w:r>
      <w:r w:rsidRPr="00731A34">
        <w:rPr>
          <w:rFonts w:asciiTheme="minorHAnsi" w:hAnsiTheme="minorHAnsi" w:cstheme="minorHAnsi"/>
          <w:bCs/>
          <w:sz w:val="24"/>
          <w:szCs w:val="24"/>
        </w:rPr>
        <w:t xml:space="preserve">liczona jest od daty podpisania przez Zamawiającego protokołu odbioru końcowego </w:t>
      </w:r>
      <w:r w:rsidR="009D59FE" w:rsidRPr="00731A34">
        <w:rPr>
          <w:rFonts w:asciiTheme="minorHAnsi" w:hAnsiTheme="minorHAnsi" w:cstheme="minorHAnsi"/>
          <w:bCs/>
          <w:sz w:val="24"/>
          <w:szCs w:val="24"/>
        </w:rPr>
        <w:t xml:space="preserve">robót </w:t>
      </w:r>
      <w:r w:rsidR="00C31CBA" w:rsidRPr="00731A34">
        <w:rPr>
          <w:rFonts w:asciiTheme="minorHAnsi" w:hAnsiTheme="minorHAnsi" w:cstheme="minorHAnsi"/>
          <w:bCs/>
          <w:sz w:val="24"/>
          <w:szCs w:val="24"/>
        </w:rPr>
        <w:t>wykonanych w ramach niniejszej umowy</w:t>
      </w:r>
      <w:r w:rsidR="00286161">
        <w:rPr>
          <w:rFonts w:asciiTheme="minorHAnsi" w:hAnsiTheme="minorHAnsi" w:cstheme="minorHAnsi"/>
          <w:bCs/>
          <w:sz w:val="24"/>
          <w:szCs w:val="24"/>
        </w:rPr>
        <w:t>.</w:t>
      </w:r>
      <w:r w:rsidR="00545D40" w:rsidRPr="00060B5F">
        <w:rPr>
          <w:rFonts w:asciiTheme="minorHAnsi" w:hAnsiTheme="minorHAnsi" w:cstheme="minorHAnsi"/>
          <w:sz w:val="24"/>
          <w:szCs w:val="24"/>
        </w:rPr>
        <w:t xml:space="preserve"> </w:t>
      </w:r>
    </w:p>
    <w:p w14:paraId="7B03343B" w14:textId="77777777" w:rsidR="00CE2CB3" w:rsidRPr="00C24AEC" w:rsidRDefault="00CE2CB3" w:rsidP="00CE2CB3">
      <w:pPr>
        <w:numPr>
          <w:ilvl w:val="0"/>
          <w:numId w:val="6"/>
        </w:numPr>
        <w:tabs>
          <w:tab w:val="left" w:pos="426"/>
        </w:tabs>
        <w:suppressAutoHyphens/>
        <w:spacing w:after="0" w:line="240" w:lineRule="auto"/>
        <w:ind w:left="426" w:hanging="426"/>
        <w:jc w:val="both"/>
        <w:rPr>
          <w:rFonts w:asciiTheme="minorHAnsi" w:hAnsiTheme="minorHAnsi" w:cstheme="minorHAnsi"/>
          <w:sz w:val="24"/>
          <w:szCs w:val="24"/>
        </w:rPr>
      </w:pPr>
      <w:r w:rsidRPr="00C24AEC">
        <w:rPr>
          <w:rFonts w:asciiTheme="minorHAnsi" w:hAnsiTheme="minorHAnsi" w:cstheme="minorHAnsi"/>
          <w:sz w:val="24"/>
          <w:szCs w:val="24"/>
        </w:rPr>
        <w:t xml:space="preserve">Strony ustalają następujący tryb usuwania wad, ujawnionych w okresie gwarancji </w:t>
      </w:r>
      <w:r w:rsidR="00FB040A" w:rsidRPr="00C24AEC">
        <w:rPr>
          <w:rFonts w:asciiTheme="minorHAnsi" w:hAnsiTheme="minorHAnsi" w:cstheme="minorHAnsi"/>
          <w:sz w:val="24"/>
          <w:szCs w:val="24"/>
        </w:rPr>
        <w:br/>
      </w:r>
      <w:r w:rsidRPr="00C24AEC">
        <w:rPr>
          <w:rFonts w:asciiTheme="minorHAnsi" w:hAnsiTheme="minorHAnsi" w:cstheme="minorHAnsi"/>
          <w:sz w:val="24"/>
          <w:szCs w:val="24"/>
        </w:rPr>
        <w:t>i rękojmi za wady:</w:t>
      </w:r>
    </w:p>
    <w:p w14:paraId="44F7B531" w14:textId="77777777" w:rsidR="00CE2CB3" w:rsidRPr="00C24AEC" w:rsidRDefault="00CE2CB3" w:rsidP="00CE2CB3">
      <w:pPr>
        <w:widowControl w:val="0"/>
        <w:numPr>
          <w:ilvl w:val="1"/>
          <w:numId w:val="6"/>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Zamawiający zobowiązuje się powiadomić Wykonawcę pisemnie lub mailem o stwierdzonej wadzie, wady istotne powinny być stwierdzone protokolarnie,</w:t>
      </w:r>
    </w:p>
    <w:p w14:paraId="6DEEF915" w14:textId="77777777" w:rsidR="00CE2CB3" w:rsidRPr="00C24AEC" w:rsidRDefault="00CE2CB3" w:rsidP="00CE2CB3">
      <w:pPr>
        <w:widowControl w:val="0"/>
        <w:numPr>
          <w:ilvl w:val="1"/>
          <w:numId w:val="6"/>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 xml:space="preserve">w okresie objętym gwarancją i rękojmią za wady Wykonawca zobowiązany jest </w:t>
      </w:r>
      <w:r w:rsidR="008C7E79" w:rsidRPr="00C24AEC">
        <w:rPr>
          <w:rFonts w:asciiTheme="minorHAnsi" w:hAnsiTheme="minorHAnsi" w:cstheme="minorHAnsi"/>
          <w:sz w:val="24"/>
          <w:szCs w:val="24"/>
        </w:rPr>
        <w:br/>
      </w:r>
      <w:r w:rsidRPr="00C24AEC">
        <w:rPr>
          <w:rFonts w:asciiTheme="minorHAnsi" w:hAnsiTheme="minorHAnsi" w:cstheme="minorHAnsi"/>
          <w:sz w:val="24"/>
          <w:szCs w:val="24"/>
        </w:rPr>
        <w:t>do usuwania na swój koszt i we własnym zakresie stwierdzonych wad, nie później jednak niż w ciągu 7 dni od daty otrzymania zawiadomienia, o którym mowa powyżej, w wyjątkowych przypadkach w innym uzgodnionym z Zamawiającym terminie możliwym do wykonania z punktu widzenia technologii prac,</w:t>
      </w:r>
    </w:p>
    <w:p w14:paraId="03D68422" w14:textId="094A7785" w:rsidR="00CE2CB3" w:rsidRPr="00C24AEC" w:rsidRDefault="00CE2CB3" w:rsidP="00CE2CB3">
      <w:pPr>
        <w:widowControl w:val="0"/>
        <w:numPr>
          <w:ilvl w:val="1"/>
          <w:numId w:val="6"/>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po bezskutecznym upływie terminu określonego w pkt 3.2 Zamawiający może usunąć wady we własnym zakresie</w:t>
      </w:r>
      <w:r w:rsidR="00E5423C">
        <w:rPr>
          <w:rFonts w:asciiTheme="minorHAnsi" w:hAnsiTheme="minorHAnsi" w:cstheme="minorHAnsi"/>
          <w:sz w:val="24"/>
          <w:szCs w:val="24"/>
        </w:rPr>
        <w:t xml:space="preserve"> </w:t>
      </w:r>
      <w:r w:rsidRPr="00C24AEC">
        <w:rPr>
          <w:rFonts w:asciiTheme="minorHAnsi" w:hAnsiTheme="minorHAnsi" w:cstheme="minorHAnsi"/>
          <w:sz w:val="24"/>
          <w:szCs w:val="24"/>
        </w:rPr>
        <w:t>lub na zasadach ogólnych może zlecić usunięcie wad osobie trzeciej (innemu Wykonawcy</w:t>
      </w:r>
      <w:r w:rsidR="00E5423C">
        <w:rPr>
          <w:rFonts w:asciiTheme="minorHAnsi" w:hAnsiTheme="minorHAnsi" w:cstheme="minorHAnsi"/>
          <w:sz w:val="24"/>
          <w:szCs w:val="24"/>
        </w:rPr>
        <w:t>,</w:t>
      </w:r>
    </w:p>
    <w:p w14:paraId="5797B63C" w14:textId="77777777" w:rsidR="00CE2CB3" w:rsidRPr="00C24AEC" w:rsidRDefault="00CE2CB3" w:rsidP="00CE2CB3">
      <w:pPr>
        <w:widowControl w:val="0"/>
        <w:numPr>
          <w:ilvl w:val="1"/>
          <w:numId w:val="6"/>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Wykonawca w przypadku skorzystania przez Zamawiającego z uprawnień, o których mowa w pkt 3.3  zobowiązany będzie do zwrotu Zamawiającemu wszystkich poniesionych przez niego kosztów w terminie 7 dni od otrzymania pisemnego wezwania,</w:t>
      </w:r>
    </w:p>
    <w:p w14:paraId="72370A3D" w14:textId="5AB034FF" w:rsidR="00CE2CB3" w:rsidRPr="00C24AEC" w:rsidRDefault="00CE2CB3" w:rsidP="00CE2CB3">
      <w:pPr>
        <w:numPr>
          <w:ilvl w:val="1"/>
          <w:numId w:val="6"/>
        </w:numPr>
        <w:tabs>
          <w:tab w:val="left" w:pos="426"/>
        </w:tabs>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jeżeli Wykonawca nie dokona usunięcia wad w terminie określonym w pkt 3.2 Zamawiającemu przysługuje prawo naliczania kar umownych w wysokości określonej w § 1</w:t>
      </w:r>
      <w:r w:rsidR="00716E80">
        <w:rPr>
          <w:rFonts w:asciiTheme="minorHAnsi" w:hAnsiTheme="minorHAnsi" w:cstheme="minorHAnsi"/>
          <w:sz w:val="24"/>
          <w:szCs w:val="24"/>
        </w:rPr>
        <w:t>4</w:t>
      </w:r>
      <w:r w:rsidRPr="00C24AEC">
        <w:rPr>
          <w:rFonts w:asciiTheme="minorHAnsi" w:hAnsiTheme="minorHAnsi" w:cstheme="minorHAnsi"/>
          <w:sz w:val="24"/>
          <w:szCs w:val="24"/>
        </w:rPr>
        <w:t xml:space="preserve"> ust. 1 pkt 1.2 umowy.</w:t>
      </w:r>
    </w:p>
    <w:p w14:paraId="4490BC52" w14:textId="77777777" w:rsidR="00CE2CB3" w:rsidRPr="00C24AEC" w:rsidRDefault="00CE2CB3" w:rsidP="00CE2CB3">
      <w:pPr>
        <w:numPr>
          <w:ilvl w:val="0"/>
          <w:numId w:val="6"/>
        </w:numPr>
        <w:tabs>
          <w:tab w:val="left" w:pos="426"/>
          <w:tab w:val="num" w:pos="720"/>
        </w:tabs>
        <w:suppressAutoHyphens/>
        <w:spacing w:after="0" w:line="240" w:lineRule="auto"/>
        <w:ind w:left="426" w:hanging="426"/>
        <w:jc w:val="both"/>
        <w:rPr>
          <w:rFonts w:asciiTheme="minorHAnsi" w:hAnsiTheme="minorHAnsi" w:cstheme="minorHAnsi"/>
          <w:sz w:val="24"/>
          <w:szCs w:val="24"/>
        </w:rPr>
      </w:pPr>
      <w:r w:rsidRPr="00C24AEC">
        <w:rPr>
          <w:rFonts w:asciiTheme="minorHAnsi" w:hAnsiTheme="minorHAnsi" w:cstheme="minorHAnsi"/>
          <w:sz w:val="24"/>
          <w:szCs w:val="24"/>
        </w:rPr>
        <w:t>Wykonawca w okresie udzielonej gwarancji i rękojmi za wady nie może odmówić usunięcia wad bez względu na wysokość kosztów z tym związanych.</w:t>
      </w:r>
    </w:p>
    <w:p w14:paraId="7F9580DC" w14:textId="4B9E920D" w:rsidR="00CE2CB3" w:rsidRPr="00C24AEC" w:rsidRDefault="00CE2CB3" w:rsidP="00CE2CB3">
      <w:pPr>
        <w:numPr>
          <w:ilvl w:val="0"/>
          <w:numId w:val="6"/>
        </w:numPr>
        <w:tabs>
          <w:tab w:val="left" w:pos="426"/>
          <w:tab w:val="num" w:pos="720"/>
        </w:tabs>
        <w:suppressAutoHyphens/>
        <w:spacing w:after="0" w:line="240" w:lineRule="auto"/>
        <w:ind w:left="426" w:hanging="426"/>
        <w:jc w:val="both"/>
        <w:rPr>
          <w:rFonts w:asciiTheme="minorHAnsi" w:hAnsiTheme="minorHAnsi" w:cstheme="minorHAnsi"/>
          <w:sz w:val="24"/>
          <w:szCs w:val="24"/>
        </w:rPr>
      </w:pPr>
      <w:r w:rsidRPr="00C24AEC">
        <w:rPr>
          <w:rFonts w:asciiTheme="minorHAnsi" w:hAnsiTheme="minorHAnsi" w:cstheme="minorHAnsi"/>
          <w:sz w:val="24"/>
          <w:szCs w:val="24"/>
        </w:rPr>
        <w:t xml:space="preserve">Szczegółowe zasady gwarancji określone zostaną w oddzielnym dokumencie gwarancyjnym (karta gwarancyjna). Wzór karty gwarancyjnej stanowi </w:t>
      </w:r>
      <w:r w:rsidRPr="00C24AEC">
        <w:rPr>
          <w:rFonts w:asciiTheme="minorHAnsi" w:hAnsiTheme="minorHAnsi" w:cstheme="minorHAnsi"/>
          <w:b/>
          <w:sz w:val="24"/>
          <w:szCs w:val="24"/>
        </w:rPr>
        <w:t xml:space="preserve">Załącznik nr </w:t>
      </w:r>
      <w:r w:rsidR="0078689E">
        <w:rPr>
          <w:rFonts w:asciiTheme="minorHAnsi" w:hAnsiTheme="minorHAnsi" w:cstheme="minorHAnsi"/>
          <w:b/>
          <w:sz w:val="24"/>
          <w:szCs w:val="24"/>
        </w:rPr>
        <w:t>1</w:t>
      </w:r>
      <w:r w:rsidR="00D24C0E">
        <w:rPr>
          <w:rFonts w:asciiTheme="minorHAnsi" w:hAnsiTheme="minorHAnsi" w:cstheme="minorHAnsi"/>
          <w:b/>
          <w:sz w:val="24"/>
          <w:szCs w:val="24"/>
        </w:rPr>
        <w:t>0</w:t>
      </w:r>
      <w:r w:rsidRPr="00C24AEC">
        <w:rPr>
          <w:rFonts w:asciiTheme="minorHAnsi" w:hAnsiTheme="minorHAnsi" w:cstheme="minorHAnsi"/>
          <w:b/>
          <w:sz w:val="24"/>
          <w:szCs w:val="24"/>
        </w:rPr>
        <w:t xml:space="preserve"> </w:t>
      </w:r>
      <w:r w:rsidRPr="00C24AEC">
        <w:rPr>
          <w:rFonts w:asciiTheme="minorHAnsi" w:hAnsiTheme="minorHAnsi" w:cstheme="minorHAnsi"/>
          <w:sz w:val="24"/>
          <w:szCs w:val="24"/>
        </w:rPr>
        <w:t>do umowy. Usunięcie wad powinno być stwierdzone protokolarnie.</w:t>
      </w:r>
    </w:p>
    <w:p w14:paraId="257D676B" w14:textId="77777777" w:rsidR="00CE2CB3" w:rsidRPr="00C24AEC" w:rsidRDefault="00CE2CB3" w:rsidP="00CE2CB3">
      <w:pPr>
        <w:numPr>
          <w:ilvl w:val="0"/>
          <w:numId w:val="6"/>
        </w:numPr>
        <w:tabs>
          <w:tab w:val="left" w:pos="426"/>
          <w:tab w:val="num" w:pos="720"/>
        </w:tabs>
        <w:suppressAutoHyphens/>
        <w:spacing w:after="0" w:line="240" w:lineRule="auto"/>
        <w:ind w:left="426" w:hanging="426"/>
        <w:jc w:val="both"/>
        <w:rPr>
          <w:rFonts w:asciiTheme="minorHAnsi" w:hAnsiTheme="minorHAnsi" w:cstheme="minorHAnsi"/>
          <w:sz w:val="24"/>
          <w:szCs w:val="24"/>
        </w:rPr>
      </w:pPr>
      <w:r w:rsidRPr="00C24AEC">
        <w:rPr>
          <w:rFonts w:asciiTheme="minorHAnsi" w:hAnsiTheme="minorHAnsi" w:cstheme="minorHAnsi"/>
          <w:sz w:val="24"/>
          <w:szCs w:val="24"/>
        </w:rPr>
        <w:t>Zamawiający może zrealizować uprawnienia z tytułu rękojm</w:t>
      </w:r>
      <w:r w:rsidR="009502B8" w:rsidRPr="00C24AEC">
        <w:rPr>
          <w:rFonts w:asciiTheme="minorHAnsi" w:hAnsiTheme="minorHAnsi" w:cstheme="minorHAnsi"/>
          <w:sz w:val="24"/>
          <w:szCs w:val="24"/>
        </w:rPr>
        <w:t xml:space="preserve">i za wady fizyczne niezależnie </w:t>
      </w:r>
      <w:r w:rsidRPr="00C24AEC">
        <w:rPr>
          <w:rFonts w:asciiTheme="minorHAnsi" w:hAnsiTheme="minorHAnsi" w:cstheme="minorHAnsi"/>
          <w:sz w:val="24"/>
          <w:szCs w:val="24"/>
        </w:rPr>
        <w:t>od uprawnień wynikających z gwarancji.</w:t>
      </w:r>
    </w:p>
    <w:p w14:paraId="56F53223" w14:textId="77777777" w:rsidR="00CE2CB3" w:rsidRPr="00C24AEC" w:rsidRDefault="00CE2CB3" w:rsidP="00CE2CB3">
      <w:pPr>
        <w:numPr>
          <w:ilvl w:val="0"/>
          <w:numId w:val="6"/>
        </w:numPr>
        <w:tabs>
          <w:tab w:val="left" w:pos="426"/>
          <w:tab w:val="num" w:pos="720"/>
        </w:tabs>
        <w:suppressAutoHyphens/>
        <w:spacing w:after="0" w:line="240" w:lineRule="auto"/>
        <w:ind w:left="426" w:hanging="426"/>
        <w:jc w:val="both"/>
        <w:rPr>
          <w:rFonts w:asciiTheme="minorHAnsi" w:hAnsiTheme="minorHAnsi" w:cstheme="minorHAnsi"/>
          <w:sz w:val="24"/>
          <w:szCs w:val="24"/>
        </w:rPr>
      </w:pPr>
      <w:r w:rsidRPr="00C24AEC">
        <w:rPr>
          <w:rFonts w:asciiTheme="minorHAnsi" w:hAnsiTheme="minorHAnsi" w:cstheme="minorHAnsi"/>
          <w:sz w:val="24"/>
          <w:szCs w:val="24"/>
        </w:rPr>
        <w:t>Zamawiający może dochodzić roszczeń z tytułu gwarancji także po okresie określonym w ust. 1, jeżeli zgłosił wadę przed upływem tego okresu.</w:t>
      </w:r>
    </w:p>
    <w:p w14:paraId="17914062" w14:textId="77777777" w:rsidR="008F1461" w:rsidRPr="00C24AEC" w:rsidRDefault="00CE2CB3" w:rsidP="003F0AF6">
      <w:pPr>
        <w:numPr>
          <w:ilvl w:val="0"/>
          <w:numId w:val="6"/>
        </w:numPr>
        <w:tabs>
          <w:tab w:val="left" w:pos="426"/>
        </w:tabs>
        <w:suppressAutoHyphens/>
        <w:spacing w:after="0" w:line="240" w:lineRule="auto"/>
        <w:ind w:left="426" w:hanging="426"/>
        <w:jc w:val="both"/>
        <w:rPr>
          <w:rFonts w:asciiTheme="minorHAnsi" w:hAnsiTheme="minorHAnsi" w:cstheme="minorHAnsi"/>
          <w:sz w:val="24"/>
          <w:szCs w:val="24"/>
        </w:rPr>
      </w:pPr>
      <w:r w:rsidRPr="00C24AEC">
        <w:rPr>
          <w:rFonts w:asciiTheme="minorHAnsi" w:hAnsiTheme="minorHAnsi" w:cstheme="minorHAnsi"/>
          <w:sz w:val="24"/>
          <w:szCs w:val="24"/>
        </w:rPr>
        <w:t>W przypadku, gdy producent urządzeń udziela gwarancji na okres dłuższy, niż określony w ust. 1, obowiązuje gwarancja producenta.</w:t>
      </w:r>
    </w:p>
    <w:p w14:paraId="522FFA6B" w14:textId="77777777" w:rsidR="00286161" w:rsidRDefault="00286161" w:rsidP="00AD5677">
      <w:pPr>
        <w:spacing w:after="0" w:line="240" w:lineRule="auto"/>
        <w:ind w:right="88"/>
        <w:jc w:val="center"/>
        <w:rPr>
          <w:rFonts w:asciiTheme="minorHAnsi" w:hAnsiTheme="minorHAnsi" w:cstheme="minorHAnsi"/>
          <w:b/>
          <w:sz w:val="24"/>
          <w:szCs w:val="24"/>
        </w:rPr>
      </w:pPr>
    </w:p>
    <w:p w14:paraId="033FEB07" w14:textId="77777777" w:rsidR="00D24C0E" w:rsidRDefault="00D24C0E" w:rsidP="00AD5677">
      <w:pPr>
        <w:spacing w:after="0" w:line="240" w:lineRule="auto"/>
        <w:ind w:right="88"/>
        <w:jc w:val="center"/>
        <w:rPr>
          <w:rFonts w:asciiTheme="minorHAnsi" w:hAnsiTheme="minorHAnsi" w:cstheme="minorHAnsi"/>
          <w:b/>
          <w:sz w:val="24"/>
          <w:szCs w:val="24"/>
        </w:rPr>
      </w:pPr>
    </w:p>
    <w:p w14:paraId="0DB3638D" w14:textId="77777777" w:rsidR="00D24C0E" w:rsidRDefault="00D24C0E" w:rsidP="00AD5677">
      <w:pPr>
        <w:spacing w:after="0" w:line="240" w:lineRule="auto"/>
        <w:ind w:right="88"/>
        <w:jc w:val="center"/>
        <w:rPr>
          <w:rFonts w:asciiTheme="minorHAnsi" w:hAnsiTheme="minorHAnsi" w:cstheme="minorHAnsi"/>
          <w:b/>
          <w:sz w:val="24"/>
          <w:szCs w:val="24"/>
        </w:rPr>
      </w:pPr>
    </w:p>
    <w:p w14:paraId="04FCA58A" w14:textId="462828D6" w:rsidR="00AD5677" w:rsidRPr="00C24AEC" w:rsidRDefault="00AD5677" w:rsidP="00AD5677">
      <w:pPr>
        <w:spacing w:after="0" w:line="240" w:lineRule="auto"/>
        <w:ind w:right="88"/>
        <w:jc w:val="center"/>
        <w:rPr>
          <w:rFonts w:asciiTheme="minorHAnsi" w:hAnsiTheme="minorHAnsi" w:cstheme="minorHAnsi"/>
          <w:b/>
          <w:sz w:val="24"/>
          <w:szCs w:val="24"/>
        </w:rPr>
      </w:pPr>
      <w:r w:rsidRPr="00C24AEC">
        <w:rPr>
          <w:rFonts w:asciiTheme="minorHAnsi" w:hAnsiTheme="minorHAnsi" w:cstheme="minorHAnsi"/>
          <w:b/>
          <w:sz w:val="24"/>
          <w:szCs w:val="24"/>
        </w:rPr>
        <w:t>§ 1</w:t>
      </w:r>
      <w:r w:rsidR="00716E80">
        <w:rPr>
          <w:rFonts w:asciiTheme="minorHAnsi" w:hAnsiTheme="minorHAnsi" w:cstheme="minorHAnsi"/>
          <w:b/>
          <w:sz w:val="24"/>
          <w:szCs w:val="24"/>
        </w:rPr>
        <w:t>4</w:t>
      </w:r>
    </w:p>
    <w:p w14:paraId="6B67627E" w14:textId="48705C96" w:rsidR="00AD5677" w:rsidRDefault="00AD5677" w:rsidP="00AD5677">
      <w:pPr>
        <w:tabs>
          <w:tab w:val="left" w:pos="5011"/>
          <w:tab w:val="left" w:pos="9356"/>
        </w:tabs>
        <w:spacing w:after="0" w:line="240" w:lineRule="auto"/>
        <w:ind w:left="360" w:right="88"/>
        <w:jc w:val="center"/>
        <w:rPr>
          <w:rFonts w:asciiTheme="minorHAnsi" w:hAnsiTheme="minorHAnsi" w:cstheme="minorHAnsi"/>
          <w:b/>
          <w:sz w:val="24"/>
          <w:szCs w:val="24"/>
        </w:rPr>
      </w:pPr>
      <w:r w:rsidRPr="00C24AEC">
        <w:rPr>
          <w:rFonts w:asciiTheme="minorHAnsi" w:hAnsiTheme="minorHAnsi" w:cstheme="minorHAnsi"/>
          <w:b/>
          <w:sz w:val="24"/>
          <w:szCs w:val="24"/>
        </w:rPr>
        <w:lastRenderedPageBreak/>
        <w:t>Kary umowne</w:t>
      </w:r>
    </w:p>
    <w:p w14:paraId="199CB744" w14:textId="77777777" w:rsidR="00AB223B" w:rsidRPr="00C24AEC" w:rsidRDefault="00AB223B" w:rsidP="00AD5677">
      <w:pPr>
        <w:tabs>
          <w:tab w:val="left" w:pos="5011"/>
          <w:tab w:val="left" w:pos="9356"/>
        </w:tabs>
        <w:spacing w:after="0" w:line="240" w:lineRule="auto"/>
        <w:ind w:left="360" w:right="88"/>
        <w:jc w:val="center"/>
        <w:rPr>
          <w:rFonts w:asciiTheme="minorHAnsi" w:hAnsiTheme="minorHAnsi" w:cstheme="minorHAnsi"/>
          <w:sz w:val="24"/>
          <w:szCs w:val="24"/>
        </w:rPr>
      </w:pPr>
    </w:p>
    <w:p w14:paraId="783A60EC" w14:textId="77777777" w:rsidR="00AD5677" w:rsidRPr="00C24AEC" w:rsidRDefault="00AD5677" w:rsidP="005A224C">
      <w:pPr>
        <w:numPr>
          <w:ilvl w:val="0"/>
          <w:numId w:val="14"/>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 xml:space="preserve">Wykonawca zapłaci Zamawiającemu następujące kary umowne, których wysokość </w:t>
      </w:r>
      <w:r w:rsidR="003C5141" w:rsidRPr="00C24AEC">
        <w:rPr>
          <w:rFonts w:asciiTheme="minorHAnsi" w:hAnsiTheme="minorHAnsi" w:cstheme="minorHAnsi"/>
          <w:sz w:val="24"/>
          <w:szCs w:val="24"/>
        </w:rPr>
        <w:br/>
      </w:r>
      <w:r w:rsidRPr="00C24AEC">
        <w:rPr>
          <w:rFonts w:asciiTheme="minorHAnsi" w:hAnsiTheme="minorHAnsi" w:cstheme="minorHAnsi"/>
          <w:sz w:val="24"/>
          <w:szCs w:val="24"/>
        </w:rPr>
        <w:t>i sposób obliczenia określone zostały poniżej:</w:t>
      </w:r>
    </w:p>
    <w:p w14:paraId="66D4EB10" w14:textId="6546F0B1" w:rsidR="000937C0" w:rsidRPr="0086640A" w:rsidRDefault="008429EC" w:rsidP="005A224C">
      <w:pPr>
        <w:numPr>
          <w:ilvl w:val="1"/>
          <w:numId w:val="14"/>
        </w:numPr>
        <w:suppressAutoHyphens/>
        <w:spacing w:after="0" w:line="240" w:lineRule="auto"/>
        <w:ind w:left="993" w:right="72" w:hanging="567"/>
        <w:jc w:val="both"/>
        <w:rPr>
          <w:rFonts w:asciiTheme="minorHAnsi" w:hAnsiTheme="minorHAnsi" w:cstheme="minorHAnsi"/>
          <w:sz w:val="24"/>
          <w:szCs w:val="24"/>
        </w:rPr>
      </w:pPr>
      <w:r w:rsidRPr="0001153C">
        <w:rPr>
          <w:rFonts w:asciiTheme="minorHAnsi" w:hAnsiTheme="minorHAnsi" w:cstheme="minorHAnsi"/>
          <w:sz w:val="24"/>
          <w:szCs w:val="24"/>
        </w:rPr>
        <w:t>za zwłokę</w:t>
      </w:r>
      <w:r w:rsidR="003B0813" w:rsidRPr="0001153C">
        <w:rPr>
          <w:rFonts w:asciiTheme="minorHAnsi" w:hAnsiTheme="minorHAnsi" w:cstheme="minorHAnsi"/>
          <w:sz w:val="24"/>
          <w:szCs w:val="24"/>
        </w:rPr>
        <w:t xml:space="preserve"> w wykonaniu</w:t>
      </w:r>
      <w:r w:rsidR="00545D40">
        <w:rPr>
          <w:rFonts w:asciiTheme="minorHAnsi" w:hAnsiTheme="minorHAnsi" w:cstheme="minorHAnsi"/>
          <w:sz w:val="24"/>
          <w:szCs w:val="24"/>
        </w:rPr>
        <w:t xml:space="preserve"> </w:t>
      </w:r>
      <w:r w:rsidR="00D04193" w:rsidRPr="0001153C">
        <w:rPr>
          <w:rFonts w:asciiTheme="minorHAnsi" w:hAnsiTheme="minorHAnsi" w:cstheme="minorHAnsi"/>
          <w:sz w:val="24"/>
          <w:szCs w:val="24"/>
        </w:rPr>
        <w:t>umowy</w:t>
      </w:r>
      <w:r w:rsidR="007D4129" w:rsidRPr="0001153C">
        <w:rPr>
          <w:rFonts w:asciiTheme="minorHAnsi" w:hAnsiTheme="minorHAnsi" w:cstheme="minorHAnsi"/>
          <w:sz w:val="24"/>
          <w:szCs w:val="24"/>
        </w:rPr>
        <w:t xml:space="preserve">, w wysokości </w:t>
      </w:r>
      <w:r w:rsidR="00731A34">
        <w:rPr>
          <w:rFonts w:asciiTheme="minorHAnsi" w:hAnsiTheme="minorHAnsi" w:cstheme="minorHAnsi"/>
          <w:sz w:val="24"/>
          <w:szCs w:val="24"/>
        </w:rPr>
        <w:t>0,</w:t>
      </w:r>
      <w:r w:rsidR="00286161">
        <w:rPr>
          <w:rFonts w:asciiTheme="minorHAnsi" w:hAnsiTheme="minorHAnsi" w:cstheme="minorHAnsi"/>
          <w:sz w:val="24"/>
          <w:szCs w:val="24"/>
        </w:rPr>
        <w:t>2</w:t>
      </w:r>
      <w:r w:rsidR="00731A34">
        <w:rPr>
          <w:rFonts w:asciiTheme="minorHAnsi" w:hAnsiTheme="minorHAnsi" w:cstheme="minorHAnsi"/>
          <w:sz w:val="24"/>
          <w:szCs w:val="24"/>
        </w:rPr>
        <w:t xml:space="preserve"> </w:t>
      </w:r>
      <w:r w:rsidR="00050FC1">
        <w:rPr>
          <w:rFonts w:asciiTheme="minorHAnsi" w:hAnsiTheme="minorHAnsi" w:cstheme="minorHAnsi"/>
          <w:sz w:val="24"/>
          <w:szCs w:val="24"/>
        </w:rPr>
        <w:t>%</w:t>
      </w:r>
      <w:r w:rsidR="007D4129" w:rsidRPr="0001153C">
        <w:rPr>
          <w:rFonts w:asciiTheme="minorHAnsi" w:hAnsiTheme="minorHAnsi" w:cstheme="minorHAnsi"/>
          <w:sz w:val="24"/>
          <w:szCs w:val="24"/>
        </w:rPr>
        <w:t xml:space="preserve"> wynagrodzenia </w:t>
      </w:r>
      <w:r w:rsidR="007D4129" w:rsidRPr="0086640A">
        <w:rPr>
          <w:rFonts w:asciiTheme="minorHAnsi" w:hAnsiTheme="minorHAnsi" w:cstheme="minorHAnsi"/>
          <w:sz w:val="24"/>
          <w:szCs w:val="24"/>
        </w:rPr>
        <w:t xml:space="preserve">umownego brutto, o którym mowa w § </w:t>
      </w:r>
      <w:r w:rsidR="00716E80" w:rsidRPr="0086640A">
        <w:rPr>
          <w:rFonts w:asciiTheme="minorHAnsi" w:hAnsiTheme="minorHAnsi" w:cstheme="minorHAnsi"/>
          <w:sz w:val="24"/>
          <w:szCs w:val="24"/>
        </w:rPr>
        <w:t>10</w:t>
      </w:r>
      <w:r w:rsidR="007D4129" w:rsidRPr="0086640A">
        <w:rPr>
          <w:rFonts w:asciiTheme="minorHAnsi" w:hAnsiTheme="minorHAnsi" w:cstheme="minorHAnsi"/>
          <w:sz w:val="24"/>
          <w:szCs w:val="24"/>
        </w:rPr>
        <w:t xml:space="preserve"> u</w:t>
      </w:r>
      <w:r w:rsidR="00812B8E" w:rsidRPr="0086640A">
        <w:rPr>
          <w:rFonts w:asciiTheme="minorHAnsi" w:hAnsiTheme="minorHAnsi" w:cstheme="minorHAnsi"/>
          <w:sz w:val="24"/>
          <w:szCs w:val="24"/>
        </w:rPr>
        <w:t>st. 1, za każdy dzień zwłoki</w:t>
      </w:r>
      <w:r w:rsidR="007D4129" w:rsidRPr="0086640A">
        <w:rPr>
          <w:rFonts w:asciiTheme="minorHAnsi" w:hAnsiTheme="minorHAnsi" w:cstheme="minorHAnsi"/>
          <w:sz w:val="24"/>
          <w:szCs w:val="24"/>
        </w:rPr>
        <w:t xml:space="preserve">, </w:t>
      </w:r>
    </w:p>
    <w:p w14:paraId="4987E373" w14:textId="3FBD477B" w:rsidR="007D4129" w:rsidRDefault="007D4129" w:rsidP="005A224C">
      <w:pPr>
        <w:numPr>
          <w:ilvl w:val="1"/>
          <w:numId w:val="14"/>
        </w:numPr>
        <w:suppressAutoHyphens/>
        <w:spacing w:after="0" w:line="240" w:lineRule="auto"/>
        <w:ind w:left="993" w:right="72" w:hanging="567"/>
        <w:jc w:val="both"/>
        <w:rPr>
          <w:rFonts w:asciiTheme="minorHAnsi" w:hAnsiTheme="minorHAnsi" w:cstheme="minorHAnsi"/>
          <w:sz w:val="24"/>
          <w:szCs w:val="24"/>
        </w:rPr>
      </w:pPr>
      <w:r w:rsidRPr="0086640A">
        <w:rPr>
          <w:rFonts w:asciiTheme="minorHAnsi" w:hAnsiTheme="minorHAnsi" w:cstheme="minorHAnsi"/>
          <w:sz w:val="24"/>
          <w:szCs w:val="24"/>
        </w:rPr>
        <w:t>za nieusunięcie lub nieterminowe usunięcie wad stwierdzonych przy odbiorze prac</w:t>
      </w:r>
      <w:r w:rsidR="003B0813" w:rsidRPr="0086640A">
        <w:rPr>
          <w:rFonts w:asciiTheme="minorHAnsi" w:hAnsiTheme="minorHAnsi" w:cstheme="minorHAnsi"/>
          <w:sz w:val="24"/>
          <w:szCs w:val="24"/>
        </w:rPr>
        <w:t xml:space="preserve"> </w:t>
      </w:r>
      <w:r w:rsidRPr="0086640A">
        <w:rPr>
          <w:rFonts w:asciiTheme="minorHAnsi" w:hAnsiTheme="minorHAnsi" w:cstheme="minorHAnsi"/>
          <w:sz w:val="24"/>
          <w:szCs w:val="24"/>
        </w:rPr>
        <w:t>lub w okresie rękojmi i gwarancji w wysokości 0,</w:t>
      </w:r>
      <w:r w:rsidR="00286161">
        <w:rPr>
          <w:rFonts w:asciiTheme="minorHAnsi" w:hAnsiTheme="minorHAnsi" w:cstheme="minorHAnsi"/>
          <w:sz w:val="24"/>
          <w:szCs w:val="24"/>
        </w:rPr>
        <w:t>1</w:t>
      </w:r>
      <w:r w:rsidR="00963D89">
        <w:rPr>
          <w:rFonts w:asciiTheme="minorHAnsi" w:hAnsiTheme="minorHAnsi" w:cstheme="minorHAnsi"/>
          <w:sz w:val="24"/>
          <w:szCs w:val="24"/>
        </w:rPr>
        <w:t xml:space="preserve"> </w:t>
      </w:r>
      <w:r w:rsidRPr="0086640A">
        <w:rPr>
          <w:rFonts w:asciiTheme="minorHAnsi" w:hAnsiTheme="minorHAnsi" w:cstheme="minorHAnsi"/>
          <w:sz w:val="24"/>
          <w:szCs w:val="24"/>
        </w:rPr>
        <w:t xml:space="preserve">% wynagrodzenia umownego brutto, o którym mowa w § </w:t>
      </w:r>
      <w:r w:rsidR="00CB3763" w:rsidRPr="0086640A">
        <w:rPr>
          <w:rFonts w:asciiTheme="minorHAnsi" w:hAnsiTheme="minorHAnsi" w:cstheme="minorHAnsi"/>
          <w:sz w:val="24"/>
          <w:szCs w:val="24"/>
        </w:rPr>
        <w:t>10</w:t>
      </w:r>
      <w:r w:rsidRPr="0086640A">
        <w:rPr>
          <w:rFonts w:asciiTheme="minorHAnsi" w:hAnsiTheme="minorHAnsi" w:cstheme="minorHAnsi"/>
          <w:sz w:val="24"/>
          <w:szCs w:val="24"/>
        </w:rPr>
        <w:t xml:space="preserve"> u</w:t>
      </w:r>
      <w:r w:rsidR="00812B8E" w:rsidRPr="0086640A">
        <w:rPr>
          <w:rFonts w:asciiTheme="minorHAnsi" w:hAnsiTheme="minorHAnsi" w:cstheme="minorHAnsi"/>
          <w:sz w:val="24"/>
          <w:szCs w:val="24"/>
        </w:rPr>
        <w:t>st. 1, za każdy dzień zwłoki</w:t>
      </w:r>
      <w:r w:rsidRPr="0086640A">
        <w:rPr>
          <w:rFonts w:asciiTheme="minorHAnsi" w:hAnsiTheme="minorHAnsi" w:cstheme="minorHAnsi"/>
          <w:sz w:val="24"/>
          <w:szCs w:val="24"/>
        </w:rPr>
        <w:t xml:space="preserve">, liczonej od dnia wyznaczonego na usunięcie wad, </w:t>
      </w:r>
    </w:p>
    <w:p w14:paraId="7D2D9202" w14:textId="78E4C01D" w:rsidR="007D4129" w:rsidRPr="0086640A" w:rsidRDefault="007D4129" w:rsidP="005A224C">
      <w:pPr>
        <w:numPr>
          <w:ilvl w:val="1"/>
          <w:numId w:val="14"/>
        </w:numPr>
        <w:suppressAutoHyphens/>
        <w:spacing w:after="0" w:line="240" w:lineRule="auto"/>
        <w:ind w:left="993" w:right="72" w:hanging="567"/>
        <w:jc w:val="both"/>
        <w:rPr>
          <w:rFonts w:asciiTheme="minorHAnsi" w:hAnsiTheme="minorHAnsi" w:cstheme="minorHAnsi"/>
          <w:sz w:val="24"/>
          <w:szCs w:val="24"/>
        </w:rPr>
      </w:pPr>
      <w:r w:rsidRPr="0086640A">
        <w:rPr>
          <w:rFonts w:asciiTheme="minorHAnsi" w:hAnsiTheme="minorHAnsi" w:cstheme="minorHAnsi"/>
          <w:sz w:val="24"/>
          <w:szCs w:val="24"/>
        </w:rPr>
        <w:t xml:space="preserve">za odstąpienie od umowy z przyczyn leżących po stronie Wykonawcy w wysokości </w:t>
      </w:r>
      <w:r w:rsidR="008429EC" w:rsidRPr="0086640A">
        <w:rPr>
          <w:rFonts w:asciiTheme="minorHAnsi" w:hAnsiTheme="minorHAnsi" w:cstheme="minorHAnsi"/>
          <w:sz w:val="24"/>
          <w:szCs w:val="24"/>
        </w:rPr>
        <w:t>3</w:t>
      </w:r>
      <w:r w:rsidRPr="0086640A">
        <w:rPr>
          <w:rFonts w:asciiTheme="minorHAnsi" w:hAnsiTheme="minorHAnsi" w:cstheme="minorHAnsi"/>
          <w:sz w:val="24"/>
          <w:szCs w:val="24"/>
        </w:rPr>
        <w:t xml:space="preserve">0% </w:t>
      </w:r>
      <w:r w:rsidR="00D65B1D" w:rsidRPr="0086640A">
        <w:rPr>
          <w:rFonts w:asciiTheme="minorHAnsi" w:hAnsiTheme="minorHAnsi" w:cstheme="minorHAnsi"/>
          <w:sz w:val="24"/>
          <w:szCs w:val="24"/>
        </w:rPr>
        <w:t xml:space="preserve">łącznego </w:t>
      </w:r>
      <w:r w:rsidRPr="0086640A">
        <w:rPr>
          <w:rFonts w:asciiTheme="minorHAnsi" w:hAnsiTheme="minorHAnsi" w:cstheme="minorHAnsi"/>
          <w:sz w:val="24"/>
          <w:szCs w:val="24"/>
        </w:rPr>
        <w:t>wynagrodzenia umownego brutt</w:t>
      </w:r>
      <w:r w:rsidR="008429EC" w:rsidRPr="0086640A">
        <w:rPr>
          <w:rFonts w:asciiTheme="minorHAnsi" w:hAnsiTheme="minorHAnsi" w:cstheme="minorHAnsi"/>
          <w:sz w:val="24"/>
          <w:szCs w:val="24"/>
        </w:rPr>
        <w:t>o</w:t>
      </w:r>
      <w:r w:rsidR="00D65B1D" w:rsidRPr="0086640A">
        <w:rPr>
          <w:rFonts w:asciiTheme="minorHAnsi" w:hAnsiTheme="minorHAnsi" w:cstheme="minorHAnsi"/>
          <w:sz w:val="24"/>
          <w:szCs w:val="24"/>
        </w:rPr>
        <w:t xml:space="preserve">, o którym mowa w § </w:t>
      </w:r>
      <w:r w:rsidR="00CB3763" w:rsidRPr="0086640A">
        <w:rPr>
          <w:rFonts w:asciiTheme="minorHAnsi" w:hAnsiTheme="minorHAnsi" w:cstheme="minorHAnsi"/>
          <w:sz w:val="24"/>
          <w:szCs w:val="24"/>
        </w:rPr>
        <w:t>10</w:t>
      </w:r>
      <w:r w:rsidR="00D65B1D" w:rsidRPr="0086640A">
        <w:rPr>
          <w:rFonts w:asciiTheme="minorHAnsi" w:hAnsiTheme="minorHAnsi" w:cstheme="minorHAnsi"/>
          <w:sz w:val="24"/>
          <w:szCs w:val="24"/>
        </w:rPr>
        <w:t xml:space="preserve"> ust. 1 </w:t>
      </w:r>
      <w:r w:rsidR="00050FC1" w:rsidRPr="0086640A">
        <w:rPr>
          <w:rFonts w:asciiTheme="minorHAnsi" w:hAnsiTheme="minorHAnsi" w:cstheme="minorHAnsi"/>
          <w:sz w:val="24"/>
          <w:szCs w:val="24"/>
        </w:rPr>
        <w:t>,</w:t>
      </w:r>
    </w:p>
    <w:p w14:paraId="584751C2" w14:textId="59616DF1" w:rsidR="007D4129" w:rsidRPr="0086640A" w:rsidRDefault="007D4129" w:rsidP="005A224C">
      <w:pPr>
        <w:numPr>
          <w:ilvl w:val="1"/>
          <w:numId w:val="14"/>
        </w:numPr>
        <w:suppressAutoHyphens/>
        <w:spacing w:after="0" w:line="240" w:lineRule="auto"/>
        <w:ind w:left="993" w:right="72" w:hanging="567"/>
        <w:jc w:val="both"/>
        <w:rPr>
          <w:rFonts w:asciiTheme="minorHAnsi" w:hAnsiTheme="minorHAnsi" w:cstheme="minorHAnsi"/>
          <w:sz w:val="24"/>
          <w:szCs w:val="24"/>
        </w:rPr>
      </w:pPr>
      <w:r w:rsidRPr="0086640A">
        <w:rPr>
          <w:rFonts w:asciiTheme="minorHAnsi" w:hAnsiTheme="minorHAnsi" w:cstheme="minorHAnsi"/>
          <w:sz w:val="24"/>
          <w:szCs w:val="24"/>
        </w:rPr>
        <w:t xml:space="preserve">za naruszenie obowiązku ubezpieczenia, o którym mowa </w:t>
      </w:r>
      <w:r w:rsidRPr="0086640A">
        <w:rPr>
          <w:rFonts w:asciiTheme="minorHAnsi" w:hAnsiTheme="minorHAnsi" w:cstheme="minorHAnsi"/>
          <w:color w:val="000000"/>
          <w:sz w:val="24"/>
          <w:szCs w:val="24"/>
        </w:rPr>
        <w:t xml:space="preserve">w § </w:t>
      </w:r>
      <w:r w:rsidR="00CB3763" w:rsidRPr="0086640A">
        <w:rPr>
          <w:rFonts w:asciiTheme="minorHAnsi" w:hAnsiTheme="minorHAnsi" w:cstheme="minorHAnsi"/>
          <w:color w:val="000000"/>
          <w:sz w:val="24"/>
          <w:szCs w:val="24"/>
        </w:rPr>
        <w:t>8</w:t>
      </w:r>
      <w:r w:rsidRPr="0086640A">
        <w:rPr>
          <w:rFonts w:asciiTheme="minorHAnsi" w:hAnsiTheme="minorHAnsi" w:cstheme="minorHAnsi"/>
          <w:color w:val="000000"/>
          <w:sz w:val="24"/>
          <w:szCs w:val="24"/>
        </w:rPr>
        <w:t xml:space="preserve"> ust. 3</w:t>
      </w:r>
      <w:r w:rsidR="00DF2BF8" w:rsidRPr="0086640A">
        <w:rPr>
          <w:rFonts w:asciiTheme="minorHAnsi" w:hAnsiTheme="minorHAnsi" w:cstheme="minorHAnsi"/>
          <w:sz w:val="24"/>
          <w:szCs w:val="24"/>
        </w:rPr>
        <w:t xml:space="preserve"> umowy </w:t>
      </w:r>
      <w:r w:rsidR="003C5141" w:rsidRPr="0086640A">
        <w:rPr>
          <w:rFonts w:asciiTheme="minorHAnsi" w:hAnsiTheme="minorHAnsi" w:cstheme="minorHAnsi"/>
          <w:sz w:val="24"/>
          <w:szCs w:val="24"/>
        </w:rPr>
        <w:br/>
      </w:r>
      <w:r w:rsidR="00DF2BF8" w:rsidRPr="0086640A">
        <w:rPr>
          <w:rFonts w:asciiTheme="minorHAnsi" w:hAnsiTheme="minorHAnsi" w:cstheme="minorHAnsi"/>
          <w:sz w:val="24"/>
          <w:szCs w:val="24"/>
        </w:rPr>
        <w:t>w wysokości 0,</w:t>
      </w:r>
      <w:r w:rsidR="00286161">
        <w:rPr>
          <w:rFonts w:asciiTheme="minorHAnsi" w:hAnsiTheme="minorHAnsi" w:cstheme="minorHAnsi"/>
          <w:sz w:val="24"/>
          <w:szCs w:val="24"/>
        </w:rPr>
        <w:t>1</w:t>
      </w:r>
      <w:r w:rsidRPr="0086640A">
        <w:rPr>
          <w:rFonts w:asciiTheme="minorHAnsi" w:hAnsiTheme="minorHAnsi" w:cstheme="minorHAnsi"/>
          <w:sz w:val="24"/>
          <w:szCs w:val="24"/>
        </w:rPr>
        <w:t xml:space="preserve"> % wynagrodzenia umownego brutto, o którym mowa w </w:t>
      </w:r>
      <w:r w:rsidRPr="0086640A">
        <w:rPr>
          <w:rFonts w:asciiTheme="minorHAnsi" w:hAnsiTheme="minorHAnsi" w:cstheme="minorHAnsi"/>
          <w:color w:val="000000"/>
          <w:sz w:val="24"/>
          <w:szCs w:val="24"/>
        </w:rPr>
        <w:t xml:space="preserve">§ </w:t>
      </w:r>
      <w:r w:rsidR="00CB3763" w:rsidRPr="0086640A">
        <w:rPr>
          <w:rFonts w:asciiTheme="minorHAnsi" w:hAnsiTheme="minorHAnsi" w:cstheme="minorHAnsi"/>
          <w:color w:val="000000"/>
          <w:sz w:val="24"/>
          <w:szCs w:val="24"/>
        </w:rPr>
        <w:t>10</w:t>
      </w:r>
      <w:r w:rsidRPr="0086640A">
        <w:rPr>
          <w:rFonts w:asciiTheme="minorHAnsi" w:hAnsiTheme="minorHAnsi" w:cstheme="minorHAnsi"/>
          <w:color w:val="000000"/>
          <w:sz w:val="24"/>
          <w:szCs w:val="24"/>
        </w:rPr>
        <w:t xml:space="preserve"> ust. 1</w:t>
      </w:r>
      <w:r w:rsidRPr="0086640A">
        <w:rPr>
          <w:rFonts w:asciiTheme="minorHAnsi" w:hAnsiTheme="minorHAnsi" w:cstheme="minorHAnsi"/>
          <w:sz w:val="24"/>
          <w:szCs w:val="24"/>
        </w:rPr>
        <w:t xml:space="preserve">  za każdy tydzień braku ubezpieczenia, </w:t>
      </w:r>
    </w:p>
    <w:p w14:paraId="43186335" w14:textId="65B8EC3E" w:rsidR="007D4129" w:rsidRPr="0086640A" w:rsidRDefault="007D4129" w:rsidP="005A224C">
      <w:pPr>
        <w:numPr>
          <w:ilvl w:val="1"/>
          <w:numId w:val="14"/>
        </w:numPr>
        <w:suppressAutoHyphens/>
        <w:spacing w:after="0" w:line="240" w:lineRule="auto"/>
        <w:ind w:left="993" w:right="72" w:hanging="567"/>
        <w:jc w:val="both"/>
        <w:rPr>
          <w:rFonts w:asciiTheme="minorHAnsi" w:hAnsiTheme="minorHAnsi" w:cstheme="minorHAnsi"/>
          <w:sz w:val="24"/>
          <w:szCs w:val="24"/>
        </w:rPr>
      </w:pPr>
      <w:r w:rsidRPr="0086640A">
        <w:rPr>
          <w:rFonts w:asciiTheme="minorHAnsi" w:hAnsiTheme="minorHAnsi" w:cstheme="minorHAnsi"/>
          <w:sz w:val="24"/>
          <w:szCs w:val="24"/>
        </w:rPr>
        <w:t>za każdy dzień jakiegokolwiek innego naruszenia umowy, jeśli Wykonawca nie zaprzestanie naruszeń lub nie naprawi szkód spowodowanych</w:t>
      </w:r>
      <w:r w:rsidR="00FE41CD" w:rsidRPr="00FE41CD">
        <w:rPr>
          <w:rFonts w:asciiTheme="minorHAnsi" w:hAnsiTheme="minorHAnsi" w:cstheme="minorHAnsi"/>
          <w:sz w:val="24"/>
          <w:szCs w:val="24"/>
        </w:rPr>
        <w:t xml:space="preserve"> </w:t>
      </w:r>
      <w:r w:rsidR="00FE41CD" w:rsidRPr="0086640A">
        <w:rPr>
          <w:rFonts w:asciiTheme="minorHAnsi" w:hAnsiTheme="minorHAnsi" w:cstheme="minorHAnsi"/>
          <w:sz w:val="24"/>
          <w:szCs w:val="24"/>
        </w:rPr>
        <w:t>naruszeniami</w:t>
      </w:r>
      <w:r w:rsidRPr="0086640A">
        <w:rPr>
          <w:rFonts w:asciiTheme="minorHAnsi" w:hAnsiTheme="minorHAnsi" w:cstheme="minorHAnsi"/>
          <w:sz w:val="24"/>
          <w:szCs w:val="24"/>
        </w:rPr>
        <w:t xml:space="preserve"> </w:t>
      </w:r>
      <w:r w:rsidR="00FB040A" w:rsidRPr="0086640A">
        <w:rPr>
          <w:rFonts w:asciiTheme="minorHAnsi" w:hAnsiTheme="minorHAnsi" w:cstheme="minorHAnsi"/>
          <w:sz w:val="24"/>
          <w:szCs w:val="24"/>
        </w:rPr>
        <w:br/>
      </w:r>
      <w:r w:rsidRPr="0086640A">
        <w:rPr>
          <w:rFonts w:asciiTheme="minorHAnsi" w:hAnsiTheme="minorHAnsi" w:cstheme="minorHAnsi"/>
          <w:sz w:val="24"/>
          <w:szCs w:val="24"/>
        </w:rPr>
        <w:t>w terminie wyznaczonym przez Zamawiającego w pisemnym wezwaniu, wysokości 0,</w:t>
      </w:r>
      <w:r w:rsidR="00E83F9F">
        <w:rPr>
          <w:rFonts w:asciiTheme="minorHAnsi" w:hAnsiTheme="minorHAnsi" w:cstheme="minorHAnsi"/>
          <w:sz w:val="24"/>
          <w:szCs w:val="24"/>
        </w:rPr>
        <w:t xml:space="preserve">06 </w:t>
      </w:r>
      <w:r w:rsidRPr="0086640A">
        <w:rPr>
          <w:rFonts w:asciiTheme="minorHAnsi" w:hAnsiTheme="minorHAnsi" w:cstheme="minorHAnsi"/>
          <w:sz w:val="24"/>
          <w:szCs w:val="24"/>
        </w:rPr>
        <w:t xml:space="preserve">% wynagrodzenia umownego brutto, o którym mowa w </w:t>
      </w:r>
      <w:r w:rsidRPr="0086640A">
        <w:rPr>
          <w:rFonts w:asciiTheme="minorHAnsi" w:hAnsiTheme="minorHAnsi" w:cstheme="minorHAnsi"/>
          <w:color w:val="000000"/>
          <w:sz w:val="24"/>
          <w:szCs w:val="24"/>
        </w:rPr>
        <w:t>§</w:t>
      </w:r>
      <w:r w:rsidR="00CB3763" w:rsidRPr="0086640A">
        <w:rPr>
          <w:rFonts w:asciiTheme="minorHAnsi" w:hAnsiTheme="minorHAnsi" w:cstheme="minorHAnsi"/>
          <w:color w:val="000000"/>
          <w:sz w:val="24"/>
          <w:szCs w:val="24"/>
        </w:rPr>
        <w:t xml:space="preserve">10 </w:t>
      </w:r>
      <w:r w:rsidRPr="0086640A">
        <w:rPr>
          <w:rFonts w:asciiTheme="minorHAnsi" w:hAnsiTheme="minorHAnsi" w:cstheme="minorHAnsi"/>
          <w:color w:val="000000"/>
          <w:sz w:val="24"/>
          <w:szCs w:val="24"/>
        </w:rPr>
        <w:t>ust. 1</w:t>
      </w:r>
      <w:r w:rsidRPr="0086640A">
        <w:rPr>
          <w:rFonts w:asciiTheme="minorHAnsi" w:hAnsiTheme="minorHAnsi" w:cstheme="minorHAnsi"/>
          <w:sz w:val="24"/>
          <w:szCs w:val="24"/>
        </w:rPr>
        <w:t>,</w:t>
      </w:r>
    </w:p>
    <w:p w14:paraId="19A2B907" w14:textId="7FD9B8FE" w:rsidR="00804B5D" w:rsidRPr="008878B7" w:rsidRDefault="00804B5D" w:rsidP="005A224C">
      <w:pPr>
        <w:numPr>
          <w:ilvl w:val="1"/>
          <w:numId w:val="14"/>
        </w:numPr>
        <w:suppressAutoHyphens/>
        <w:spacing w:after="0" w:line="240" w:lineRule="auto"/>
        <w:ind w:left="993" w:right="72" w:hanging="567"/>
        <w:jc w:val="both"/>
        <w:rPr>
          <w:rFonts w:asciiTheme="minorHAnsi" w:hAnsiTheme="minorHAnsi" w:cstheme="minorHAnsi"/>
          <w:sz w:val="24"/>
          <w:szCs w:val="24"/>
        </w:rPr>
      </w:pPr>
      <w:r w:rsidRPr="008878B7">
        <w:rPr>
          <w:rFonts w:asciiTheme="minorHAnsi" w:hAnsiTheme="minorHAnsi" w:cstheme="minorHAnsi"/>
          <w:sz w:val="24"/>
          <w:szCs w:val="24"/>
        </w:rPr>
        <w:t xml:space="preserve">za brak zabezpieczeń pni drzew na terenie placu budowy przed uszkodzeniami mechanicznymi w wysokości </w:t>
      </w:r>
      <w:r w:rsidR="00E83F9F">
        <w:rPr>
          <w:rFonts w:asciiTheme="minorHAnsi" w:hAnsiTheme="minorHAnsi" w:cstheme="minorHAnsi"/>
          <w:sz w:val="24"/>
          <w:szCs w:val="24"/>
        </w:rPr>
        <w:t>6</w:t>
      </w:r>
      <w:r w:rsidRPr="008878B7">
        <w:rPr>
          <w:rFonts w:asciiTheme="minorHAnsi" w:hAnsiTheme="minorHAnsi" w:cstheme="minorHAnsi"/>
          <w:sz w:val="24"/>
          <w:szCs w:val="24"/>
        </w:rPr>
        <w:t>00 zł za każde drzewo,</w:t>
      </w:r>
    </w:p>
    <w:p w14:paraId="12A1140B" w14:textId="751241E1" w:rsidR="00804B5D" w:rsidRPr="008878B7" w:rsidRDefault="00804B5D" w:rsidP="005A224C">
      <w:pPr>
        <w:numPr>
          <w:ilvl w:val="1"/>
          <w:numId w:val="14"/>
        </w:numPr>
        <w:suppressAutoHyphens/>
        <w:spacing w:after="0" w:line="240" w:lineRule="auto"/>
        <w:ind w:left="993" w:right="72" w:hanging="567"/>
        <w:jc w:val="both"/>
        <w:rPr>
          <w:rFonts w:asciiTheme="minorHAnsi" w:hAnsiTheme="minorHAnsi" w:cstheme="minorHAnsi"/>
          <w:sz w:val="24"/>
          <w:szCs w:val="24"/>
        </w:rPr>
      </w:pPr>
      <w:r w:rsidRPr="008878B7">
        <w:rPr>
          <w:rFonts w:asciiTheme="minorHAnsi" w:hAnsiTheme="minorHAnsi" w:cstheme="minorHAnsi"/>
          <w:sz w:val="24"/>
          <w:szCs w:val="24"/>
        </w:rPr>
        <w:t>za niewłaściwe zabezpieczenie pni drzew na placu bud</w:t>
      </w:r>
      <w:r w:rsidR="003C2046" w:rsidRPr="008878B7">
        <w:rPr>
          <w:rFonts w:asciiTheme="minorHAnsi" w:hAnsiTheme="minorHAnsi" w:cstheme="minorHAnsi"/>
          <w:sz w:val="24"/>
          <w:szCs w:val="24"/>
        </w:rPr>
        <w:t xml:space="preserve">owy w wysokości </w:t>
      </w:r>
      <w:r w:rsidR="00E83F9F">
        <w:rPr>
          <w:rFonts w:asciiTheme="minorHAnsi" w:hAnsiTheme="minorHAnsi" w:cstheme="minorHAnsi"/>
          <w:sz w:val="24"/>
          <w:szCs w:val="24"/>
        </w:rPr>
        <w:t>4</w:t>
      </w:r>
      <w:r w:rsidR="003C2046" w:rsidRPr="008878B7">
        <w:rPr>
          <w:rFonts w:asciiTheme="minorHAnsi" w:hAnsiTheme="minorHAnsi" w:cstheme="minorHAnsi"/>
          <w:sz w:val="24"/>
          <w:szCs w:val="24"/>
        </w:rPr>
        <w:t>00,00 zł za ka</w:t>
      </w:r>
      <w:r w:rsidRPr="008878B7">
        <w:rPr>
          <w:rFonts w:asciiTheme="minorHAnsi" w:hAnsiTheme="minorHAnsi" w:cstheme="minorHAnsi"/>
          <w:sz w:val="24"/>
          <w:szCs w:val="24"/>
        </w:rPr>
        <w:t>żdy taki przypadek,</w:t>
      </w:r>
    </w:p>
    <w:p w14:paraId="488A9CF2" w14:textId="4C526DFE" w:rsidR="00804B5D" w:rsidRPr="008878B7" w:rsidRDefault="00804B5D" w:rsidP="005A224C">
      <w:pPr>
        <w:numPr>
          <w:ilvl w:val="1"/>
          <w:numId w:val="14"/>
        </w:numPr>
        <w:suppressAutoHyphens/>
        <w:spacing w:after="0" w:line="240" w:lineRule="auto"/>
        <w:ind w:left="993" w:right="72" w:hanging="567"/>
        <w:jc w:val="both"/>
        <w:rPr>
          <w:rFonts w:asciiTheme="minorHAnsi" w:hAnsiTheme="minorHAnsi" w:cstheme="minorHAnsi"/>
          <w:sz w:val="24"/>
          <w:szCs w:val="24"/>
        </w:rPr>
      </w:pPr>
      <w:r w:rsidRPr="008878B7">
        <w:rPr>
          <w:rFonts w:asciiTheme="minorHAnsi" w:hAnsiTheme="minorHAnsi" w:cstheme="minorHAnsi"/>
          <w:sz w:val="24"/>
          <w:szCs w:val="24"/>
        </w:rPr>
        <w:t xml:space="preserve">za uszkodzenie </w:t>
      </w:r>
      <w:r w:rsidR="0016575B" w:rsidRPr="008878B7">
        <w:rPr>
          <w:rFonts w:asciiTheme="minorHAnsi" w:hAnsiTheme="minorHAnsi" w:cstheme="minorHAnsi"/>
          <w:sz w:val="24"/>
          <w:szCs w:val="24"/>
        </w:rPr>
        <w:t xml:space="preserve">z </w:t>
      </w:r>
      <w:r w:rsidRPr="008878B7">
        <w:rPr>
          <w:rFonts w:asciiTheme="minorHAnsi" w:hAnsiTheme="minorHAnsi" w:cstheme="minorHAnsi"/>
          <w:sz w:val="24"/>
          <w:szCs w:val="24"/>
        </w:rPr>
        <w:t>przyczyn leżących po stronie Wykonawcy gałę</w:t>
      </w:r>
      <w:r w:rsidR="00326D93" w:rsidRPr="008878B7">
        <w:rPr>
          <w:rFonts w:asciiTheme="minorHAnsi" w:hAnsiTheme="minorHAnsi" w:cstheme="minorHAnsi"/>
          <w:sz w:val="24"/>
          <w:szCs w:val="24"/>
        </w:rPr>
        <w:t>zi i konarów korony drzewa, np.</w:t>
      </w:r>
      <w:r w:rsidRPr="008878B7">
        <w:rPr>
          <w:rFonts w:asciiTheme="minorHAnsi" w:hAnsiTheme="minorHAnsi" w:cstheme="minorHAnsi"/>
          <w:sz w:val="24"/>
          <w:szCs w:val="24"/>
        </w:rPr>
        <w:t xml:space="preserve"> przez sprzęt budowlany w wysokości </w:t>
      </w:r>
      <w:r w:rsidR="00E83F9F">
        <w:rPr>
          <w:rFonts w:asciiTheme="minorHAnsi" w:hAnsiTheme="minorHAnsi" w:cstheme="minorHAnsi"/>
          <w:sz w:val="24"/>
          <w:szCs w:val="24"/>
        </w:rPr>
        <w:t>4</w:t>
      </w:r>
      <w:r w:rsidR="0045511D">
        <w:rPr>
          <w:rFonts w:asciiTheme="minorHAnsi" w:hAnsiTheme="minorHAnsi" w:cstheme="minorHAnsi"/>
          <w:sz w:val="24"/>
          <w:szCs w:val="24"/>
        </w:rPr>
        <w:t>00</w:t>
      </w:r>
      <w:r w:rsidRPr="008878B7">
        <w:rPr>
          <w:rFonts w:asciiTheme="minorHAnsi" w:hAnsiTheme="minorHAnsi" w:cstheme="minorHAnsi"/>
          <w:sz w:val="24"/>
          <w:szCs w:val="24"/>
        </w:rPr>
        <w:t>, 00 zł każdy taki przypadek,</w:t>
      </w:r>
    </w:p>
    <w:p w14:paraId="08B3DD8A" w14:textId="50305C71" w:rsidR="00804B5D" w:rsidRDefault="00804B5D" w:rsidP="005A224C">
      <w:pPr>
        <w:numPr>
          <w:ilvl w:val="1"/>
          <w:numId w:val="14"/>
        </w:numPr>
        <w:suppressAutoHyphens/>
        <w:spacing w:after="0" w:line="240" w:lineRule="auto"/>
        <w:ind w:left="993" w:right="72" w:hanging="567"/>
        <w:jc w:val="both"/>
        <w:rPr>
          <w:rFonts w:asciiTheme="minorHAnsi" w:hAnsiTheme="minorHAnsi" w:cstheme="minorHAnsi"/>
          <w:sz w:val="24"/>
          <w:szCs w:val="24"/>
        </w:rPr>
      </w:pPr>
      <w:r w:rsidRPr="008878B7">
        <w:rPr>
          <w:rFonts w:asciiTheme="minorHAnsi" w:hAnsiTheme="minorHAnsi" w:cstheme="minorHAnsi"/>
          <w:sz w:val="24"/>
          <w:szCs w:val="24"/>
        </w:rPr>
        <w:t>za składowanie materiałów budowlanych, kruszyw, gruntów i środków chemicznych oraz wyznaczanie placów postojowych w strefach ochrony drzewa (SOD) w wysok</w:t>
      </w:r>
      <w:r w:rsidR="003C2046" w:rsidRPr="008878B7">
        <w:rPr>
          <w:rFonts w:asciiTheme="minorHAnsi" w:hAnsiTheme="minorHAnsi" w:cstheme="minorHAnsi"/>
          <w:sz w:val="24"/>
          <w:szCs w:val="24"/>
        </w:rPr>
        <w:t>o</w:t>
      </w:r>
      <w:r w:rsidRPr="008878B7">
        <w:rPr>
          <w:rFonts w:asciiTheme="minorHAnsi" w:hAnsiTheme="minorHAnsi" w:cstheme="minorHAnsi"/>
          <w:sz w:val="24"/>
          <w:szCs w:val="24"/>
        </w:rPr>
        <w:t>ści  1 000,00 zł za każde stwierdzone takie miejsce</w:t>
      </w:r>
      <w:r w:rsidR="0003016E" w:rsidRPr="008878B7">
        <w:rPr>
          <w:rFonts w:asciiTheme="minorHAnsi" w:hAnsiTheme="minorHAnsi" w:cstheme="minorHAnsi"/>
          <w:sz w:val="24"/>
          <w:szCs w:val="24"/>
        </w:rPr>
        <w:t>.</w:t>
      </w:r>
    </w:p>
    <w:p w14:paraId="6A574286" w14:textId="663D5555" w:rsidR="00D37110" w:rsidRPr="002828C5" w:rsidRDefault="00D37110" w:rsidP="005A224C">
      <w:pPr>
        <w:numPr>
          <w:ilvl w:val="1"/>
          <w:numId w:val="14"/>
        </w:numPr>
        <w:suppressAutoHyphens/>
        <w:spacing w:after="0" w:line="240" w:lineRule="auto"/>
        <w:ind w:left="993" w:right="72" w:hanging="567"/>
        <w:jc w:val="both"/>
        <w:rPr>
          <w:rFonts w:asciiTheme="minorHAnsi" w:hAnsiTheme="minorHAnsi" w:cstheme="minorHAnsi"/>
          <w:sz w:val="24"/>
          <w:szCs w:val="24"/>
        </w:rPr>
      </w:pPr>
      <w:r w:rsidRPr="002828C5">
        <w:rPr>
          <w:rFonts w:asciiTheme="minorHAnsi" w:hAnsiTheme="minorHAnsi" w:cstheme="minorHAnsi"/>
          <w:snapToGrid w:val="0"/>
          <w:sz w:val="24"/>
          <w:szCs w:val="24"/>
        </w:rPr>
        <w:t xml:space="preserve">za nieprzekazanie przez Wykonawcę oświadczenia, o którym mowa w § </w:t>
      </w:r>
      <w:r w:rsidR="00E843A8" w:rsidRPr="002828C5">
        <w:rPr>
          <w:rFonts w:asciiTheme="minorHAnsi" w:hAnsiTheme="minorHAnsi" w:cstheme="minorHAnsi"/>
          <w:snapToGrid w:val="0"/>
          <w:sz w:val="24"/>
          <w:szCs w:val="24"/>
        </w:rPr>
        <w:t>6</w:t>
      </w:r>
      <w:r w:rsidRPr="002828C5">
        <w:rPr>
          <w:rFonts w:asciiTheme="minorHAnsi" w:hAnsiTheme="minorHAnsi" w:cstheme="minorHAnsi"/>
          <w:snapToGrid w:val="0"/>
          <w:sz w:val="24"/>
          <w:szCs w:val="24"/>
        </w:rPr>
        <w:t xml:space="preserve"> ust. </w:t>
      </w:r>
      <w:r w:rsidR="00E10D26">
        <w:rPr>
          <w:rFonts w:asciiTheme="minorHAnsi" w:hAnsiTheme="minorHAnsi" w:cstheme="minorHAnsi"/>
          <w:snapToGrid w:val="0"/>
          <w:sz w:val="24"/>
          <w:szCs w:val="24"/>
        </w:rPr>
        <w:t>18</w:t>
      </w:r>
      <w:r w:rsidR="006746C9" w:rsidRPr="002828C5">
        <w:rPr>
          <w:rFonts w:asciiTheme="minorHAnsi" w:hAnsiTheme="minorHAnsi" w:cstheme="minorHAnsi"/>
          <w:snapToGrid w:val="0"/>
          <w:sz w:val="24"/>
          <w:szCs w:val="24"/>
        </w:rPr>
        <w:t xml:space="preserve"> </w:t>
      </w:r>
      <w:r w:rsidRPr="002828C5">
        <w:rPr>
          <w:rFonts w:asciiTheme="minorHAnsi" w:hAnsiTheme="minorHAnsi" w:cstheme="minorHAnsi"/>
          <w:snapToGrid w:val="0"/>
          <w:sz w:val="24"/>
          <w:szCs w:val="24"/>
        </w:rPr>
        <w:t>umowy w terminie wymienionym w tym paragrafie, w wysokości 200,00 PLN (słownie: dwieście złotych) za każdy rozpoczęty dzień zwłoki</w:t>
      </w:r>
      <w:r w:rsidR="00E843A8" w:rsidRPr="002828C5">
        <w:rPr>
          <w:rFonts w:asciiTheme="minorHAnsi" w:hAnsiTheme="minorHAnsi" w:cstheme="minorHAnsi"/>
          <w:snapToGrid w:val="0"/>
          <w:sz w:val="24"/>
          <w:szCs w:val="24"/>
        </w:rPr>
        <w:t>.</w:t>
      </w:r>
    </w:p>
    <w:p w14:paraId="43AFE5BA" w14:textId="3B52807A" w:rsidR="005625E4" w:rsidRPr="002828C5" w:rsidRDefault="005625E4" w:rsidP="005625E4">
      <w:pPr>
        <w:numPr>
          <w:ilvl w:val="1"/>
          <w:numId w:val="14"/>
        </w:numPr>
        <w:suppressAutoHyphens/>
        <w:spacing w:after="0" w:line="240" w:lineRule="auto"/>
        <w:ind w:left="993" w:right="72" w:hanging="567"/>
        <w:jc w:val="both"/>
        <w:rPr>
          <w:rFonts w:asciiTheme="minorHAnsi" w:hAnsiTheme="minorHAnsi" w:cstheme="minorHAnsi"/>
          <w:sz w:val="24"/>
          <w:szCs w:val="24"/>
        </w:rPr>
      </w:pPr>
      <w:bookmarkStart w:id="3" w:name="_Hlk65403127"/>
      <w:r w:rsidRPr="002828C5">
        <w:rPr>
          <w:rFonts w:asciiTheme="minorHAnsi" w:hAnsiTheme="minorHAnsi" w:cstheme="minorHAnsi"/>
          <w:sz w:val="24"/>
          <w:szCs w:val="24"/>
        </w:rPr>
        <w:t xml:space="preserve">za </w:t>
      </w:r>
      <w:r w:rsidRPr="002828C5">
        <w:rPr>
          <w:rFonts w:asciiTheme="minorHAnsi" w:eastAsia="Times New Roman" w:hAnsiTheme="minorHAnsi" w:cstheme="minorHAnsi"/>
          <w:sz w:val="24"/>
          <w:szCs w:val="24"/>
          <w:lang w:eastAsia="pl-PL"/>
        </w:rPr>
        <w:t xml:space="preserve">niespełnienie przez Wykonawcę wymogu zatrudnienia na podstawie umowy </w:t>
      </w:r>
      <w:r w:rsidR="008C715C">
        <w:rPr>
          <w:rFonts w:asciiTheme="minorHAnsi" w:eastAsia="Times New Roman" w:hAnsiTheme="minorHAnsi" w:cstheme="minorHAnsi"/>
          <w:sz w:val="24"/>
          <w:szCs w:val="24"/>
          <w:lang w:eastAsia="pl-PL"/>
        </w:rPr>
        <w:br/>
      </w:r>
      <w:r w:rsidRPr="002828C5">
        <w:rPr>
          <w:rFonts w:asciiTheme="minorHAnsi" w:eastAsia="Times New Roman" w:hAnsiTheme="minorHAnsi" w:cstheme="minorHAnsi"/>
          <w:sz w:val="24"/>
          <w:szCs w:val="24"/>
          <w:lang w:eastAsia="pl-PL"/>
        </w:rPr>
        <w:t xml:space="preserve">o pracę osób wykonujących czynności objęte zamówieniem, o których mowa w </w:t>
      </w:r>
      <w:r w:rsidRPr="002828C5">
        <w:rPr>
          <w:rFonts w:asciiTheme="minorHAnsi" w:hAnsiTheme="minorHAnsi" w:cstheme="minorHAnsi"/>
          <w:sz w:val="24"/>
          <w:szCs w:val="24"/>
        </w:rPr>
        <w:t>§ 1 ust. 8, w wysokości 0,</w:t>
      </w:r>
      <w:r w:rsidR="00E83F9F">
        <w:rPr>
          <w:rFonts w:asciiTheme="minorHAnsi" w:hAnsiTheme="minorHAnsi" w:cstheme="minorHAnsi"/>
          <w:sz w:val="24"/>
          <w:szCs w:val="24"/>
        </w:rPr>
        <w:t>1</w:t>
      </w:r>
      <w:r w:rsidRPr="002828C5">
        <w:rPr>
          <w:rFonts w:asciiTheme="minorHAnsi" w:hAnsiTheme="minorHAnsi" w:cstheme="minorHAnsi"/>
          <w:sz w:val="24"/>
          <w:szCs w:val="24"/>
        </w:rPr>
        <w:t xml:space="preserve"> % wynagrodzenia umownego brutto, o którym mowa </w:t>
      </w:r>
      <w:r w:rsidR="008C715C">
        <w:rPr>
          <w:rFonts w:asciiTheme="minorHAnsi" w:hAnsiTheme="minorHAnsi" w:cstheme="minorHAnsi"/>
          <w:sz w:val="24"/>
          <w:szCs w:val="24"/>
        </w:rPr>
        <w:br/>
      </w:r>
      <w:r w:rsidRPr="002828C5">
        <w:rPr>
          <w:rFonts w:asciiTheme="minorHAnsi" w:hAnsiTheme="minorHAnsi" w:cstheme="minorHAnsi"/>
          <w:sz w:val="24"/>
          <w:szCs w:val="24"/>
        </w:rPr>
        <w:t xml:space="preserve">w </w:t>
      </w:r>
      <w:r w:rsidRPr="002828C5">
        <w:rPr>
          <w:rFonts w:asciiTheme="minorHAnsi" w:hAnsiTheme="minorHAnsi" w:cstheme="minorHAnsi"/>
          <w:color w:val="000000"/>
          <w:sz w:val="24"/>
          <w:szCs w:val="24"/>
        </w:rPr>
        <w:t>§ 10 ust. 1</w:t>
      </w:r>
      <w:r w:rsidRPr="002828C5">
        <w:rPr>
          <w:rFonts w:asciiTheme="minorHAnsi" w:hAnsiTheme="minorHAnsi" w:cstheme="minorHAnsi"/>
          <w:sz w:val="24"/>
          <w:szCs w:val="24"/>
        </w:rPr>
        <w:t xml:space="preserve">  za każdy dzień niespełnienia ww. wymogu.</w:t>
      </w:r>
      <w:bookmarkEnd w:id="3"/>
    </w:p>
    <w:p w14:paraId="7746A0A4" w14:textId="77777777" w:rsidR="0035790A" w:rsidRPr="00C24AEC" w:rsidRDefault="00E547D9" w:rsidP="005A224C">
      <w:pPr>
        <w:numPr>
          <w:ilvl w:val="0"/>
          <w:numId w:val="14"/>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Zamawiający ma prawo do dochodzenia odszkodowania uzupełniającego na zasadach ogólnych Kodeksu cywilnego, przewyższającego wysokość zastrzeżonych kar umownych.</w:t>
      </w:r>
    </w:p>
    <w:p w14:paraId="17C9A5A1" w14:textId="011D1DD0" w:rsidR="009502B8" w:rsidRPr="00C24AEC" w:rsidRDefault="003C2046" w:rsidP="005A224C">
      <w:pPr>
        <w:numPr>
          <w:ilvl w:val="0"/>
          <w:numId w:val="14"/>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Łączna wysokość</w:t>
      </w:r>
      <w:r w:rsidR="009502B8" w:rsidRPr="00C24AEC">
        <w:rPr>
          <w:rFonts w:asciiTheme="minorHAnsi" w:hAnsiTheme="minorHAnsi" w:cstheme="minorHAnsi"/>
          <w:sz w:val="24"/>
          <w:szCs w:val="24"/>
        </w:rPr>
        <w:t xml:space="preserve"> naliczonych przez Zamawiającego kar umownych nie </w:t>
      </w:r>
      <w:r w:rsidR="000D4DEF" w:rsidRPr="00C24AEC">
        <w:rPr>
          <w:rFonts w:asciiTheme="minorHAnsi" w:hAnsiTheme="minorHAnsi" w:cstheme="minorHAnsi"/>
          <w:sz w:val="24"/>
          <w:szCs w:val="24"/>
        </w:rPr>
        <w:t xml:space="preserve">może przekroczyć 50% wartości </w:t>
      </w:r>
      <w:r w:rsidR="009502B8" w:rsidRPr="00C24AEC">
        <w:rPr>
          <w:rFonts w:asciiTheme="minorHAnsi" w:hAnsiTheme="minorHAnsi" w:cstheme="minorHAnsi"/>
          <w:sz w:val="24"/>
          <w:szCs w:val="24"/>
        </w:rPr>
        <w:t xml:space="preserve">wynagrodzenia umownego brutto, o którym mowa </w:t>
      </w:r>
      <w:r w:rsidR="009502B8" w:rsidRPr="0086640A">
        <w:rPr>
          <w:rFonts w:asciiTheme="minorHAnsi" w:hAnsiTheme="minorHAnsi" w:cstheme="minorHAnsi"/>
          <w:sz w:val="24"/>
          <w:szCs w:val="24"/>
        </w:rPr>
        <w:t xml:space="preserve">w § </w:t>
      </w:r>
      <w:r w:rsidR="00CB3763" w:rsidRPr="0086640A">
        <w:rPr>
          <w:rFonts w:asciiTheme="minorHAnsi" w:hAnsiTheme="minorHAnsi" w:cstheme="minorHAnsi"/>
          <w:sz w:val="24"/>
          <w:szCs w:val="24"/>
        </w:rPr>
        <w:t>10</w:t>
      </w:r>
      <w:r w:rsidR="009502B8" w:rsidRPr="0086640A">
        <w:rPr>
          <w:rFonts w:asciiTheme="minorHAnsi" w:hAnsiTheme="minorHAnsi" w:cstheme="minorHAnsi"/>
          <w:sz w:val="24"/>
          <w:szCs w:val="24"/>
        </w:rPr>
        <w:t xml:space="preserve"> ust. 1,</w:t>
      </w:r>
    </w:p>
    <w:p w14:paraId="497F30C4" w14:textId="77777777" w:rsidR="00FE41CD" w:rsidRDefault="00FE41CD" w:rsidP="00AD5677">
      <w:pPr>
        <w:tabs>
          <w:tab w:val="left" w:pos="5011"/>
          <w:tab w:val="left" w:pos="9356"/>
        </w:tabs>
        <w:spacing w:after="0" w:line="240" w:lineRule="auto"/>
        <w:jc w:val="center"/>
        <w:rPr>
          <w:rFonts w:asciiTheme="minorHAnsi" w:hAnsiTheme="minorHAnsi" w:cstheme="minorHAnsi"/>
          <w:b/>
          <w:sz w:val="24"/>
          <w:szCs w:val="24"/>
        </w:rPr>
      </w:pPr>
    </w:p>
    <w:p w14:paraId="158C6EF7" w14:textId="618514E3" w:rsidR="00AD5677" w:rsidRPr="00C24AEC" w:rsidRDefault="00AD5677" w:rsidP="00AD5677">
      <w:pPr>
        <w:tabs>
          <w:tab w:val="left" w:pos="5011"/>
          <w:tab w:val="left" w:pos="9356"/>
        </w:tabs>
        <w:spacing w:after="0" w:line="240" w:lineRule="auto"/>
        <w:jc w:val="center"/>
        <w:rPr>
          <w:rFonts w:asciiTheme="minorHAnsi" w:hAnsiTheme="minorHAnsi" w:cstheme="minorHAnsi"/>
          <w:b/>
          <w:sz w:val="24"/>
          <w:szCs w:val="24"/>
        </w:rPr>
      </w:pPr>
      <w:r w:rsidRPr="00C24AEC">
        <w:rPr>
          <w:rFonts w:asciiTheme="minorHAnsi" w:hAnsiTheme="minorHAnsi" w:cstheme="minorHAnsi"/>
          <w:b/>
          <w:sz w:val="24"/>
          <w:szCs w:val="24"/>
        </w:rPr>
        <w:t>§ 1</w:t>
      </w:r>
      <w:r w:rsidR="00CB3763">
        <w:rPr>
          <w:rFonts w:asciiTheme="minorHAnsi" w:hAnsiTheme="minorHAnsi" w:cstheme="minorHAnsi"/>
          <w:b/>
          <w:sz w:val="24"/>
          <w:szCs w:val="24"/>
        </w:rPr>
        <w:t>5</w:t>
      </w:r>
    </w:p>
    <w:p w14:paraId="4789C482" w14:textId="2C2F7E33" w:rsidR="00AD5677" w:rsidRDefault="00AD5677" w:rsidP="00AD5677">
      <w:pPr>
        <w:tabs>
          <w:tab w:val="left" w:pos="5011"/>
          <w:tab w:val="left" w:pos="9356"/>
        </w:tabs>
        <w:spacing w:after="0" w:line="240" w:lineRule="auto"/>
        <w:jc w:val="center"/>
        <w:rPr>
          <w:rFonts w:asciiTheme="minorHAnsi" w:hAnsiTheme="minorHAnsi" w:cstheme="minorHAnsi"/>
          <w:b/>
          <w:sz w:val="24"/>
          <w:szCs w:val="24"/>
        </w:rPr>
      </w:pPr>
      <w:r w:rsidRPr="00C24AEC">
        <w:rPr>
          <w:rFonts w:asciiTheme="minorHAnsi" w:hAnsiTheme="minorHAnsi" w:cstheme="minorHAnsi"/>
          <w:b/>
          <w:sz w:val="24"/>
          <w:szCs w:val="24"/>
        </w:rPr>
        <w:t>Odstąpienie od umowy</w:t>
      </w:r>
    </w:p>
    <w:p w14:paraId="350943D8" w14:textId="77777777" w:rsidR="00AB223B" w:rsidRPr="00C24AEC" w:rsidRDefault="00AB223B" w:rsidP="00AD5677">
      <w:pPr>
        <w:tabs>
          <w:tab w:val="left" w:pos="5011"/>
          <w:tab w:val="left" w:pos="9356"/>
        </w:tabs>
        <w:spacing w:after="0" w:line="240" w:lineRule="auto"/>
        <w:jc w:val="center"/>
        <w:rPr>
          <w:rFonts w:asciiTheme="minorHAnsi" w:hAnsiTheme="minorHAnsi" w:cstheme="minorHAnsi"/>
          <w:b/>
          <w:sz w:val="24"/>
          <w:szCs w:val="24"/>
        </w:rPr>
      </w:pPr>
    </w:p>
    <w:p w14:paraId="0B4493B5" w14:textId="77777777" w:rsidR="007D4129" w:rsidRPr="00C24AEC" w:rsidRDefault="00AD5677" w:rsidP="005A224C">
      <w:pPr>
        <w:numPr>
          <w:ilvl w:val="0"/>
          <w:numId w:val="11"/>
        </w:numPr>
        <w:suppressAutoHyphens/>
        <w:spacing w:after="0" w:line="240" w:lineRule="auto"/>
        <w:ind w:left="426" w:right="72" w:hanging="426"/>
        <w:jc w:val="both"/>
        <w:rPr>
          <w:rFonts w:asciiTheme="minorHAnsi" w:hAnsiTheme="minorHAnsi" w:cstheme="minorHAnsi"/>
          <w:sz w:val="24"/>
          <w:szCs w:val="24"/>
        </w:rPr>
      </w:pPr>
      <w:r w:rsidRPr="00C24AEC">
        <w:rPr>
          <w:rFonts w:asciiTheme="minorHAnsi" w:hAnsiTheme="minorHAnsi" w:cstheme="minorHAnsi"/>
          <w:sz w:val="24"/>
          <w:szCs w:val="24"/>
        </w:rPr>
        <w:t xml:space="preserve">Wykonawca będzie miał prawo odstąpić od umowy w przypadku odmowy, bez uzasadnionej przyczyny, odbioru robót lub </w:t>
      </w:r>
      <w:r w:rsidR="008850A2" w:rsidRPr="00C24AEC">
        <w:rPr>
          <w:rFonts w:asciiTheme="minorHAnsi" w:hAnsiTheme="minorHAnsi" w:cstheme="minorHAnsi"/>
          <w:sz w:val="24"/>
          <w:szCs w:val="24"/>
        </w:rPr>
        <w:t>odmowy podpisania</w:t>
      </w:r>
      <w:r w:rsidRPr="00C24AEC">
        <w:rPr>
          <w:rFonts w:asciiTheme="minorHAnsi" w:hAnsiTheme="minorHAnsi" w:cstheme="minorHAnsi"/>
          <w:sz w:val="24"/>
          <w:szCs w:val="24"/>
        </w:rPr>
        <w:t xml:space="preserve"> protokołu odbioru robót</w:t>
      </w:r>
      <w:r w:rsidR="008F7728" w:rsidRPr="00C24AEC">
        <w:rPr>
          <w:rFonts w:asciiTheme="minorHAnsi" w:hAnsiTheme="minorHAnsi" w:cstheme="minorHAnsi"/>
          <w:sz w:val="24"/>
          <w:szCs w:val="24"/>
        </w:rPr>
        <w:t xml:space="preserve"> przez Zamawiającego.</w:t>
      </w:r>
    </w:p>
    <w:p w14:paraId="60E3507B" w14:textId="77777777" w:rsidR="00AD5677" w:rsidRPr="00C24AEC" w:rsidRDefault="00AD5677" w:rsidP="005A224C">
      <w:pPr>
        <w:numPr>
          <w:ilvl w:val="0"/>
          <w:numId w:val="11"/>
        </w:numPr>
        <w:suppressAutoHyphens/>
        <w:spacing w:after="0" w:line="240" w:lineRule="auto"/>
        <w:ind w:left="426" w:right="72" w:hanging="426"/>
        <w:jc w:val="both"/>
        <w:rPr>
          <w:rFonts w:asciiTheme="minorHAnsi" w:hAnsiTheme="minorHAnsi" w:cstheme="minorHAnsi"/>
          <w:sz w:val="24"/>
          <w:szCs w:val="24"/>
        </w:rPr>
      </w:pPr>
      <w:r w:rsidRPr="00C24AEC">
        <w:rPr>
          <w:rFonts w:asciiTheme="minorHAnsi" w:hAnsiTheme="minorHAnsi" w:cstheme="minorHAnsi"/>
          <w:sz w:val="24"/>
          <w:szCs w:val="24"/>
        </w:rPr>
        <w:t xml:space="preserve">Zamawiający poza przypadkami wymienionymi w Kodeksie Cywilnym będzie miał prawo odstąpić od umowy </w:t>
      </w:r>
      <w:r w:rsidR="003C2046" w:rsidRPr="00C24AEC">
        <w:rPr>
          <w:rFonts w:asciiTheme="minorHAnsi" w:hAnsiTheme="minorHAnsi" w:cstheme="minorHAnsi"/>
          <w:sz w:val="24"/>
          <w:szCs w:val="24"/>
        </w:rPr>
        <w:t xml:space="preserve"> w całoś</w:t>
      </w:r>
      <w:r w:rsidR="009502B8" w:rsidRPr="00C24AEC">
        <w:rPr>
          <w:rFonts w:asciiTheme="minorHAnsi" w:hAnsiTheme="minorHAnsi" w:cstheme="minorHAnsi"/>
          <w:sz w:val="24"/>
          <w:szCs w:val="24"/>
        </w:rPr>
        <w:t xml:space="preserve">ci lub części </w:t>
      </w:r>
      <w:r w:rsidRPr="00C24AEC">
        <w:rPr>
          <w:rFonts w:asciiTheme="minorHAnsi" w:hAnsiTheme="minorHAnsi" w:cstheme="minorHAnsi"/>
          <w:sz w:val="24"/>
          <w:szCs w:val="24"/>
        </w:rPr>
        <w:t>w przypadku:</w:t>
      </w:r>
    </w:p>
    <w:p w14:paraId="0B9374B3" w14:textId="77777777" w:rsidR="007D4129" w:rsidRPr="00C24AEC" w:rsidRDefault="007D4129" w:rsidP="005A224C">
      <w:pPr>
        <w:numPr>
          <w:ilvl w:val="1"/>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lastRenderedPageBreak/>
        <w:t>w razie wystąpienia istotnej zmiany okoliczności powodujące</w:t>
      </w:r>
      <w:r w:rsidR="000B05EC" w:rsidRPr="00C24AEC">
        <w:rPr>
          <w:rFonts w:asciiTheme="minorHAnsi" w:hAnsiTheme="minorHAnsi" w:cstheme="minorHAnsi"/>
          <w:sz w:val="24"/>
          <w:szCs w:val="24"/>
        </w:rPr>
        <w:t xml:space="preserve">j, że wykonanie umowy nie leży </w:t>
      </w:r>
      <w:r w:rsidRPr="00C24AEC">
        <w:rPr>
          <w:rFonts w:asciiTheme="minorHAnsi" w:hAnsiTheme="minorHAnsi" w:cstheme="minorHAnsi"/>
          <w:sz w:val="24"/>
          <w:szCs w:val="24"/>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w:t>
      </w:r>
      <w:r w:rsidR="008C7E79" w:rsidRPr="00C24AEC">
        <w:rPr>
          <w:rFonts w:asciiTheme="minorHAnsi" w:hAnsiTheme="minorHAnsi" w:cstheme="minorHAnsi"/>
          <w:sz w:val="24"/>
          <w:szCs w:val="24"/>
        </w:rPr>
        <w:t>1</w:t>
      </w:r>
      <w:r w:rsidR="00C31CBA" w:rsidRPr="00C24AEC">
        <w:rPr>
          <w:rFonts w:asciiTheme="minorHAnsi" w:hAnsiTheme="minorHAnsi" w:cstheme="minorHAnsi"/>
          <w:sz w:val="24"/>
          <w:szCs w:val="24"/>
        </w:rPr>
        <w:t>0</w:t>
      </w:r>
      <w:r w:rsidRPr="00C24AEC">
        <w:rPr>
          <w:rFonts w:asciiTheme="minorHAnsi" w:hAnsiTheme="minorHAnsi" w:cstheme="minorHAnsi"/>
          <w:sz w:val="24"/>
          <w:szCs w:val="24"/>
        </w:rPr>
        <w:t xml:space="preserve"> dni od dnia powzięcia wiadomości  o tych okolicznościach,</w:t>
      </w:r>
    </w:p>
    <w:p w14:paraId="32F0ADBA" w14:textId="77777777" w:rsidR="007D4129" w:rsidRPr="00C24AEC" w:rsidRDefault="007D4129" w:rsidP="005A224C">
      <w:pPr>
        <w:numPr>
          <w:ilvl w:val="1"/>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w razie wystąpienia opóźnienia w wykonaniu zakresu przedmiotu umowy z winy Wykonawcy trwającego dłużej n</w:t>
      </w:r>
      <w:r w:rsidR="008C7E79" w:rsidRPr="00C24AEC">
        <w:rPr>
          <w:rFonts w:asciiTheme="minorHAnsi" w:hAnsiTheme="minorHAnsi" w:cstheme="minorHAnsi"/>
          <w:sz w:val="24"/>
          <w:szCs w:val="24"/>
        </w:rPr>
        <w:t>iż 7</w:t>
      </w:r>
      <w:r w:rsidRPr="00C24AEC">
        <w:rPr>
          <w:rFonts w:asciiTheme="minorHAnsi" w:hAnsiTheme="minorHAnsi" w:cstheme="minorHAnsi"/>
          <w:sz w:val="24"/>
          <w:szCs w:val="24"/>
        </w:rPr>
        <w:t xml:space="preserve"> dni,</w:t>
      </w:r>
    </w:p>
    <w:p w14:paraId="564582F9" w14:textId="77777777" w:rsidR="007D4129" w:rsidRPr="00C24AEC" w:rsidRDefault="007D4129" w:rsidP="005A224C">
      <w:pPr>
        <w:numPr>
          <w:ilvl w:val="1"/>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zostanie wydany nakaz zajęcia majątku Wykonawcy, w</w:t>
      </w:r>
      <w:r w:rsidR="008C7E79" w:rsidRPr="00C24AEC">
        <w:rPr>
          <w:rFonts w:asciiTheme="minorHAnsi" w:hAnsiTheme="minorHAnsi" w:cstheme="minorHAnsi"/>
          <w:sz w:val="24"/>
          <w:szCs w:val="24"/>
        </w:rPr>
        <w:t xml:space="preserve"> ciągu 1</w:t>
      </w:r>
      <w:r w:rsidR="00C31CBA" w:rsidRPr="00C24AEC">
        <w:rPr>
          <w:rFonts w:asciiTheme="minorHAnsi" w:hAnsiTheme="minorHAnsi" w:cstheme="minorHAnsi"/>
          <w:sz w:val="24"/>
          <w:szCs w:val="24"/>
        </w:rPr>
        <w:t>0</w:t>
      </w:r>
      <w:r w:rsidRPr="00C24AEC">
        <w:rPr>
          <w:rFonts w:asciiTheme="minorHAnsi" w:hAnsiTheme="minorHAnsi" w:cstheme="minorHAnsi"/>
          <w:sz w:val="24"/>
          <w:szCs w:val="24"/>
        </w:rPr>
        <w:t xml:space="preserve"> dni od dnia powzięcia o tym wiadomości przez Zamawiającego,</w:t>
      </w:r>
    </w:p>
    <w:p w14:paraId="43BE7275" w14:textId="77777777" w:rsidR="007D4129" w:rsidRPr="00C24AEC" w:rsidRDefault="007D4129" w:rsidP="005A224C">
      <w:pPr>
        <w:numPr>
          <w:ilvl w:val="1"/>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Wykonawca z przyczyn leżących po jego stronie nie rozpoczął realizacji przedmiotu umowy, w terminie 7 dni od dnia przekazania terenu budowy,</w:t>
      </w:r>
    </w:p>
    <w:p w14:paraId="7C39D0D6" w14:textId="77777777" w:rsidR="007D4129" w:rsidRPr="00C24AEC" w:rsidRDefault="00C31CBA" w:rsidP="005A224C">
      <w:pPr>
        <w:numPr>
          <w:ilvl w:val="1"/>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I</w:t>
      </w:r>
      <w:r w:rsidR="007D4129" w:rsidRPr="00C24AEC">
        <w:rPr>
          <w:rFonts w:asciiTheme="minorHAnsi" w:hAnsiTheme="minorHAnsi" w:cstheme="minorHAnsi"/>
          <w:sz w:val="24"/>
          <w:szCs w:val="24"/>
        </w:rPr>
        <w:t>nspektor nadzoru autorskiego lub instytucje nadzoru budowlanego wstrzymały wykonywanie robót z przyczyn nieprawidłowego lub niebezpiecznego ich wykonywania bądź wykonywania robót w okolicznościach mogących spowodować szkodę</w:t>
      </w:r>
      <w:r w:rsidR="00A071E1" w:rsidRPr="00C24AEC">
        <w:rPr>
          <w:rFonts w:asciiTheme="minorHAnsi" w:hAnsiTheme="minorHAnsi" w:cstheme="minorHAnsi"/>
          <w:sz w:val="24"/>
          <w:szCs w:val="24"/>
        </w:rPr>
        <w:t xml:space="preserve"> </w:t>
      </w:r>
      <w:r w:rsidR="007D4129" w:rsidRPr="00C24AEC">
        <w:rPr>
          <w:rFonts w:asciiTheme="minorHAnsi" w:hAnsiTheme="minorHAnsi" w:cstheme="minorHAnsi"/>
          <w:sz w:val="24"/>
          <w:szCs w:val="24"/>
        </w:rPr>
        <w:t xml:space="preserve">na majątku Zamawiającego, a Wykonawca nie podjął stosownych działań </w:t>
      </w:r>
      <w:r w:rsidR="008B0CE2" w:rsidRPr="00C24AEC">
        <w:rPr>
          <w:rFonts w:asciiTheme="minorHAnsi" w:hAnsiTheme="minorHAnsi" w:cstheme="minorHAnsi"/>
          <w:sz w:val="24"/>
          <w:szCs w:val="24"/>
        </w:rPr>
        <w:t xml:space="preserve">w </w:t>
      </w:r>
      <w:r w:rsidR="007D4129" w:rsidRPr="00C24AEC">
        <w:rPr>
          <w:rFonts w:asciiTheme="minorHAnsi" w:hAnsiTheme="minorHAnsi" w:cstheme="minorHAnsi"/>
          <w:sz w:val="24"/>
          <w:szCs w:val="24"/>
        </w:rPr>
        <w:t>terminie 7 dni</w:t>
      </w:r>
      <w:r w:rsidR="008B0CE2" w:rsidRPr="00C24AEC">
        <w:rPr>
          <w:rFonts w:asciiTheme="minorHAnsi" w:hAnsiTheme="minorHAnsi" w:cstheme="minorHAnsi"/>
          <w:sz w:val="24"/>
          <w:szCs w:val="24"/>
        </w:rPr>
        <w:t xml:space="preserve"> </w:t>
      </w:r>
      <w:r w:rsidR="007D4129" w:rsidRPr="00C24AEC">
        <w:rPr>
          <w:rFonts w:asciiTheme="minorHAnsi" w:hAnsiTheme="minorHAnsi" w:cstheme="minorHAnsi"/>
          <w:sz w:val="24"/>
          <w:szCs w:val="24"/>
        </w:rPr>
        <w:t>od wyznaczonej daty na usunięcie tych nieprawidłowości,</w:t>
      </w:r>
    </w:p>
    <w:p w14:paraId="510D95E1" w14:textId="77777777" w:rsidR="007D4129" w:rsidRPr="00C24AEC" w:rsidRDefault="007D4129" w:rsidP="005A224C">
      <w:pPr>
        <w:numPr>
          <w:ilvl w:val="1"/>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w przypadku nieprawidłowego wykonywania przez Wykonawcę prac (w szczególności w zakresie wykonawstwa, zastosowanych materiałów i urządzeń) lub wykonywania ich w sposób niezgodny z przepisami prawa, sztuką budowlaną lub poleceniami Zamawiającego,</w:t>
      </w:r>
    </w:p>
    <w:p w14:paraId="113BC78F" w14:textId="77777777" w:rsidR="007D4129" w:rsidRPr="00C24AEC" w:rsidRDefault="007D4129" w:rsidP="005A224C">
      <w:pPr>
        <w:numPr>
          <w:ilvl w:val="1"/>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w przypadku rażącego naruszenia wymagań niniejszej umowy, norm lub przepisów BHP przez Wykonawcę,</w:t>
      </w:r>
    </w:p>
    <w:p w14:paraId="3D63853A" w14:textId="77777777" w:rsidR="00AD5677" w:rsidRPr="00C24AEC" w:rsidRDefault="007D4129" w:rsidP="005A224C">
      <w:pPr>
        <w:numPr>
          <w:ilvl w:val="1"/>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w przypadku uznania przez Zamawiającego  postępu wykona</w:t>
      </w:r>
      <w:r w:rsidR="008B0CE2" w:rsidRPr="00C24AEC">
        <w:rPr>
          <w:rFonts w:asciiTheme="minorHAnsi" w:hAnsiTheme="minorHAnsi" w:cstheme="minorHAnsi"/>
          <w:sz w:val="24"/>
          <w:szCs w:val="24"/>
        </w:rPr>
        <w:t xml:space="preserve">nia prac  przez Wykonawcę jako </w:t>
      </w:r>
      <w:r w:rsidRPr="00C24AEC">
        <w:rPr>
          <w:rFonts w:asciiTheme="minorHAnsi" w:hAnsiTheme="minorHAnsi" w:cstheme="minorHAnsi"/>
          <w:sz w:val="24"/>
          <w:szCs w:val="24"/>
        </w:rPr>
        <w:t>zagrażającego dla dotrzymania terminu ich zakończenia,</w:t>
      </w:r>
      <w:r w:rsidR="00FB040A" w:rsidRPr="00C24AEC">
        <w:rPr>
          <w:rFonts w:asciiTheme="minorHAnsi" w:hAnsiTheme="minorHAnsi" w:cstheme="minorHAnsi"/>
          <w:sz w:val="24"/>
          <w:szCs w:val="24"/>
        </w:rPr>
        <w:br/>
      </w:r>
      <w:r w:rsidR="00AD5677" w:rsidRPr="00C24AEC">
        <w:rPr>
          <w:rFonts w:asciiTheme="minorHAnsi" w:hAnsiTheme="minorHAnsi" w:cstheme="minorHAnsi"/>
          <w:sz w:val="24"/>
          <w:szCs w:val="24"/>
        </w:rPr>
        <w:t>w terminie</w:t>
      </w:r>
      <w:r w:rsidR="008B0CE2" w:rsidRPr="00C24AEC">
        <w:rPr>
          <w:rFonts w:asciiTheme="minorHAnsi" w:hAnsiTheme="minorHAnsi" w:cstheme="minorHAnsi"/>
          <w:sz w:val="24"/>
          <w:szCs w:val="24"/>
        </w:rPr>
        <w:t xml:space="preserve"> </w:t>
      </w:r>
      <w:r w:rsidR="008C7E79" w:rsidRPr="00C24AEC">
        <w:rPr>
          <w:rFonts w:asciiTheme="minorHAnsi" w:hAnsiTheme="minorHAnsi" w:cstheme="minorHAnsi"/>
          <w:sz w:val="24"/>
          <w:szCs w:val="24"/>
        </w:rPr>
        <w:t>7</w:t>
      </w:r>
      <w:r w:rsidR="00AD5677" w:rsidRPr="00C24AEC">
        <w:rPr>
          <w:rFonts w:asciiTheme="minorHAnsi" w:hAnsiTheme="minorHAnsi" w:cstheme="minorHAnsi"/>
          <w:sz w:val="24"/>
          <w:szCs w:val="24"/>
        </w:rPr>
        <w:t xml:space="preserve"> dni od chwili wystąpienia danej okoliczności uzasadniającej prawo odstąpienia oraz bezskutecznego upływu dodatkowego terminu wyznaczonego Wykonawcy na usunięcie takiej okoliczności.</w:t>
      </w:r>
    </w:p>
    <w:p w14:paraId="2DFAD877" w14:textId="77777777" w:rsidR="007D4129" w:rsidRPr="00C24AEC" w:rsidRDefault="007D4129" w:rsidP="005A224C">
      <w:pPr>
        <w:numPr>
          <w:ilvl w:val="0"/>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Odstąpienie od umowy winno nastąpić w formie pisemnej pod rygorem nieważności takiego oświadczenia i powinno zawierać uzasadnienie faktyczne i prawne.</w:t>
      </w:r>
    </w:p>
    <w:p w14:paraId="0B4F1145" w14:textId="77777777" w:rsidR="007D4129" w:rsidRPr="00C24AEC" w:rsidRDefault="007D4129" w:rsidP="005A224C">
      <w:pPr>
        <w:numPr>
          <w:ilvl w:val="0"/>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Bez uszczerbku dla innych postanowień niniejszej umowy, Zamawiający ma prawo przejąć tylko prawidłowo wykonaną część prac oraz odstąpić od umowy w pozostałym zakresie</w:t>
      </w:r>
      <w:r w:rsidR="00E36D24" w:rsidRPr="00C24AEC">
        <w:rPr>
          <w:rFonts w:asciiTheme="minorHAnsi" w:hAnsiTheme="minorHAnsi" w:cstheme="minorHAnsi"/>
          <w:sz w:val="24"/>
          <w:szCs w:val="24"/>
        </w:rPr>
        <w:t xml:space="preserve"> (odstąpienie od umowy w częś</w:t>
      </w:r>
      <w:r w:rsidR="009502B8" w:rsidRPr="00C24AEC">
        <w:rPr>
          <w:rFonts w:asciiTheme="minorHAnsi" w:hAnsiTheme="minorHAnsi" w:cstheme="minorHAnsi"/>
          <w:sz w:val="24"/>
          <w:szCs w:val="24"/>
        </w:rPr>
        <w:t>ci )</w:t>
      </w:r>
      <w:r w:rsidRPr="00C24AEC">
        <w:rPr>
          <w:rFonts w:asciiTheme="minorHAnsi" w:hAnsiTheme="minorHAnsi" w:cstheme="minorHAnsi"/>
          <w:sz w:val="24"/>
          <w:szCs w:val="24"/>
        </w:rPr>
        <w:t xml:space="preserve">. W takim przypadku, Zamawiający może żądać naprawienia wynikłej stąd szkody w pełnym </w:t>
      </w:r>
      <w:r w:rsidR="009502B8" w:rsidRPr="00C24AEC">
        <w:rPr>
          <w:rFonts w:asciiTheme="minorHAnsi" w:hAnsiTheme="minorHAnsi" w:cstheme="minorHAnsi"/>
          <w:sz w:val="24"/>
          <w:szCs w:val="24"/>
        </w:rPr>
        <w:t xml:space="preserve"> </w:t>
      </w:r>
      <w:r w:rsidRPr="00C24AEC">
        <w:rPr>
          <w:rFonts w:asciiTheme="minorHAnsi" w:hAnsiTheme="minorHAnsi" w:cstheme="minorHAnsi"/>
          <w:sz w:val="24"/>
          <w:szCs w:val="24"/>
        </w:rPr>
        <w:t>zakresie, w tym m. in. poprzez obciążenie Wykonawcy wszelkimi kosztami i wydatkami związanymi z samodzielnym wykonaniem pozostałej części prac lub powierzeniem ich prowadzenia i zakończenia innemu wykonawcy.</w:t>
      </w:r>
    </w:p>
    <w:p w14:paraId="735634D8" w14:textId="77777777" w:rsidR="007D4129" w:rsidRPr="00C24AEC" w:rsidRDefault="007D4129" w:rsidP="005A224C">
      <w:pPr>
        <w:numPr>
          <w:ilvl w:val="0"/>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W przypadku odstąpienia od całości lub części niniejszej umowy, Wykonawcy nie przysługują względem Zamawiającego inne roszczenia, poza roszczeniem o zapłatę wynagrodzenia za roboty prawidłowo wykonane do dnia doręczenia drugiej stronie oświadczenia o odstąpieniu od niniejszej umowy, które zostały odebrane przez Zamawiającego.</w:t>
      </w:r>
    </w:p>
    <w:p w14:paraId="4D3625D3" w14:textId="77777777" w:rsidR="007D4129" w:rsidRPr="00C24AEC" w:rsidRDefault="007D4129" w:rsidP="005A224C">
      <w:pPr>
        <w:numPr>
          <w:ilvl w:val="0"/>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 xml:space="preserve">Wykonawcy przysługiwać będzie również zwrot kosztów zakupionych lub zamówionych przez Wykonawcę materiałów w celu wykonania niniejszej umowy, przed dniem, </w:t>
      </w:r>
      <w:r w:rsidR="00FB040A" w:rsidRPr="00C24AEC">
        <w:rPr>
          <w:rFonts w:asciiTheme="minorHAnsi" w:hAnsiTheme="minorHAnsi" w:cstheme="minorHAnsi"/>
          <w:sz w:val="24"/>
          <w:szCs w:val="24"/>
        </w:rPr>
        <w:br/>
      </w:r>
      <w:r w:rsidRPr="00C24AEC">
        <w:rPr>
          <w:rFonts w:asciiTheme="minorHAnsi" w:hAnsiTheme="minorHAnsi" w:cstheme="minorHAnsi"/>
          <w:sz w:val="24"/>
          <w:szCs w:val="24"/>
        </w:rPr>
        <w:t>w którym dokonano odstąpienia, pod warunkiem, że ich koszt nie będzie r</w:t>
      </w:r>
      <w:r w:rsidR="009502B8" w:rsidRPr="00C24AEC">
        <w:rPr>
          <w:rFonts w:asciiTheme="minorHAnsi" w:hAnsiTheme="minorHAnsi" w:cstheme="minorHAnsi"/>
          <w:sz w:val="24"/>
          <w:szCs w:val="24"/>
        </w:rPr>
        <w:t>ażąco odbiegał od cen rynkowych i</w:t>
      </w:r>
      <w:r w:rsidRPr="00C24AEC">
        <w:rPr>
          <w:rFonts w:asciiTheme="minorHAnsi" w:hAnsiTheme="minorHAnsi" w:cstheme="minorHAnsi"/>
          <w:sz w:val="24"/>
          <w:szCs w:val="24"/>
        </w:rPr>
        <w:t xml:space="preserve"> pod warunkiem przeniesienia wszelkich praw do nich na Zamawiającego.</w:t>
      </w:r>
    </w:p>
    <w:p w14:paraId="3155E419" w14:textId="77777777" w:rsidR="007D4129" w:rsidRPr="00C24AEC" w:rsidRDefault="007D4129" w:rsidP="005A224C">
      <w:pPr>
        <w:numPr>
          <w:ilvl w:val="0"/>
          <w:numId w:val="11"/>
        </w:numPr>
        <w:suppressAutoHyphens/>
        <w:spacing w:after="0" w:line="240" w:lineRule="auto"/>
        <w:ind w:right="72"/>
        <w:jc w:val="both"/>
        <w:rPr>
          <w:rFonts w:asciiTheme="minorHAnsi" w:hAnsiTheme="minorHAnsi" w:cstheme="minorHAnsi"/>
          <w:sz w:val="24"/>
          <w:szCs w:val="24"/>
        </w:rPr>
      </w:pPr>
      <w:r w:rsidRPr="00C24AEC">
        <w:rPr>
          <w:rFonts w:asciiTheme="minorHAnsi" w:hAnsiTheme="minorHAnsi" w:cstheme="minorHAnsi"/>
          <w:sz w:val="24"/>
          <w:szCs w:val="24"/>
        </w:rPr>
        <w:t>W przypadku odstąpienia od umowy Wykonawca niezwłocznie wstrzyma i zabezpieczy roboty zgodnie ze sztuką budowlaną.</w:t>
      </w:r>
    </w:p>
    <w:p w14:paraId="471C61C2" w14:textId="77777777" w:rsidR="00A866B5" w:rsidRPr="00C24AEC" w:rsidRDefault="007D4129" w:rsidP="005A224C">
      <w:pPr>
        <w:numPr>
          <w:ilvl w:val="0"/>
          <w:numId w:val="11"/>
        </w:numPr>
        <w:suppressAutoHyphens/>
        <w:spacing w:after="0" w:line="240" w:lineRule="auto"/>
        <w:ind w:right="72"/>
        <w:jc w:val="both"/>
        <w:rPr>
          <w:rFonts w:asciiTheme="minorHAnsi" w:hAnsiTheme="minorHAnsi" w:cstheme="minorHAnsi"/>
          <w:b/>
          <w:sz w:val="24"/>
          <w:szCs w:val="24"/>
        </w:rPr>
      </w:pPr>
      <w:r w:rsidRPr="00C24AEC">
        <w:rPr>
          <w:rFonts w:asciiTheme="minorHAnsi" w:hAnsiTheme="minorHAnsi" w:cstheme="minorHAnsi"/>
          <w:sz w:val="24"/>
          <w:szCs w:val="24"/>
        </w:rPr>
        <w:lastRenderedPageBreak/>
        <w:t>Strony postanawiają, iż pomimo odstąpienia od Umowy, postanowienia w przedmiocie gwarancji i rękojmi nadal obowiązują w odniesieniu do prac odebranych przez Zamawiającego w trybie określonym w ust. 4, a także nadal obowiązują postanowienia dotyczące kar umownych i roszczeń odszkodowawczych z tytułu niewykonania lub nieterminowego wykonania umowy przez Wykonawcę.</w:t>
      </w:r>
    </w:p>
    <w:p w14:paraId="48347973" w14:textId="77777777" w:rsidR="00AC5C55" w:rsidRDefault="00AC5C55" w:rsidP="007C62DA">
      <w:pPr>
        <w:tabs>
          <w:tab w:val="left" w:pos="5011"/>
          <w:tab w:val="left" w:pos="9356"/>
        </w:tabs>
        <w:spacing w:after="0" w:line="240" w:lineRule="auto"/>
        <w:ind w:right="88"/>
        <w:rPr>
          <w:rFonts w:asciiTheme="minorHAnsi" w:hAnsiTheme="minorHAnsi" w:cstheme="minorHAnsi"/>
          <w:b/>
          <w:sz w:val="24"/>
          <w:szCs w:val="24"/>
        </w:rPr>
      </w:pPr>
    </w:p>
    <w:p w14:paraId="58A8AC76" w14:textId="5B863F3A" w:rsidR="00A866B5" w:rsidRPr="00C24AEC" w:rsidRDefault="003B5641" w:rsidP="00A866B5">
      <w:pPr>
        <w:tabs>
          <w:tab w:val="left" w:pos="5011"/>
          <w:tab w:val="left" w:pos="9356"/>
        </w:tabs>
        <w:spacing w:after="0" w:line="240" w:lineRule="auto"/>
        <w:ind w:left="360" w:right="88"/>
        <w:jc w:val="center"/>
        <w:rPr>
          <w:rFonts w:asciiTheme="minorHAnsi" w:hAnsiTheme="minorHAnsi" w:cstheme="minorHAnsi"/>
          <w:b/>
          <w:sz w:val="24"/>
          <w:szCs w:val="24"/>
        </w:rPr>
      </w:pPr>
      <w:r w:rsidRPr="00C24AEC">
        <w:rPr>
          <w:rFonts w:asciiTheme="minorHAnsi" w:hAnsiTheme="minorHAnsi" w:cstheme="minorHAnsi"/>
          <w:b/>
          <w:sz w:val="24"/>
          <w:szCs w:val="24"/>
        </w:rPr>
        <w:t>§ 1</w:t>
      </w:r>
      <w:r w:rsidR="00CB3763">
        <w:rPr>
          <w:rFonts w:asciiTheme="minorHAnsi" w:hAnsiTheme="minorHAnsi" w:cstheme="minorHAnsi"/>
          <w:b/>
          <w:sz w:val="24"/>
          <w:szCs w:val="24"/>
        </w:rPr>
        <w:t>6</w:t>
      </w:r>
    </w:p>
    <w:p w14:paraId="59ED0DFF" w14:textId="203D73AF" w:rsidR="00791AA7" w:rsidRDefault="00791AA7" w:rsidP="00A866B5">
      <w:pPr>
        <w:tabs>
          <w:tab w:val="left" w:pos="5011"/>
          <w:tab w:val="left" w:pos="9356"/>
        </w:tabs>
        <w:spacing w:after="0" w:line="240" w:lineRule="auto"/>
        <w:ind w:left="360" w:right="88"/>
        <w:jc w:val="center"/>
        <w:rPr>
          <w:rFonts w:asciiTheme="minorHAnsi" w:hAnsiTheme="minorHAnsi" w:cstheme="minorHAnsi"/>
          <w:b/>
          <w:sz w:val="24"/>
          <w:szCs w:val="24"/>
        </w:rPr>
      </w:pPr>
      <w:r w:rsidRPr="00C24AEC">
        <w:rPr>
          <w:rFonts w:asciiTheme="minorHAnsi" w:hAnsiTheme="minorHAnsi" w:cstheme="minorHAnsi"/>
          <w:b/>
          <w:sz w:val="24"/>
          <w:szCs w:val="24"/>
        </w:rPr>
        <w:t xml:space="preserve">Działania siły wyższej </w:t>
      </w:r>
    </w:p>
    <w:p w14:paraId="708BD457" w14:textId="77777777" w:rsidR="00AB223B" w:rsidRPr="00C24AEC" w:rsidRDefault="00AB223B" w:rsidP="00A866B5">
      <w:pPr>
        <w:tabs>
          <w:tab w:val="left" w:pos="5011"/>
          <w:tab w:val="left" w:pos="9356"/>
        </w:tabs>
        <w:spacing w:after="0" w:line="240" w:lineRule="auto"/>
        <w:ind w:left="360" w:right="88"/>
        <w:jc w:val="center"/>
        <w:rPr>
          <w:rFonts w:asciiTheme="minorHAnsi" w:hAnsiTheme="minorHAnsi" w:cstheme="minorHAnsi"/>
          <w:b/>
          <w:sz w:val="24"/>
          <w:szCs w:val="24"/>
        </w:rPr>
      </w:pPr>
    </w:p>
    <w:p w14:paraId="763ED563" w14:textId="77777777" w:rsidR="00A866B5" w:rsidRPr="00C24AEC" w:rsidRDefault="008B0A43" w:rsidP="005A224C">
      <w:pPr>
        <w:pStyle w:val="Akapitzlist"/>
        <w:numPr>
          <w:ilvl w:val="0"/>
          <w:numId w:val="24"/>
        </w:numPr>
        <w:shd w:val="clear" w:color="auto" w:fill="FFFFFF"/>
        <w:spacing w:after="0" w:line="235" w:lineRule="atLeast"/>
        <w:ind w:left="284" w:hanging="284"/>
        <w:jc w:val="both"/>
        <w:rPr>
          <w:rFonts w:asciiTheme="minorHAnsi" w:eastAsia="Times New Roman" w:hAnsiTheme="minorHAnsi" w:cstheme="minorHAnsi"/>
          <w:sz w:val="24"/>
          <w:szCs w:val="24"/>
          <w:lang w:eastAsia="pl-PL"/>
        </w:rPr>
      </w:pPr>
      <w:r w:rsidRPr="00C24AEC">
        <w:rPr>
          <w:rFonts w:asciiTheme="minorHAnsi" w:eastAsia="Times New Roman" w:hAnsiTheme="minorHAnsi" w:cstheme="minorHAnsi"/>
          <w:sz w:val="24"/>
          <w:szCs w:val="24"/>
          <w:lang w:eastAsia="pl-PL"/>
        </w:rPr>
        <w:t xml:space="preserve">Strony umowy zgodnie </w:t>
      </w:r>
      <w:r w:rsidR="00A866B5" w:rsidRPr="00C24AEC">
        <w:rPr>
          <w:rFonts w:asciiTheme="minorHAnsi" w:eastAsia="Times New Roman" w:hAnsiTheme="minorHAnsi" w:cstheme="minorHAnsi"/>
          <w:sz w:val="24"/>
          <w:szCs w:val="24"/>
          <w:lang w:eastAsia="pl-PL"/>
        </w:rPr>
        <w:t xml:space="preserve">postanawiają, że nie są odpowiedzialne za skutki wynikające </w:t>
      </w:r>
      <w:r w:rsidR="003C5141" w:rsidRPr="00C24AEC">
        <w:rPr>
          <w:rFonts w:asciiTheme="minorHAnsi" w:eastAsia="Times New Roman" w:hAnsiTheme="minorHAnsi" w:cstheme="minorHAnsi"/>
          <w:sz w:val="24"/>
          <w:szCs w:val="24"/>
          <w:lang w:eastAsia="pl-PL"/>
        </w:rPr>
        <w:br/>
      </w:r>
      <w:r w:rsidR="00A866B5" w:rsidRPr="00C24AEC">
        <w:rPr>
          <w:rFonts w:asciiTheme="minorHAnsi" w:eastAsia="Times New Roman" w:hAnsiTheme="minorHAnsi" w:cstheme="minorHAnsi"/>
          <w:sz w:val="24"/>
          <w:szCs w:val="24"/>
          <w:lang w:eastAsia="pl-PL"/>
        </w:rPr>
        <w:t>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638D2A6D" w14:textId="77777777" w:rsidR="00A866B5" w:rsidRPr="00C24AEC" w:rsidRDefault="00A866B5" w:rsidP="005A224C">
      <w:pPr>
        <w:pStyle w:val="Akapitzlist"/>
        <w:numPr>
          <w:ilvl w:val="0"/>
          <w:numId w:val="24"/>
        </w:numPr>
        <w:shd w:val="clear" w:color="auto" w:fill="FFFFFF"/>
        <w:spacing w:after="0" w:line="235" w:lineRule="atLeast"/>
        <w:ind w:left="284" w:hanging="284"/>
        <w:jc w:val="both"/>
        <w:rPr>
          <w:rFonts w:asciiTheme="minorHAnsi" w:eastAsia="Times New Roman" w:hAnsiTheme="minorHAnsi" w:cstheme="minorHAnsi"/>
          <w:sz w:val="24"/>
          <w:szCs w:val="24"/>
          <w:lang w:eastAsia="pl-PL"/>
        </w:rPr>
      </w:pPr>
      <w:r w:rsidRPr="00C24AEC">
        <w:rPr>
          <w:rFonts w:asciiTheme="minorHAnsi" w:eastAsia="Times New Roman" w:hAnsiTheme="minorHAnsi" w:cstheme="minorHAnsi"/>
          <w:sz w:val="24"/>
          <w:szCs w:val="24"/>
          <w:lang w:eastAsia="pl-PL"/>
        </w:rPr>
        <w:t xml:space="preserve">Strona umowy, u której wyniknęły utrudnienia w wykonaniu umowy wskutek działania siły wyższej, jest obowiązana do bezzwłocznego poinformowania drugiej strony </w:t>
      </w:r>
      <w:r w:rsidR="00FB040A" w:rsidRPr="00C24AEC">
        <w:rPr>
          <w:rFonts w:asciiTheme="minorHAnsi" w:eastAsia="Times New Roman" w:hAnsiTheme="minorHAnsi" w:cstheme="minorHAnsi"/>
          <w:sz w:val="24"/>
          <w:szCs w:val="24"/>
          <w:lang w:eastAsia="pl-PL"/>
        </w:rPr>
        <w:br/>
      </w:r>
      <w:r w:rsidRPr="00C24AEC">
        <w:rPr>
          <w:rFonts w:asciiTheme="minorHAnsi" w:eastAsia="Times New Roman" w:hAnsiTheme="minorHAnsi" w:cstheme="minorHAnsi"/>
          <w:sz w:val="24"/>
          <w:szCs w:val="24"/>
          <w:lang w:eastAsia="pl-PL"/>
        </w:rPr>
        <w:t>o wystąpieniu i ustaniu działania siły wyższej.  Zawiadomienie to określa rodzaj zdarzenia, jego skutki na wypełnianie zobowiązań wynikających z Umowy, zakres asortymentu, którego dotyczy, i środki przedsięwzięte, aby te konsekwencje złagodzić.</w:t>
      </w:r>
    </w:p>
    <w:p w14:paraId="39A1945B" w14:textId="1D5BA8C1" w:rsidR="00A866B5" w:rsidRPr="00C24AEC" w:rsidRDefault="00A866B5" w:rsidP="005A224C">
      <w:pPr>
        <w:pStyle w:val="Akapitzlist"/>
        <w:numPr>
          <w:ilvl w:val="0"/>
          <w:numId w:val="24"/>
        </w:numPr>
        <w:shd w:val="clear" w:color="auto" w:fill="FFFFFF"/>
        <w:spacing w:after="0" w:line="235" w:lineRule="atLeast"/>
        <w:ind w:left="284" w:hanging="284"/>
        <w:jc w:val="both"/>
        <w:rPr>
          <w:rFonts w:asciiTheme="minorHAnsi" w:eastAsia="Times New Roman" w:hAnsiTheme="minorHAnsi" w:cstheme="minorHAnsi"/>
          <w:sz w:val="24"/>
          <w:szCs w:val="24"/>
          <w:lang w:eastAsia="pl-PL"/>
        </w:rPr>
      </w:pPr>
      <w:r w:rsidRPr="00C24AEC">
        <w:rPr>
          <w:rFonts w:asciiTheme="minorHAnsi" w:eastAsia="Times New Roman" w:hAnsiTheme="minorHAnsi" w:cstheme="minorHAnsi"/>
          <w:sz w:val="24"/>
          <w:szCs w:val="24"/>
          <w:lang w:eastAsia="pl-PL"/>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14:paraId="06C52B19" w14:textId="77777777" w:rsidR="00A866B5" w:rsidRPr="00C24AEC" w:rsidRDefault="00A866B5" w:rsidP="005A224C">
      <w:pPr>
        <w:pStyle w:val="Akapitzlist"/>
        <w:numPr>
          <w:ilvl w:val="0"/>
          <w:numId w:val="24"/>
        </w:numPr>
        <w:shd w:val="clear" w:color="auto" w:fill="FFFFFF"/>
        <w:spacing w:after="0" w:line="235" w:lineRule="atLeast"/>
        <w:ind w:left="284" w:hanging="284"/>
        <w:jc w:val="both"/>
        <w:rPr>
          <w:rFonts w:asciiTheme="minorHAnsi" w:eastAsia="Times New Roman" w:hAnsiTheme="minorHAnsi" w:cstheme="minorHAnsi"/>
          <w:sz w:val="24"/>
          <w:szCs w:val="24"/>
          <w:lang w:eastAsia="pl-PL"/>
        </w:rPr>
      </w:pPr>
      <w:r w:rsidRPr="00C24AEC">
        <w:rPr>
          <w:rFonts w:asciiTheme="minorHAnsi" w:eastAsia="Times New Roman" w:hAnsiTheme="minorHAnsi" w:cstheme="minorHAnsi"/>
          <w:sz w:val="24"/>
          <w:szCs w:val="24"/>
          <w:lang w:eastAsia="pl-PL"/>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w:t>
      </w:r>
      <w:r w:rsidR="008B0A43" w:rsidRPr="00C24AEC">
        <w:rPr>
          <w:rFonts w:asciiTheme="minorHAnsi" w:eastAsia="Times New Roman" w:hAnsiTheme="minorHAnsi" w:cstheme="minorHAnsi"/>
          <w:sz w:val="24"/>
          <w:szCs w:val="24"/>
          <w:lang w:eastAsia="pl-PL"/>
        </w:rPr>
        <w:t>,</w:t>
      </w:r>
      <w:r w:rsidRPr="00C24AEC">
        <w:rPr>
          <w:rFonts w:asciiTheme="minorHAnsi" w:eastAsia="Times New Roman" w:hAnsiTheme="minorHAnsi" w:cstheme="minorHAnsi"/>
          <w:sz w:val="24"/>
          <w:szCs w:val="24"/>
          <w:lang w:eastAsia="pl-PL"/>
        </w:rPr>
        <w:t xml:space="preserve"> ani nie obciąża się drugiej strony umowy kosztami zakupów interwencyjnych.</w:t>
      </w:r>
    </w:p>
    <w:p w14:paraId="55130EDC" w14:textId="6065A989" w:rsidR="00A866B5" w:rsidRPr="00C24AEC" w:rsidRDefault="00A866B5" w:rsidP="005A224C">
      <w:pPr>
        <w:pStyle w:val="Akapitzlist"/>
        <w:numPr>
          <w:ilvl w:val="0"/>
          <w:numId w:val="24"/>
        </w:numPr>
        <w:shd w:val="clear" w:color="auto" w:fill="FFFFFF"/>
        <w:spacing w:after="0" w:line="235" w:lineRule="atLeast"/>
        <w:ind w:left="284" w:hanging="284"/>
        <w:jc w:val="both"/>
        <w:rPr>
          <w:rFonts w:asciiTheme="minorHAnsi" w:eastAsia="Times New Roman" w:hAnsiTheme="minorHAnsi" w:cstheme="minorHAnsi"/>
          <w:sz w:val="24"/>
          <w:szCs w:val="24"/>
          <w:lang w:eastAsia="pl-PL"/>
        </w:rPr>
      </w:pPr>
      <w:r w:rsidRPr="00C24AEC">
        <w:rPr>
          <w:rFonts w:asciiTheme="minorHAnsi" w:eastAsia="Times New Roman" w:hAnsiTheme="minorHAnsi" w:cstheme="minorHAnsi"/>
          <w:sz w:val="24"/>
          <w:szCs w:val="24"/>
          <w:lang w:eastAsia="pl-PL"/>
        </w:rPr>
        <w:t>W przypadku, gdy utrudnienia w wykonaniu umowy na skutek działania siły wyższej utrzymują się dłużej niż dwa miesiące od czasu stwierdzenia wystąpienia siły wyższej, każda ze stron może rozwiązać umowę ze skutkiem natychmiastowym w części objętej działaniem siły wyższej. Rozwiązanie umowy ze skutkiem natychmiastowym następuje w formie pisemnej pod rygorem nieważności</w:t>
      </w:r>
      <w:r w:rsidR="005412AC">
        <w:rPr>
          <w:rFonts w:asciiTheme="minorHAnsi" w:eastAsia="Times New Roman" w:hAnsiTheme="minorHAnsi" w:cstheme="minorHAnsi"/>
          <w:sz w:val="24"/>
          <w:szCs w:val="24"/>
          <w:lang w:eastAsia="pl-PL"/>
        </w:rPr>
        <w:t>.</w:t>
      </w:r>
    </w:p>
    <w:p w14:paraId="0A7DBBFC" w14:textId="77777777" w:rsidR="00FE41CD" w:rsidRDefault="00FE41CD" w:rsidP="00AD5677">
      <w:pPr>
        <w:widowControl w:val="0"/>
        <w:tabs>
          <w:tab w:val="left" w:pos="4410"/>
          <w:tab w:val="left" w:pos="7426"/>
        </w:tabs>
        <w:overflowPunct w:val="0"/>
        <w:autoSpaceDE w:val="0"/>
        <w:spacing w:after="0" w:line="240" w:lineRule="auto"/>
        <w:jc w:val="center"/>
        <w:textAlignment w:val="baseline"/>
        <w:rPr>
          <w:rFonts w:asciiTheme="minorHAnsi" w:hAnsiTheme="minorHAnsi" w:cstheme="minorHAnsi"/>
          <w:b/>
          <w:sz w:val="24"/>
          <w:szCs w:val="24"/>
        </w:rPr>
      </w:pPr>
    </w:p>
    <w:p w14:paraId="188E0517" w14:textId="5672BB06" w:rsidR="00AD5677" w:rsidRPr="00C24AEC" w:rsidRDefault="00AD5677" w:rsidP="00AD5677">
      <w:pPr>
        <w:widowControl w:val="0"/>
        <w:tabs>
          <w:tab w:val="left" w:pos="4410"/>
          <w:tab w:val="left" w:pos="7426"/>
        </w:tabs>
        <w:overflowPunct w:val="0"/>
        <w:autoSpaceDE w:val="0"/>
        <w:spacing w:after="0" w:line="240" w:lineRule="auto"/>
        <w:jc w:val="center"/>
        <w:textAlignment w:val="baseline"/>
        <w:rPr>
          <w:rFonts w:asciiTheme="minorHAnsi" w:hAnsiTheme="minorHAnsi" w:cstheme="minorHAnsi"/>
          <w:b/>
          <w:sz w:val="24"/>
          <w:szCs w:val="24"/>
        </w:rPr>
      </w:pPr>
      <w:r w:rsidRPr="00C24AEC">
        <w:rPr>
          <w:rFonts w:asciiTheme="minorHAnsi" w:hAnsiTheme="minorHAnsi" w:cstheme="minorHAnsi"/>
          <w:b/>
          <w:sz w:val="24"/>
          <w:szCs w:val="24"/>
        </w:rPr>
        <w:t>§ 1</w:t>
      </w:r>
      <w:r w:rsidR="00CB3763">
        <w:rPr>
          <w:rFonts w:asciiTheme="minorHAnsi" w:hAnsiTheme="minorHAnsi" w:cstheme="minorHAnsi"/>
          <w:b/>
          <w:sz w:val="24"/>
          <w:szCs w:val="24"/>
        </w:rPr>
        <w:t>7</w:t>
      </w:r>
    </w:p>
    <w:p w14:paraId="1B660419" w14:textId="3F5E10A8" w:rsidR="00BB1A94" w:rsidRDefault="00BB1A94" w:rsidP="00BB1A94">
      <w:pPr>
        <w:widowControl w:val="0"/>
        <w:tabs>
          <w:tab w:val="left" w:pos="4410"/>
          <w:tab w:val="left" w:pos="7426"/>
        </w:tabs>
        <w:overflowPunct w:val="0"/>
        <w:autoSpaceDE w:val="0"/>
        <w:spacing w:after="0" w:line="240" w:lineRule="auto"/>
        <w:jc w:val="center"/>
        <w:textAlignment w:val="baseline"/>
        <w:rPr>
          <w:rFonts w:asciiTheme="minorHAnsi" w:hAnsiTheme="minorHAnsi" w:cstheme="minorHAnsi"/>
          <w:b/>
          <w:sz w:val="24"/>
          <w:szCs w:val="24"/>
        </w:rPr>
      </w:pPr>
      <w:r w:rsidRPr="00C24AEC">
        <w:rPr>
          <w:rFonts w:asciiTheme="minorHAnsi" w:hAnsiTheme="minorHAnsi" w:cstheme="minorHAnsi"/>
          <w:b/>
          <w:sz w:val="24"/>
          <w:szCs w:val="24"/>
        </w:rPr>
        <w:t>Zmiany postanowień umowy</w:t>
      </w:r>
    </w:p>
    <w:p w14:paraId="16B1CB09" w14:textId="77777777" w:rsidR="00AB223B" w:rsidRPr="00C24AEC" w:rsidRDefault="00AB223B" w:rsidP="00BB1A94">
      <w:pPr>
        <w:widowControl w:val="0"/>
        <w:tabs>
          <w:tab w:val="left" w:pos="4410"/>
          <w:tab w:val="left" w:pos="7426"/>
        </w:tabs>
        <w:overflowPunct w:val="0"/>
        <w:autoSpaceDE w:val="0"/>
        <w:spacing w:after="0" w:line="240" w:lineRule="auto"/>
        <w:jc w:val="center"/>
        <w:textAlignment w:val="baseline"/>
        <w:rPr>
          <w:rFonts w:asciiTheme="minorHAnsi" w:hAnsiTheme="minorHAnsi" w:cstheme="minorHAnsi"/>
          <w:b/>
          <w:sz w:val="24"/>
          <w:szCs w:val="24"/>
        </w:rPr>
      </w:pPr>
    </w:p>
    <w:p w14:paraId="33B7E429" w14:textId="77777777" w:rsidR="00BB1A94" w:rsidRPr="00C24AEC" w:rsidRDefault="00BB1A94" w:rsidP="00BB1A94">
      <w:pPr>
        <w:pStyle w:val="Akapitzlist"/>
        <w:numPr>
          <w:ilvl w:val="0"/>
          <w:numId w:val="31"/>
        </w:numPr>
        <w:autoSpaceDE w:val="0"/>
        <w:autoSpaceDN w:val="0"/>
        <w:adjustRightInd w:val="0"/>
        <w:spacing w:after="0" w:line="240" w:lineRule="auto"/>
        <w:rPr>
          <w:rFonts w:asciiTheme="minorHAnsi" w:eastAsia="Times New Roman" w:hAnsiTheme="minorHAnsi" w:cstheme="minorHAnsi"/>
          <w:color w:val="000000"/>
          <w:sz w:val="24"/>
          <w:szCs w:val="24"/>
          <w:lang w:eastAsia="pl-PL"/>
        </w:rPr>
      </w:pPr>
      <w:r w:rsidRPr="00C24AEC">
        <w:rPr>
          <w:rFonts w:asciiTheme="minorHAnsi" w:eastAsia="Times New Roman" w:hAnsiTheme="minorHAnsi" w:cstheme="minorHAnsi"/>
          <w:color w:val="000000"/>
          <w:sz w:val="24"/>
          <w:szCs w:val="24"/>
          <w:lang w:eastAsia="pl-PL"/>
        </w:rPr>
        <w:t xml:space="preserve">Zmiany postanowień umowy wymagają formy pisemnej pod rygorem nieważności, dokonywane będą w formie aneksu i dotyczyć mogą jedynie przesłanek zawartych w art. 454 i art. 455 ustawy Prawo zamówień publicznych. </w:t>
      </w:r>
    </w:p>
    <w:p w14:paraId="30B8D1C3" w14:textId="77777777" w:rsidR="00BB1A94" w:rsidRPr="00C24AEC" w:rsidRDefault="00BB1A94" w:rsidP="00BB1A94">
      <w:pPr>
        <w:pStyle w:val="Akapitzlist"/>
        <w:numPr>
          <w:ilvl w:val="0"/>
          <w:numId w:val="31"/>
        </w:numPr>
        <w:autoSpaceDE w:val="0"/>
        <w:autoSpaceDN w:val="0"/>
        <w:adjustRightInd w:val="0"/>
        <w:spacing w:after="0" w:line="240" w:lineRule="auto"/>
        <w:rPr>
          <w:rFonts w:asciiTheme="minorHAnsi" w:eastAsia="Times New Roman" w:hAnsiTheme="minorHAnsi" w:cstheme="minorHAnsi"/>
          <w:color w:val="000000"/>
          <w:sz w:val="24"/>
          <w:szCs w:val="24"/>
          <w:lang w:eastAsia="pl-PL"/>
        </w:rPr>
      </w:pPr>
      <w:r w:rsidRPr="00C24AEC">
        <w:rPr>
          <w:rFonts w:asciiTheme="minorHAnsi" w:eastAsia="Times New Roman" w:hAnsiTheme="minorHAnsi" w:cstheme="minorHAnsi"/>
          <w:color w:val="000000"/>
          <w:sz w:val="24"/>
          <w:szCs w:val="24"/>
          <w:lang w:eastAsia="pl-PL"/>
        </w:rPr>
        <w:t xml:space="preserve"> Zamawiający przewiduje możliwość zmiany umowy gdy: </w:t>
      </w:r>
    </w:p>
    <w:p w14:paraId="3D53E9A7" w14:textId="4D9BB52D" w:rsidR="00BB1A94" w:rsidRPr="00C24AEC" w:rsidRDefault="00BB1A94" w:rsidP="00BB1A94">
      <w:pPr>
        <w:pStyle w:val="Akapitzlist"/>
        <w:numPr>
          <w:ilvl w:val="1"/>
          <w:numId w:val="31"/>
        </w:numPr>
        <w:autoSpaceDE w:val="0"/>
        <w:autoSpaceDN w:val="0"/>
        <w:adjustRightInd w:val="0"/>
        <w:spacing w:after="0" w:line="240" w:lineRule="auto"/>
        <w:rPr>
          <w:rFonts w:asciiTheme="minorHAnsi" w:eastAsia="Times New Roman" w:hAnsiTheme="minorHAnsi" w:cstheme="minorHAnsi"/>
          <w:color w:val="000000"/>
          <w:sz w:val="24"/>
          <w:szCs w:val="24"/>
          <w:lang w:eastAsia="pl-PL"/>
        </w:rPr>
      </w:pPr>
      <w:r w:rsidRPr="00C24AEC">
        <w:rPr>
          <w:rFonts w:asciiTheme="minorHAnsi" w:eastAsia="Times New Roman" w:hAnsiTheme="minorHAnsi" w:cstheme="minorHAnsi"/>
          <w:color w:val="000000"/>
          <w:sz w:val="24"/>
          <w:szCs w:val="24"/>
          <w:lang w:eastAsia="pl-PL"/>
        </w:rPr>
        <w:t>zachodzi konieczność zmiany terminu wykonania przedmiotu zamówienia</w:t>
      </w:r>
      <w:r w:rsidR="00B948FE">
        <w:rPr>
          <w:rFonts w:asciiTheme="minorHAnsi" w:eastAsia="Times New Roman" w:hAnsiTheme="minorHAnsi" w:cstheme="minorHAnsi"/>
          <w:color w:val="000000"/>
          <w:sz w:val="24"/>
          <w:szCs w:val="24"/>
          <w:lang w:eastAsia="pl-PL"/>
        </w:rPr>
        <w:t xml:space="preserve"> </w:t>
      </w:r>
      <w:r w:rsidRPr="00C24AEC">
        <w:rPr>
          <w:rFonts w:asciiTheme="minorHAnsi" w:eastAsia="Times New Roman" w:hAnsiTheme="minorHAnsi" w:cstheme="minorHAnsi"/>
          <w:color w:val="000000"/>
          <w:sz w:val="24"/>
          <w:szCs w:val="24"/>
          <w:lang w:eastAsia="pl-PL"/>
        </w:rPr>
        <w:t xml:space="preserve">w przypadku, gdy nie można było tego przewidzieć w chwili podpisania umowy i nie wynika z przyczyn zawinionych przez Wykonawcę; </w:t>
      </w:r>
    </w:p>
    <w:p w14:paraId="048026A4" w14:textId="37A9B8B4" w:rsidR="00BB1A94" w:rsidRDefault="00BB1A94" w:rsidP="00B4652D">
      <w:pPr>
        <w:pStyle w:val="Akapitzlist"/>
        <w:numPr>
          <w:ilvl w:val="1"/>
          <w:numId w:val="31"/>
        </w:numPr>
        <w:autoSpaceDE w:val="0"/>
        <w:autoSpaceDN w:val="0"/>
        <w:adjustRightInd w:val="0"/>
        <w:spacing w:after="0" w:line="240" w:lineRule="auto"/>
        <w:rPr>
          <w:rFonts w:asciiTheme="minorHAnsi" w:eastAsia="Times New Roman" w:hAnsiTheme="minorHAnsi" w:cstheme="minorHAnsi"/>
          <w:color w:val="000000"/>
          <w:sz w:val="24"/>
          <w:szCs w:val="24"/>
          <w:lang w:eastAsia="pl-PL"/>
        </w:rPr>
      </w:pPr>
      <w:r w:rsidRPr="00C24AEC">
        <w:rPr>
          <w:rFonts w:asciiTheme="minorHAnsi" w:eastAsia="Times New Roman" w:hAnsiTheme="minorHAnsi" w:cstheme="minorHAnsi"/>
          <w:color w:val="000000"/>
          <w:sz w:val="24"/>
          <w:szCs w:val="24"/>
          <w:lang w:eastAsia="pl-PL"/>
        </w:rPr>
        <w:t>niezbędna jest zmiana sposobu lub terminu wykonania zobowiązania z przyczyn niezawinionych przez Wykonawcę, o ile zmiana taka jest korzystna dla Zamawiającego lub jest konieczna w ce</w:t>
      </w:r>
      <w:r w:rsidR="00B4652D">
        <w:rPr>
          <w:rFonts w:asciiTheme="minorHAnsi" w:eastAsia="Times New Roman" w:hAnsiTheme="minorHAnsi" w:cstheme="minorHAnsi"/>
          <w:color w:val="000000"/>
          <w:sz w:val="24"/>
          <w:szCs w:val="24"/>
          <w:lang w:eastAsia="pl-PL"/>
        </w:rPr>
        <w:t>lu prawidłowego wykonania Umowy.</w:t>
      </w:r>
    </w:p>
    <w:p w14:paraId="41A2B911" w14:textId="77777777" w:rsidR="009C285F" w:rsidRDefault="009C285F" w:rsidP="00BB1A94">
      <w:pPr>
        <w:widowControl w:val="0"/>
        <w:tabs>
          <w:tab w:val="left" w:pos="4410"/>
          <w:tab w:val="left" w:pos="7426"/>
        </w:tabs>
        <w:overflowPunct w:val="0"/>
        <w:autoSpaceDE w:val="0"/>
        <w:spacing w:after="0" w:line="240" w:lineRule="auto"/>
        <w:jc w:val="center"/>
        <w:textAlignment w:val="baseline"/>
        <w:rPr>
          <w:rFonts w:asciiTheme="minorHAnsi" w:hAnsiTheme="minorHAnsi" w:cstheme="minorHAnsi"/>
          <w:b/>
          <w:sz w:val="24"/>
          <w:szCs w:val="24"/>
        </w:rPr>
      </w:pPr>
    </w:p>
    <w:p w14:paraId="43570E63" w14:textId="63FED0F2" w:rsidR="00BB1A94" w:rsidRPr="00C24AEC" w:rsidRDefault="00BB1A94" w:rsidP="00BB1A94">
      <w:pPr>
        <w:widowControl w:val="0"/>
        <w:tabs>
          <w:tab w:val="left" w:pos="4410"/>
          <w:tab w:val="left" w:pos="7426"/>
        </w:tabs>
        <w:overflowPunct w:val="0"/>
        <w:autoSpaceDE w:val="0"/>
        <w:spacing w:after="0" w:line="240" w:lineRule="auto"/>
        <w:jc w:val="center"/>
        <w:textAlignment w:val="baseline"/>
        <w:rPr>
          <w:rFonts w:asciiTheme="minorHAnsi" w:hAnsiTheme="minorHAnsi" w:cstheme="minorHAnsi"/>
          <w:b/>
          <w:sz w:val="24"/>
          <w:szCs w:val="24"/>
        </w:rPr>
      </w:pPr>
      <w:r w:rsidRPr="00C24AEC">
        <w:rPr>
          <w:rFonts w:asciiTheme="minorHAnsi" w:hAnsiTheme="minorHAnsi" w:cstheme="minorHAnsi"/>
          <w:b/>
          <w:sz w:val="24"/>
          <w:szCs w:val="24"/>
        </w:rPr>
        <w:t>§ 1</w:t>
      </w:r>
      <w:r w:rsidR="00CB3763">
        <w:rPr>
          <w:rFonts w:asciiTheme="minorHAnsi" w:hAnsiTheme="minorHAnsi" w:cstheme="minorHAnsi"/>
          <w:b/>
          <w:sz w:val="24"/>
          <w:szCs w:val="24"/>
        </w:rPr>
        <w:t>8</w:t>
      </w:r>
    </w:p>
    <w:p w14:paraId="7DCFB744" w14:textId="3DC6CF1E" w:rsidR="00AD5677" w:rsidRDefault="00851046" w:rsidP="00AD5677">
      <w:pPr>
        <w:widowControl w:val="0"/>
        <w:tabs>
          <w:tab w:val="left" w:pos="5011"/>
          <w:tab w:val="left" w:pos="7426"/>
        </w:tabs>
        <w:overflowPunct w:val="0"/>
        <w:autoSpaceDE w:val="0"/>
        <w:spacing w:after="0" w:line="240" w:lineRule="auto"/>
        <w:jc w:val="center"/>
        <w:textAlignment w:val="baseline"/>
        <w:rPr>
          <w:rFonts w:asciiTheme="minorHAnsi" w:hAnsiTheme="minorHAnsi" w:cstheme="minorHAnsi"/>
          <w:b/>
          <w:sz w:val="24"/>
          <w:szCs w:val="24"/>
        </w:rPr>
      </w:pPr>
      <w:r w:rsidRPr="00C24AEC">
        <w:rPr>
          <w:rFonts w:asciiTheme="minorHAnsi" w:hAnsiTheme="minorHAnsi" w:cstheme="minorHAnsi"/>
          <w:b/>
          <w:sz w:val="24"/>
          <w:szCs w:val="24"/>
        </w:rPr>
        <w:t>P</w:t>
      </w:r>
      <w:r w:rsidR="00AD5677" w:rsidRPr="00C24AEC">
        <w:rPr>
          <w:rFonts w:asciiTheme="minorHAnsi" w:hAnsiTheme="minorHAnsi" w:cstheme="minorHAnsi"/>
          <w:b/>
          <w:sz w:val="24"/>
          <w:szCs w:val="24"/>
        </w:rPr>
        <w:t>rzedstawiciele stron</w:t>
      </w:r>
    </w:p>
    <w:p w14:paraId="0F048A3E" w14:textId="77777777" w:rsidR="00AB223B" w:rsidRPr="00C24AEC" w:rsidRDefault="00AB223B" w:rsidP="00AD5677">
      <w:pPr>
        <w:widowControl w:val="0"/>
        <w:tabs>
          <w:tab w:val="left" w:pos="5011"/>
          <w:tab w:val="left" w:pos="7426"/>
        </w:tabs>
        <w:overflowPunct w:val="0"/>
        <w:autoSpaceDE w:val="0"/>
        <w:spacing w:after="0" w:line="240" w:lineRule="auto"/>
        <w:jc w:val="center"/>
        <w:textAlignment w:val="baseline"/>
        <w:rPr>
          <w:rFonts w:asciiTheme="minorHAnsi" w:hAnsiTheme="minorHAnsi" w:cstheme="minorHAnsi"/>
          <w:sz w:val="24"/>
          <w:szCs w:val="24"/>
        </w:rPr>
      </w:pPr>
    </w:p>
    <w:p w14:paraId="24B69A99" w14:textId="77777777" w:rsidR="00AD5677" w:rsidRPr="00C24AEC" w:rsidRDefault="00AD5677" w:rsidP="005A224C">
      <w:pPr>
        <w:widowControl w:val="0"/>
        <w:numPr>
          <w:ilvl w:val="0"/>
          <w:numId w:val="9"/>
        </w:numPr>
        <w:tabs>
          <w:tab w:val="left" w:pos="5011"/>
        </w:tabs>
        <w:suppressAutoHyphens/>
        <w:overflowPunct w:val="0"/>
        <w:autoSpaceDE w:val="0"/>
        <w:spacing w:after="0" w:line="240" w:lineRule="auto"/>
        <w:ind w:left="426" w:right="-29" w:hanging="426"/>
        <w:jc w:val="both"/>
        <w:textAlignment w:val="baseline"/>
        <w:rPr>
          <w:rFonts w:asciiTheme="minorHAnsi" w:hAnsiTheme="minorHAnsi" w:cstheme="minorHAnsi"/>
          <w:sz w:val="24"/>
          <w:szCs w:val="24"/>
        </w:rPr>
      </w:pPr>
      <w:r w:rsidRPr="00C24AEC">
        <w:rPr>
          <w:rFonts w:asciiTheme="minorHAnsi" w:hAnsiTheme="minorHAnsi" w:cstheme="minorHAnsi"/>
          <w:sz w:val="24"/>
          <w:szCs w:val="24"/>
        </w:rPr>
        <w:t>Upoważnionymi przedstawicielami Zamawiającego do kontaktów z Wykonawcą oraz reprezentowania interesów Zamawiającego podczas re</w:t>
      </w:r>
      <w:r w:rsidR="00D721E5" w:rsidRPr="00C24AEC">
        <w:rPr>
          <w:rFonts w:asciiTheme="minorHAnsi" w:hAnsiTheme="minorHAnsi" w:cstheme="minorHAnsi"/>
          <w:sz w:val="24"/>
          <w:szCs w:val="24"/>
        </w:rPr>
        <w:t>alizacji umowy</w:t>
      </w:r>
      <w:r w:rsidRPr="00C24AEC">
        <w:rPr>
          <w:rFonts w:asciiTheme="minorHAnsi" w:hAnsiTheme="minorHAnsi" w:cstheme="minorHAnsi"/>
          <w:sz w:val="24"/>
          <w:szCs w:val="24"/>
        </w:rPr>
        <w:t xml:space="preserve"> w zakresie, </w:t>
      </w:r>
      <w:r w:rsidR="008E0A99" w:rsidRPr="00C24AEC">
        <w:rPr>
          <w:rFonts w:asciiTheme="minorHAnsi" w:hAnsiTheme="minorHAnsi" w:cstheme="minorHAnsi"/>
          <w:sz w:val="24"/>
          <w:szCs w:val="24"/>
        </w:rPr>
        <w:t>są</w:t>
      </w:r>
      <w:r w:rsidRPr="00C24AEC">
        <w:rPr>
          <w:rFonts w:asciiTheme="minorHAnsi" w:hAnsiTheme="minorHAnsi" w:cstheme="minorHAnsi"/>
          <w:sz w:val="24"/>
          <w:szCs w:val="24"/>
        </w:rPr>
        <w:t xml:space="preserve">: </w:t>
      </w:r>
    </w:p>
    <w:p w14:paraId="0C55B2D5" w14:textId="77777777" w:rsidR="00BB1A94" w:rsidRPr="00C24AEC" w:rsidRDefault="00BB1A94" w:rsidP="00BB1A94">
      <w:pPr>
        <w:widowControl w:val="0"/>
        <w:numPr>
          <w:ilvl w:val="1"/>
          <w:numId w:val="17"/>
        </w:numPr>
        <w:tabs>
          <w:tab w:val="left" w:pos="709"/>
        </w:tabs>
        <w:suppressAutoHyphens/>
        <w:overflowPunct w:val="0"/>
        <w:autoSpaceDE w:val="0"/>
        <w:spacing w:after="0" w:line="240" w:lineRule="auto"/>
        <w:ind w:left="851" w:right="-29" w:hanging="425"/>
        <w:jc w:val="both"/>
        <w:textAlignment w:val="baseline"/>
        <w:rPr>
          <w:rFonts w:asciiTheme="minorHAnsi" w:hAnsiTheme="minorHAnsi" w:cstheme="minorHAnsi"/>
          <w:sz w:val="24"/>
          <w:szCs w:val="24"/>
        </w:rPr>
      </w:pPr>
      <w:r w:rsidRPr="00C24AEC">
        <w:rPr>
          <w:rFonts w:asciiTheme="minorHAnsi" w:hAnsiTheme="minorHAnsi" w:cstheme="minorHAnsi"/>
          <w:sz w:val="24"/>
          <w:szCs w:val="24"/>
        </w:rPr>
        <w:t>w sprawach formalno-prawnych:</w:t>
      </w:r>
    </w:p>
    <w:p w14:paraId="4EBA4149" w14:textId="4BD03C51" w:rsidR="00BB1A94" w:rsidRPr="00C24AEC" w:rsidRDefault="00BB1A94" w:rsidP="00BB1A94">
      <w:pPr>
        <w:widowControl w:val="0"/>
        <w:tabs>
          <w:tab w:val="left" w:pos="709"/>
        </w:tabs>
        <w:suppressAutoHyphens/>
        <w:overflowPunct w:val="0"/>
        <w:autoSpaceDE w:val="0"/>
        <w:spacing w:after="0" w:line="240" w:lineRule="auto"/>
        <w:ind w:left="851" w:right="-29"/>
        <w:jc w:val="both"/>
        <w:textAlignment w:val="baseline"/>
        <w:rPr>
          <w:rFonts w:asciiTheme="minorHAnsi" w:hAnsiTheme="minorHAnsi" w:cstheme="minorHAnsi"/>
          <w:sz w:val="24"/>
          <w:szCs w:val="24"/>
          <w:lang w:val="en-US"/>
        </w:rPr>
      </w:pPr>
      <w:r w:rsidRPr="00C24AEC">
        <w:rPr>
          <w:rFonts w:asciiTheme="minorHAnsi" w:hAnsiTheme="minorHAnsi" w:cstheme="minorHAnsi"/>
          <w:sz w:val="24"/>
          <w:szCs w:val="24"/>
          <w:lang w:val="en-US"/>
        </w:rPr>
        <w:t xml:space="preserve">- </w:t>
      </w:r>
      <w:r w:rsidR="00963D89">
        <w:rPr>
          <w:rFonts w:asciiTheme="minorHAnsi" w:hAnsiTheme="minorHAnsi" w:cstheme="minorHAnsi"/>
          <w:sz w:val="24"/>
          <w:szCs w:val="24"/>
          <w:lang w:val="en-US"/>
        </w:rPr>
        <w:t>………………………………………………………………….</w:t>
      </w:r>
    </w:p>
    <w:p w14:paraId="5A67784B" w14:textId="77777777" w:rsidR="00BB1A94" w:rsidRPr="00C24AEC" w:rsidRDefault="00BB1A94" w:rsidP="00BB1A94">
      <w:pPr>
        <w:widowControl w:val="0"/>
        <w:numPr>
          <w:ilvl w:val="1"/>
          <w:numId w:val="17"/>
        </w:numPr>
        <w:tabs>
          <w:tab w:val="left" w:pos="709"/>
        </w:tabs>
        <w:suppressAutoHyphens/>
        <w:overflowPunct w:val="0"/>
        <w:autoSpaceDE w:val="0"/>
        <w:spacing w:after="0" w:line="240" w:lineRule="auto"/>
        <w:ind w:left="851" w:right="-29" w:hanging="425"/>
        <w:jc w:val="both"/>
        <w:textAlignment w:val="baseline"/>
        <w:rPr>
          <w:rFonts w:asciiTheme="minorHAnsi" w:hAnsiTheme="minorHAnsi" w:cstheme="minorHAnsi"/>
          <w:sz w:val="24"/>
          <w:szCs w:val="24"/>
        </w:rPr>
      </w:pPr>
      <w:r w:rsidRPr="00C24AEC">
        <w:rPr>
          <w:rFonts w:asciiTheme="minorHAnsi" w:hAnsiTheme="minorHAnsi" w:cstheme="minorHAnsi"/>
          <w:sz w:val="24"/>
          <w:szCs w:val="24"/>
          <w:lang w:val="en-US"/>
        </w:rPr>
        <w:t xml:space="preserve"> </w:t>
      </w:r>
      <w:r w:rsidRPr="00C24AEC">
        <w:rPr>
          <w:rFonts w:asciiTheme="minorHAnsi" w:hAnsiTheme="minorHAnsi" w:cstheme="minorHAnsi"/>
          <w:sz w:val="24"/>
          <w:szCs w:val="24"/>
        </w:rPr>
        <w:t>w sprawach merytorycznych:</w:t>
      </w:r>
    </w:p>
    <w:p w14:paraId="4E7EA8DE" w14:textId="48D99755" w:rsidR="00BB1A94" w:rsidRPr="00C24AEC" w:rsidRDefault="00BB1A94" w:rsidP="00BB1A94">
      <w:pPr>
        <w:widowControl w:val="0"/>
        <w:tabs>
          <w:tab w:val="left" w:pos="5011"/>
        </w:tabs>
        <w:suppressAutoHyphens/>
        <w:overflowPunct w:val="0"/>
        <w:autoSpaceDE w:val="0"/>
        <w:spacing w:after="0" w:line="240" w:lineRule="auto"/>
        <w:ind w:left="426" w:right="-29"/>
        <w:jc w:val="both"/>
        <w:textAlignment w:val="baseline"/>
        <w:rPr>
          <w:rFonts w:asciiTheme="minorHAnsi" w:hAnsiTheme="minorHAnsi" w:cstheme="minorHAnsi"/>
          <w:sz w:val="24"/>
          <w:szCs w:val="24"/>
        </w:rPr>
      </w:pPr>
      <w:r w:rsidRPr="00C24AEC">
        <w:rPr>
          <w:rFonts w:asciiTheme="minorHAnsi" w:hAnsiTheme="minorHAnsi" w:cstheme="minorHAnsi"/>
          <w:sz w:val="24"/>
          <w:szCs w:val="24"/>
        </w:rPr>
        <w:t xml:space="preserve">       - </w:t>
      </w:r>
      <w:r w:rsidR="000A1627">
        <w:rPr>
          <w:rFonts w:asciiTheme="minorHAnsi" w:hAnsiTheme="minorHAnsi" w:cstheme="minorHAnsi"/>
          <w:sz w:val="24"/>
          <w:szCs w:val="24"/>
        </w:rPr>
        <w:t xml:space="preserve">Monika Wojtyra, Marian Gliszczyński </w:t>
      </w:r>
    </w:p>
    <w:p w14:paraId="6C211B65" w14:textId="77777777" w:rsidR="00BB1A94" w:rsidRPr="00C24AEC" w:rsidRDefault="00BB1A94" w:rsidP="00BB1A94">
      <w:pPr>
        <w:widowControl w:val="0"/>
        <w:numPr>
          <w:ilvl w:val="0"/>
          <w:numId w:val="17"/>
        </w:numPr>
        <w:tabs>
          <w:tab w:val="left" w:pos="426"/>
          <w:tab w:val="left" w:pos="9356"/>
        </w:tabs>
        <w:suppressAutoHyphens/>
        <w:overflowPunct w:val="0"/>
        <w:autoSpaceDE w:val="0"/>
        <w:spacing w:after="0" w:line="240" w:lineRule="auto"/>
        <w:ind w:left="426" w:right="13" w:hanging="426"/>
        <w:jc w:val="both"/>
        <w:textAlignment w:val="baseline"/>
        <w:rPr>
          <w:rFonts w:asciiTheme="minorHAnsi" w:hAnsiTheme="minorHAnsi" w:cstheme="minorHAnsi"/>
          <w:sz w:val="24"/>
          <w:szCs w:val="24"/>
        </w:rPr>
      </w:pPr>
      <w:r w:rsidRPr="00C24AEC">
        <w:rPr>
          <w:rFonts w:asciiTheme="minorHAnsi" w:hAnsiTheme="minorHAnsi" w:cstheme="minorHAnsi"/>
          <w:sz w:val="24"/>
          <w:szCs w:val="24"/>
        </w:rPr>
        <w:t xml:space="preserve">Upoważnionymi przedstawicielami Wykonawcy do kontaktów i ustaleń z Zamawiającym oraz reprezentowania interesów Wykonawcy podczas realizacji umowy są: </w:t>
      </w:r>
    </w:p>
    <w:p w14:paraId="4D24EE39" w14:textId="2C0FC182" w:rsidR="00BB1A94" w:rsidRPr="00C24AEC" w:rsidRDefault="00E76D4C" w:rsidP="00BB1A94">
      <w:pPr>
        <w:widowControl w:val="0"/>
        <w:tabs>
          <w:tab w:val="left" w:pos="5011"/>
        </w:tabs>
        <w:suppressAutoHyphens/>
        <w:overflowPunct w:val="0"/>
        <w:autoSpaceDE w:val="0"/>
        <w:spacing w:after="0" w:line="240" w:lineRule="auto"/>
        <w:ind w:left="426" w:right="-29"/>
        <w:jc w:val="both"/>
        <w:textAlignment w:val="baseline"/>
        <w:rPr>
          <w:rFonts w:asciiTheme="minorHAnsi" w:hAnsiTheme="minorHAnsi" w:cstheme="minorHAnsi"/>
          <w:sz w:val="24"/>
          <w:szCs w:val="24"/>
        </w:rPr>
      </w:pPr>
      <w:r>
        <w:rPr>
          <w:rFonts w:asciiTheme="minorHAnsi" w:hAnsiTheme="minorHAnsi" w:cstheme="minorHAnsi"/>
          <w:sz w:val="24"/>
          <w:szCs w:val="24"/>
        </w:rPr>
        <w:t xml:space="preserve">    - </w:t>
      </w:r>
      <w:r w:rsidR="00963D89">
        <w:rPr>
          <w:rFonts w:asciiTheme="minorHAnsi" w:hAnsiTheme="minorHAnsi" w:cstheme="minorHAnsi"/>
          <w:sz w:val="24"/>
          <w:szCs w:val="24"/>
        </w:rPr>
        <w:t>………………………………………………………………………</w:t>
      </w:r>
    </w:p>
    <w:p w14:paraId="1CD3D65A" w14:textId="77777777" w:rsidR="00C30F1D" w:rsidRPr="00C24AEC" w:rsidRDefault="00AD5677" w:rsidP="00BB1A94">
      <w:pPr>
        <w:widowControl w:val="0"/>
        <w:numPr>
          <w:ilvl w:val="0"/>
          <w:numId w:val="9"/>
        </w:numPr>
        <w:tabs>
          <w:tab w:val="left" w:pos="5011"/>
        </w:tabs>
        <w:suppressAutoHyphens/>
        <w:overflowPunct w:val="0"/>
        <w:autoSpaceDE w:val="0"/>
        <w:spacing w:after="0" w:line="240" w:lineRule="auto"/>
        <w:ind w:left="426" w:right="-29" w:hanging="426"/>
        <w:jc w:val="both"/>
        <w:textAlignment w:val="baseline"/>
        <w:rPr>
          <w:rFonts w:asciiTheme="minorHAnsi" w:hAnsiTheme="minorHAnsi" w:cstheme="minorHAnsi"/>
          <w:sz w:val="24"/>
          <w:szCs w:val="24"/>
        </w:rPr>
      </w:pPr>
      <w:r w:rsidRPr="00C24AEC">
        <w:rPr>
          <w:rFonts w:asciiTheme="minorHAnsi" w:hAnsiTheme="minorHAnsi" w:cstheme="minorHAnsi"/>
          <w:sz w:val="24"/>
          <w:szCs w:val="24"/>
        </w:rPr>
        <w:t>W przypadku zmiany przedstawicieli, Strony zobowiązane</w:t>
      </w:r>
      <w:r w:rsidR="008850A2" w:rsidRPr="00C24AEC">
        <w:rPr>
          <w:rFonts w:asciiTheme="minorHAnsi" w:hAnsiTheme="minorHAnsi" w:cstheme="minorHAnsi"/>
          <w:sz w:val="24"/>
          <w:szCs w:val="24"/>
        </w:rPr>
        <w:t xml:space="preserve"> są do wzajemnego informowania </w:t>
      </w:r>
      <w:r w:rsidRPr="00C24AEC">
        <w:rPr>
          <w:rFonts w:asciiTheme="minorHAnsi" w:hAnsiTheme="minorHAnsi" w:cstheme="minorHAnsi"/>
          <w:sz w:val="24"/>
          <w:szCs w:val="24"/>
        </w:rPr>
        <w:t>o</w:t>
      </w:r>
      <w:r w:rsidR="00C2229F" w:rsidRPr="00C24AEC">
        <w:rPr>
          <w:rFonts w:asciiTheme="minorHAnsi" w:hAnsiTheme="minorHAnsi" w:cstheme="minorHAnsi"/>
          <w:sz w:val="24"/>
          <w:szCs w:val="24"/>
        </w:rPr>
        <w:t> </w:t>
      </w:r>
      <w:r w:rsidRPr="00C24AEC">
        <w:rPr>
          <w:rFonts w:asciiTheme="minorHAnsi" w:hAnsiTheme="minorHAnsi" w:cstheme="minorHAnsi"/>
          <w:sz w:val="24"/>
          <w:szCs w:val="24"/>
        </w:rPr>
        <w:t xml:space="preserve">zmianach w formie pisemnej, w terminie bezzwłocznym. Zmiana przedstawicieli nie wymaga zmiany umowy. </w:t>
      </w:r>
      <w:r w:rsidR="00295419" w:rsidRPr="00C24AEC">
        <w:rPr>
          <w:rFonts w:asciiTheme="minorHAnsi" w:hAnsiTheme="minorHAnsi" w:cstheme="minorHAnsi"/>
          <w:sz w:val="24"/>
          <w:szCs w:val="24"/>
        </w:rPr>
        <w:t xml:space="preserve">  </w:t>
      </w:r>
    </w:p>
    <w:p w14:paraId="69959D46" w14:textId="77777777" w:rsidR="009C285F" w:rsidRDefault="009C285F" w:rsidP="005D3302">
      <w:pPr>
        <w:tabs>
          <w:tab w:val="left" w:pos="5011"/>
          <w:tab w:val="left" w:pos="9356"/>
        </w:tabs>
        <w:spacing w:after="0" w:line="240" w:lineRule="auto"/>
        <w:ind w:right="88"/>
        <w:rPr>
          <w:rFonts w:asciiTheme="minorHAnsi" w:hAnsiTheme="minorHAnsi" w:cstheme="minorHAnsi"/>
          <w:b/>
          <w:sz w:val="24"/>
          <w:szCs w:val="24"/>
        </w:rPr>
      </w:pPr>
    </w:p>
    <w:p w14:paraId="0B9156EC" w14:textId="6F4FF5CD" w:rsidR="003F6B43" w:rsidRPr="00C24AEC" w:rsidRDefault="00BB1A94" w:rsidP="00D77CBF">
      <w:pPr>
        <w:tabs>
          <w:tab w:val="left" w:pos="5011"/>
          <w:tab w:val="left" w:pos="9356"/>
        </w:tabs>
        <w:spacing w:after="0" w:line="240" w:lineRule="auto"/>
        <w:ind w:left="360" w:right="88"/>
        <w:jc w:val="center"/>
        <w:rPr>
          <w:rFonts w:asciiTheme="minorHAnsi" w:hAnsiTheme="minorHAnsi" w:cstheme="minorHAnsi"/>
          <w:b/>
          <w:sz w:val="24"/>
          <w:szCs w:val="24"/>
        </w:rPr>
      </w:pPr>
      <w:r w:rsidRPr="00C24AEC">
        <w:rPr>
          <w:rFonts w:asciiTheme="minorHAnsi" w:hAnsiTheme="minorHAnsi" w:cstheme="minorHAnsi"/>
          <w:b/>
          <w:sz w:val="24"/>
          <w:szCs w:val="24"/>
        </w:rPr>
        <w:t>§ 1</w:t>
      </w:r>
      <w:r w:rsidR="00CB3763">
        <w:rPr>
          <w:rFonts w:asciiTheme="minorHAnsi" w:hAnsiTheme="minorHAnsi" w:cstheme="minorHAnsi"/>
          <w:b/>
          <w:sz w:val="24"/>
          <w:szCs w:val="24"/>
        </w:rPr>
        <w:t>9</w:t>
      </w:r>
    </w:p>
    <w:p w14:paraId="61C054FA" w14:textId="77777777" w:rsidR="00AD5677" w:rsidRPr="00C24AEC" w:rsidRDefault="00AD5677" w:rsidP="003976DE">
      <w:pPr>
        <w:tabs>
          <w:tab w:val="left" w:pos="5011"/>
          <w:tab w:val="left" w:pos="9356"/>
        </w:tab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Wykonawca nie ma prawa, bez uzyskania wcześniejszej pisemnej zgody Zamawiającego przelewać jakichkolwiek praw wynikających z niniejszej umowy na osoby trzecie.</w:t>
      </w:r>
    </w:p>
    <w:p w14:paraId="6D4C4A24" w14:textId="77777777" w:rsidR="009C285F" w:rsidRDefault="009C285F" w:rsidP="005D3302">
      <w:pPr>
        <w:tabs>
          <w:tab w:val="left" w:pos="5011"/>
          <w:tab w:val="left" w:pos="9356"/>
        </w:tabs>
        <w:spacing w:after="0" w:line="240" w:lineRule="auto"/>
        <w:ind w:right="88"/>
        <w:rPr>
          <w:rFonts w:asciiTheme="minorHAnsi" w:hAnsiTheme="minorHAnsi" w:cstheme="minorHAnsi"/>
          <w:b/>
          <w:sz w:val="24"/>
          <w:szCs w:val="24"/>
        </w:rPr>
      </w:pPr>
    </w:p>
    <w:p w14:paraId="62C575DA" w14:textId="2BBF8489" w:rsidR="003F6B43" w:rsidRPr="00C24AEC" w:rsidRDefault="00AD5677" w:rsidP="00D77CBF">
      <w:pPr>
        <w:tabs>
          <w:tab w:val="left" w:pos="5011"/>
          <w:tab w:val="left" w:pos="9356"/>
        </w:tabs>
        <w:spacing w:after="0" w:line="240" w:lineRule="auto"/>
        <w:ind w:left="360" w:right="88"/>
        <w:jc w:val="center"/>
        <w:rPr>
          <w:rFonts w:asciiTheme="minorHAnsi" w:hAnsiTheme="minorHAnsi" w:cstheme="minorHAnsi"/>
          <w:b/>
          <w:sz w:val="24"/>
          <w:szCs w:val="24"/>
        </w:rPr>
      </w:pPr>
      <w:r w:rsidRPr="00C24AEC">
        <w:rPr>
          <w:rFonts w:asciiTheme="minorHAnsi" w:hAnsiTheme="minorHAnsi" w:cstheme="minorHAnsi"/>
          <w:b/>
          <w:sz w:val="24"/>
          <w:szCs w:val="24"/>
        </w:rPr>
        <w:t xml:space="preserve">§ </w:t>
      </w:r>
      <w:r w:rsidR="00CB3763">
        <w:rPr>
          <w:rFonts w:asciiTheme="minorHAnsi" w:hAnsiTheme="minorHAnsi" w:cstheme="minorHAnsi"/>
          <w:b/>
          <w:sz w:val="24"/>
          <w:szCs w:val="24"/>
        </w:rPr>
        <w:t>20</w:t>
      </w:r>
    </w:p>
    <w:p w14:paraId="4C471744" w14:textId="77777777" w:rsidR="004F25F4" w:rsidRPr="00C24AEC" w:rsidRDefault="00AD5677" w:rsidP="003F0AF6">
      <w:pPr>
        <w:tabs>
          <w:tab w:val="left" w:pos="5011"/>
          <w:tab w:val="left" w:pos="9356"/>
        </w:tab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Zmiana treści lub uzupełnienie niniejszej umowy wymaga pod rygorem nieważności formy pisemnej i może nastąpić wyłącznie za zgodą obu Stron.</w:t>
      </w:r>
    </w:p>
    <w:p w14:paraId="0546A72A" w14:textId="77777777" w:rsidR="009C285F" w:rsidRDefault="009C285F" w:rsidP="005D3302">
      <w:pPr>
        <w:tabs>
          <w:tab w:val="left" w:pos="5011"/>
          <w:tab w:val="left" w:pos="9356"/>
        </w:tabs>
        <w:spacing w:after="0" w:line="240" w:lineRule="auto"/>
        <w:ind w:right="88"/>
        <w:rPr>
          <w:rFonts w:asciiTheme="minorHAnsi" w:hAnsiTheme="minorHAnsi" w:cstheme="minorHAnsi"/>
          <w:b/>
          <w:sz w:val="24"/>
          <w:szCs w:val="24"/>
        </w:rPr>
      </w:pPr>
    </w:p>
    <w:p w14:paraId="6A0711CA" w14:textId="22C54722" w:rsidR="003F6B43" w:rsidRPr="00C24AEC" w:rsidRDefault="00BB1A94" w:rsidP="00D77CBF">
      <w:pPr>
        <w:tabs>
          <w:tab w:val="left" w:pos="5011"/>
          <w:tab w:val="left" w:pos="9356"/>
        </w:tabs>
        <w:spacing w:after="0" w:line="240" w:lineRule="auto"/>
        <w:ind w:left="360" w:right="88"/>
        <w:jc w:val="center"/>
        <w:rPr>
          <w:rFonts w:asciiTheme="minorHAnsi" w:hAnsiTheme="minorHAnsi" w:cstheme="minorHAnsi"/>
          <w:b/>
          <w:sz w:val="24"/>
          <w:szCs w:val="24"/>
        </w:rPr>
      </w:pPr>
      <w:r w:rsidRPr="00C24AEC">
        <w:rPr>
          <w:rFonts w:asciiTheme="minorHAnsi" w:hAnsiTheme="minorHAnsi" w:cstheme="minorHAnsi"/>
          <w:b/>
          <w:sz w:val="24"/>
          <w:szCs w:val="24"/>
        </w:rPr>
        <w:t>§ 2</w:t>
      </w:r>
      <w:r w:rsidR="00CB3763">
        <w:rPr>
          <w:rFonts w:asciiTheme="minorHAnsi" w:hAnsiTheme="minorHAnsi" w:cstheme="minorHAnsi"/>
          <w:b/>
          <w:sz w:val="24"/>
          <w:szCs w:val="24"/>
        </w:rPr>
        <w:t>1</w:t>
      </w:r>
    </w:p>
    <w:p w14:paraId="2C42706A" w14:textId="453D67D2" w:rsidR="004F25F4" w:rsidRPr="00C24AEC" w:rsidRDefault="00AD5677" w:rsidP="00AA4AC9">
      <w:pPr>
        <w:tabs>
          <w:tab w:val="left" w:pos="5011"/>
          <w:tab w:val="left" w:pos="9356"/>
        </w:tab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 xml:space="preserve">W sprawach nieuregulowanych niniejszą umową mają zastosowanie przepisy </w:t>
      </w:r>
      <w:r w:rsidR="003976DE" w:rsidRPr="00C24AEC">
        <w:rPr>
          <w:rFonts w:asciiTheme="minorHAnsi" w:hAnsiTheme="minorHAnsi" w:cstheme="minorHAnsi"/>
          <w:sz w:val="24"/>
          <w:szCs w:val="24"/>
        </w:rPr>
        <w:t>K</w:t>
      </w:r>
      <w:r w:rsidRPr="00C24AEC">
        <w:rPr>
          <w:rFonts w:asciiTheme="minorHAnsi" w:hAnsiTheme="minorHAnsi" w:cstheme="minorHAnsi"/>
          <w:sz w:val="24"/>
          <w:szCs w:val="24"/>
        </w:rPr>
        <w:t xml:space="preserve">odeksu </w:t>
      </w:r>
      <w:r w:rsidR="003976DE" w:rsidRPr="00C24AEC">
        <w:rPr>
          <w:rFonts w:asciiTheme="minorHAnsi" w:hAnsiTheme="minorHAnsi" w:cstheme="minorHAnsi"/>
          <w:sz w:val="24"/>
          <w:szCs w:val="24"/>
        </w:rPr>
        <w:t>C</w:t>
      </w:r>
      <w:r w:rsidR="003A5D70" w:rsidRPr="00C24AEC">
        <w:rPr>
          <w:rFonts w:asciiTheme="minorHAnsi" w:hAnsiTheme="minorHAnsi" w:cstheme="minorHAnsi"/>
          <w:sz w:val="24"/>
          <w:szCs w:val="24"/>
        </w:rPr>
        <w:t>ywilnego</w:t>
      </w:r>
      <w:r w:rsidR="008878B7">
        <w:rPr>
          <w:rFonts w:asciiTheme="minorHAnsi" w:hAnsiTheme="minorHAnsi" w:cstheme="minorHAnsi"/>
          <w:sz w:val="24"/>
          <w:szCs w:val="24"/>
        </w:rPr>
        <w:t xml:space="preserve"> i </w:t>
      </w:r>
      <w:r w:rsidR="008878B7" w:rsidRPr="00D3154D">
        <w:rPr>
          <w:rFonts w:asciiTheme="minorHAnsi" w:hAnsiTheme="minorHAnsi" w:cstheme="minorHAnsi"/>
          <w:sz w:val="24"/>
          <w:szCs w:val="24"/>
        </w:rPr>
        <w:t>ustawy Prawo zamówień publicznych.</w:t>
      </w:r>
    </w:p>
    <w:p w14:paraId="35D763E6" w14:textId="77777777" w:rsidR="009C285F" w:rsidRDefault="009C285F" w:rsidP="005D3302">
      <w:pPr>
        <w:tabs>
          <w:tab w:val="left" w:pos="5011"/>
          <w:tab w:val="left" w:pos="9720"/>
        </w:tabs>
        <w:spacing w:after="0" w:line="240" w:lineRule="auto"/>
        <w:ind w:right="88"/>
        <w:rPr>
          <w:rFonts w:asciiTheme="minorHAnsi" w:hAnsiTheme="minorHAnsi" w:cstheme="minorHAnsi"/>
          <w:b/>
          <w:sz w:val="24"/>
          <w:szCs w:val="24"/>
        </w:rPr>
      </w:pPr>
    </w:p>
    <w:p w14:paraId="128943D2" w14:textId="0179B9BE" w:rsidR="003F6B43" w:rsidRPr="00C24AEC" w:rsidRDefault="00AD5677" w:rsidP="00D77CBF">
      <w:pPr>
        <w:tabs>
          <w:tab w:val="left" w:pos="5011"/>
          <w:tab w:val="left" w:pos="9720"/>
        </w:tabs>
        <w:spacing w:after="0" w:line="240" w:lineRule="auto"/>
        <w:ind w:left="360" w:right="88"/>
        <w:jc w:val="center"/>
        <w:rPr>
          <w:rFonts w:asciiTheme="minorHAnsi" w:hAnsiTheme="minorHAnsi" w:cstheme="minorHAnsi"/>
          <w:b/>
          <w:sz w:val="24"/>
          <w:szCs w:val="24"/>
        </w:rPr>
      </w:pPr>
      <w:r w:rsidRPr="00C24AEC">
        <w:rPr>
          <w:rFonts w:asciiTheme="minorHAnsi" w:hAnsiTheme="minorHAnsi" w:cstheme="minorHAnsi"/>
          <w:b/>
          <w:sz w:val="24"/>
          <w:szCs w:val="24"/>
        </w:rPr>
        <w:t>§ 2</w:t>
      </w:r>
      <w:r w:rsidR="00CB3763">
        <w:rPr>
          <w:rFonts w:asciiTheme="minorHAnsi" w:hAnsiTheme="minorHAnsi" w:cstheme="minorHAnsi"/>
          <w:b/>
          <w:sz w:val="24"/>
          <w:szCs w:val="24"/>
        </w:rPr>
        <w:t>2</w:t>
      </w:r>
    </w:p>
    <w:p w14:paraId="36FB92A7" w14:textId="77777777" w:rsidR="003F0AF6" w:rsidRPr="00C24AEC" w:rsidRDefault="00AD5677" w:rsidP="00AA4AC9">
      <w:pPr>
        <w:tabs>
          <w:tab w:val="left" w:pos="5011"/>
          <w:tab w:val="left" w:pos="9356"/>
        </w:tab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 xml:space="preserve">Spory mogące wyniknąć z niniejszej umowy rozstrzygane będą przez </w:t>
      </w:r>
      <w:r w:rsidR="003976DE" w:rsidRPr="00C24AEC">
        <w:rPr>
          <w:rFonts w:asciiTheme="minorHAnsi" w:hAnsiTheme="minorHAnsi" w:cstheme="minorHAnsi"/>
          <w:sz w:val="24"/>
          <w:szCs w:val="24"/>
        </w:rPr>
        <w:t>S</w:t>
      </w:r>
      <w:r w:rsidR="00576869" w:rsidRPr="00C24AEC">
        <w:rPr>
          <w:rFonts w:asciiTheme="minorHAnsi" w:hAnsiTheme="minorHAnsi" w:cstheme="minorHAnsi"/>
          <w:sz w:val="24"/>
          <w:szCs w:val="24"/>
        </w:rPr>
        <w:t xml:space="preserve">ąd miejscowo właściwy </w:t>
      </w:r>
      <w:r w:rsidRPr="00C24AEC">
        <w:rPr>
          <w:rFonts w:asciiTheme="minorHAnsi" w:hAnsiTheme="minorHAnsi" w:cstheme="minorHAnsi"/>
          <w:sz w:val="24"/>
          <w:szCs w:val="24"/>
        </w:rPr>
        <w:t>dla Zamawiającego.</w:t>
      </w:r>
    </w:p>
    <w:p w14:paraId="2638E257" w14:textId="77777777" w:rsidR="009C285F" w:rsidRDefault="009C285F" w:rsidP="005D3302">
      <w:pPr>
        <w:tabs>
          <w:tab w:val="left" w:pos="5011"/>
          <w:tab w:val="left" w:pos="9720"/>
        </w:tabs>
        <w:spacing w:after="0" w:line="240" w:lineRule="auto"/>
        <w:ind w:right="88"/>
        <w:rPr>
          <w:rFonts w:asciiTheme="minorHAnsi" w:hAnsiTheme="minorHAnsi" w:cstheme="minorHAnsi"/>
          <w:b/>
          <w:sz w:val="24"/>
          <w:szCs w:val="24"/>
        </w:rPr>
      </w:pPr>
    </w:p>
    <w:p w14:paraId="67649D95" w14:textId="23203909" w:rsidR="003F6B43" w:rsidRPr="00C24AEC" w:rsidRDefault="007B5A16" w:rsidP="00D77CBF">
      <w:pPr>
        <w:tabs>
          <w:tab w:val="left" w:pos="5011"/>
          <w:tab w:val="left" w:pos="9720"/>
        </w:tabs>
        <w:spacing w:after="0" w:line="240" w:lineRule="auto"/>
        <w:ind w:left="360" w:right="88"/>
        <w:jc w:val="center"/>
        <w:rPr>
          <w:rFonts w:asciiTheme="minorHAnsi" w:hAnsiTheme="minorHAnsi" w:cstheme="minorHAnsi"/>
          <w:b/>
          <w:sz w:val="24"/>
          <w:szCs w:val="24"/>
        </w:rPr>
      </w:pPr>
      <w:r w:rsidRPr="00C24AEC">
        <w:rPr>
          <w:rFonts w:asciiTheme="minorHAnsi" w:hAnsiTheme="minorHAnsi" w:cstheme="minorHAnsi"/>
          <w:b/>
          <w:sz w:val="24"/>
          <w:szCs w:val="24"/>
        </w:rPr>
        <w:t>§ 2</w:t>
      </w:r>
      <w:r w:rsidR="00CB3763">
        <w:rPr>
          <w:rFonts w:asciiTheme="minorHAnsi" w:hAnsiTheme="minorHAnsi" w:cstheme="minorHAnsi"/>
          <w:b/>
          <w:sz w:val="24"/>
          <w:szCs w:val="24"/>
        </w:rPr>
        <w:t>3</w:t>
      </w:r>
    </w:p>
    <w:p w14:paraId="19FE547E" w14:textId="07F4FD06" w:rsidR="007B5A16" w:rsidRPr="00C24AEC" w:rsidRDefault="009A778B" w:rsidP="003976DE">
      <w:pPr>
        <w:tabs>
          <w:tab w:val="left" w:pos="5011"/>
          <w:tab w:val="left" w:pos="9356"/>
        </w:tab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 xml:space="preserve">Wykonawca zapoznał się </w:t>
      </w:r>
      <w:r w:rsidR="007B5A16" w:rsidRPr="00C24AEC">
        <w:rPr>
          <w:rFonts w:asciiTheme="minorHAnsi" w:hAnsiTheme="minorHAnsi" w:cstheme="minorHAnsi"/>
          <w:sz w:val="24"/>
          <w:szCs w:val="24"/>
        </w:rPr>
        <w:t xml:space="preserve">z klauzulą informacyjną dot. RODO i potwierdził ten fakt na wzorze stanowiącym </w:t>
      </w:r>
      <w:r w:rsidR="007B5A16" w:rsidRPr="00C24AEC">
        <w:rPr>
          <w:rFonts w:asciiTheme="minorHAnsi" w:hAnsiTheme="minorHAnsi" w:cstheme="minorHAnsi"/>
          <w:b/>
          <w:sz w:val="24"/>
          <w:szCs w:val="24"/>
        </w:rPr>
        <w:t>załącznik nr</w:t>
      </w:r>
      <w:r w:rsidR="008E0A99" w:rsidRPr="00C24AEC">
        <w:rPr>
          <w:rFonts w:asciiTheme="minorHAnsi" w:hAnsiTheme="minorHAnsi" w:cstheme="minorHAnsi"/>
          <w:b/>
          <w:sz w:val="24"/>
          <w:szCs w:val="24"/>
        </w:rPr>
        <w:t xml:space="preserve"> </w:t>
      </w:r>
      <w:r w:rsidR="0023059C">
        <w:rPr>
          <w:rFonts w:asciiTheme="minorHAnsi" w:hAnsiTheme="minorHAnsi" w:cstheme="minorHAnsi"/>
          <w:b/>
          <w:sz w:val="24"/>
          <w:szCs w:val="24"/>
        </w:rPr>
        <w:t>1</w:t>
      </w:r>
      <w:r w:rsidR="00D24C0E">
        <w:rPr>
          <w:rFonts w:asciiTheme="minorHAnsi" w:hAnsiTheme="minorHAnsi" w:cstheme="minorHAnsi"/>
          <w:b/>
          <w:sz w:val="24"/>
          <w:szCs w:val="24"/>
        </w:rPr>
        <w:t>1</w:t>
      </w:r>
      <w:r w:rsidR="007B5A16" w:rsidRPr="00C24AEC">
        <w:rPr>
          <w:rFonts w:asciiTheme="minorHAnsi" w:hAnsiTheme="minorHAnsi" w:cstheme="minorHAnsi"/>
          <w:sz w:val="24"/>
          <w:szCs w:val="24"/>
        </w:rPr>
        <w:t xml:space="preserve"> do niniejszej umowy</w:t>
      </w:r>
    </w:p>
    <w:p w14:paraId="3CBB88BE" w14:textId="77777777" w:rsidR="009C285F" w:rsidRDefault="009C285F" w:rsidP="005D3302">
      <w:pPr>
        <w:tabs>
          <w:tab w:val="left" w:pos="5011"/>
          <w:tab w:val="left" w:pos="9356"/>
        </w:tabs>
        <w:spacing w:after="0" w:line="240" w:lineRule="auto"/>
        <w:ind w:right="88"/>
        <w:rPr>
          <w:rFonts w:asciiTheme="minorHAnsi" w:hAnsiTheme="minorHAnsi" w:cstheme="minorHAnsi"/>
          <w:b/>
          <w:sz w:val="24"/>
          <w:szCs w:val="24"/>
        </w:rPr>
      </w:pPr>
    </w:p>
    <w:p w14:paraId="60CC97D4" w14:textId="109845D4" w:rsidR="005412AC" w:rsidRPr="005412AC" w:rsidRDefault="00AD5677" w:rsidP="0001153C">
      <w:pPr>
        <w:tabs>
          <w:tab w:val="left" w:pos="5011"/>
          <w:tab w:val="left" w:pos="9356"/>
        </w:tabs>
        <w:spacing w:after="0" w:line="240" w:lineRule="auto"/>
        <w:ind w:left="360" w:right="88"/>
        <w:jc w:val="center"/>
        <w:rPr>
          <w:rFonts w:asciiTheme="minorHAnsi" w:hAnsiTheme="minorHAnsi" w:cstheme="minorHAnsi"/>
          <w:b/>
          <w:sz w:val="24"/>
          <w:szCs w:val="24"/>
        </w:rPr>
      </w:pPr>
      <w:r w:rsidRPr="00C24AEC">
        <w:rPr>
          <w:rFonts w:asciiTheme="minorHAnsi" w:hAnsiTheme="minorHAnsi" w:cstheme="minorHAnsi"/>
          <w:b/>
          <w:sz w:val="24"/>
          <w:szCs w:val="24"/>
        </w:rPr>
        <w:t>§ 2</w:t>
      </w:r>
      <w:r w:rsidR="00CB3763">
        <w:rPr>
          <w:rFonts w:asciiTheme="minorHAnsi" w:hAnsiTheme="minorHAnsi" w:cstheme="minorHAnsi"/>
          <w:b/>
          <w:sz w:val="24"/>
          <w:szCs w:val="24"/>
        </w:rPr>
        <w:t>4</w:t>
      </w:r>
    </w:p>
    <w:p w14:paraId="74F17E55" w14:textId="77777777" w:rsidR="00AD5677" w:rsidRPr="00C24AEC" w:rsidRDefault="00AD5677" w:rsidP="00AD5677">
      <w:pPr>
        <w:tabs>
          <w:tab w:val="left" w:pos="5011"/>
          <w:tab w:val="left" w:pos="9356"/>
        </w:tabs>
        <w:spacing w:after="0" w:line="240" w:lineRule="auto"/>
        <w:ind w:right="88"/>
        <w:rPr>
          <w:rFonts w:asciiTheme="minorHAnsi" w:hAnsiTheme="minorHAnsi" w:cstheme="minorHAnsi"/>
          <w:sz w:val="24"/>
          <w:szCs w:val="24"/>
        </w:rPr>
      </w:pPr>
      <w:r w:rsidRPr="00C24AEC">
        <w:rPr>
          <w:rFonts w:asciiTheme="minorHAnsi" w:hAnsiTheme="minorHAnsi" w:cstheme="minorHAnsi"/>
          <w:sz w:val="24"/>
          <w:szCs w:val="24"/>
        </w:rPr>
        <w:t>Integralną częścią umowy są:</w:t>
      </w:r>
    </w:p>
    <w:p w14:paraId="6F886E8D" w14:textId="77777777" w:rsidR="008E0A99" w:rsidRPr="00C24AEC" w:rsidRDefault="008E0A99" w:rsidP="005A224C">
      <w:pPr>
        <w:pStyle w:val="Akapitzlist"/>
        <w:numPr>
          <w:ilvl w:val="0"/>
          <w:numId w:val="16"/>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 xml:space="preserve">Opis przedmiotu zamówienia, kadra pracownicza – </w:t>
      </w:r>
      <w:r w:rsidRPr="00C24AEC">
        <w:rPr>
          <w:rFonts w:asciiTheme="minorHAnsi" w:hAnsiTheme="minorHAnsi" w:cstheme="minorHAnsi"/>
          <w:b/>
          <w:sz w:val="24"/>
          <w:szCs w:val="24"/>
        </w:rPr>
        <w:t>Załącznik nr 1,</w:t>
      </w:r>
    </w:p>
    <w:p w14:paraId="35E8E3AA" w14:textId="4B2FE6BC" w:rsidR="0023059C" w:rsidRPr="005D3302" w:rsidRDefault="00144614" w:rsidP="005A224C">
      <w:pPr>
        <w:pStyle w:val="Akapitzlist"/>
        <w:numPr>
          <w:ilvl w:val="0"/>
          <w:numId w:val="16"/>
        </w:numPr>
        <w:suppressAutoHyphens/>
        <w:spacing w:after="0" w:line="240" w:lineRule="auto"/>
        <w:jc w:val="both"/>
        <w:rPr>
          <w:rFonts w:asciiTheme="minorHAnsi" w:hAnsiTheme="minorHAnsi" w:cstheme="minorHAnsi"/>
          <w:sz w:val="24"/>
          <w:szCs w:val="24"/>
        </w:rPr>
      </w:pPr>
      <w:bookmarkStart w:id="4" w:name="_Hlk9423555"/>
      <w:r>
        <w:rPr>
          <w:rFonts w:asciiTheme="minorHAnsi" w:hAnsiTheme="minorHAnsi" w:cstheme="minorHAnsi"/>
          <w:sz w:val="24"/>
          <w:szCs w:val="24"/>
        </w:rPr>
        <w:t>Kosztorys ofertowy +</w:t>
      </w:r>
      <w:r w:rsidR="00050FC1">
        <w:rPr>
          <w:rFonts w:asciiTheme="minorHAnsi" w:hAnsiTheme="minorHAnsi" w:cstheme="minorHAnsi"/>
          <w:sz w:val="24"/>
          <w:szCs w:val="24"/>
        </w:rPr>
        <w:t>T</w:t>
      </w:r>
      <w:r w:rsidR="008E0A99" w:rsidRPr="00C24AEC">
        <w:rPr>
          <w:rFonts w:asciiTheme="minorHAnsi" w:hAnsiTheme="minorHAnsi" w:cstheme="minorHAnsi"/>
          <w:sz w:val="24"/>
          <w:szCs w:val="24"/>
        </w:rPr>
        <w:t xml:space="preserve">abela elementów scalonych – </w:t>
      </w:r>
      <w:r w:rsidR="008E0A99" w:rsidRPr="00C24AEC">
        <w:rPr>
          <w:rFonts w:asciiTheme="minorHAnsi" w:hAnsiTheme="minorHAnsi" w:cstheme="minorHAnsi"/>
          <w:b/>
          <w:sz w:val="24"/>
          <w:szCs w:val="24"/>
        </w:rPr>
        <w:t xml:space="preserve">Załącznik nr </w:t>
      </w:r>
      <w:r w:rsidR="00704407">
        <w:rPr>
          <w:rFonts w:asciiTheme="minorHAnsi" w:hAnsiTheme="minorHAnsi" w:cstheme="minorHAnsi"/>
          <w:b/>
          <w:sz w:val="24"/>
          <w:szCs w:val="24"/>
        </w:rPr>
        <w:t>2</w:t>
      </w:r>
    </w:p>
    <w:p w14:paraId="4BFA1038" w14:textId="72403DE8" w:rsidR="00AA4AC9" w:rsidRPr="009213CB" w:rsidRDefault="00AA4AC9" w:rsidP="005A224C">
      <w:pPr>
        <w:pStyle w:val="Akapitzlist"/>
        <w:numPr>
          <w:ilvl w:val="0"/>
          <w:numId w:val="16"/>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 xml:space="preserve">Wzór oświadczenia podwykonawców – </w:t>
      </w:r>
      <w:r w:rsidRPr="00C24AEC">
        <w:rPr>
          <w:rFonts w:asciiTheme="minorHAnsi" w:hAnsiTheme="minorHAnsi" w:cstheme="minorHAnsi"/>
          <w:b/>
          <w:sz w:val="24"/>
          <w:szCs w:val="24"/>
        </w:rPr>
        <w:t xml:space="preserve">Załącznik nr </w:t>
      </w:r>
      <w:r w:rsidR="005D26DF">
        <w:rPr>
          <w:rFonts w:asciiTheme="minorHAnsi" w:hAnsiTheme="minorHAnsi" w:cstheme="minorHAnsi"/>
          <w:b/>
          <w:sz w:val="24"/>
          <w:szCs w:val="24"/>
        </w:rPr>
        <w:t>3</w:t>
      </w:r>
      <w:r w:rsidRPr="00C24AEC">
        <w:rPr>
          <w:rFonts w:asciiTheme="minorHAnsi" w:hAnsiTheme="minorHAnsi" w:cstheme="minorHAnsi"/>
          <w:b/>
          <w:sz w:val="24"/>
          <w:szCs w:val="24"/>
        </w:rPr>
        <w:t>,</w:t>
      </w:r>
    </w:p>
    <w:p w14:paraId="07F45C6A" w14:textId="3521D5C8" w:rsidR="009213CB" w:rsidRPr="009213CB" w:rsidRDefault="009213CB" w:rsidP="009213CB">
      <w:pPr>
        <w:pStyle w:val="Akapitzlist"/>
        <w:numPr>
          <w:ilvl w:val="0"/>
          <w:numId w:val="16"/>
        </w:numPr>
        <w:suppressAutoHyphens/>
        <w:spacing w:after="0" w:line="240" w:lineRule="auto"/>
        <w:jc w:val="both"/>
        <w:rPr>
          <w:rFonts w:asciiTheme="minorHAnsi" w:hAnsiTheme="minorHAnsi" w:cstheme="minorHAnsi"/>
          <w:b/>
          <w:sz w:val="24"/>
          <w:szCs w:val="24"/>
        </w:rPr>
      </w:pPr>
      <w:r>
        <w:rPr>
          <w:rFonts w:asciiTheme="minorHAnsi" w:hAnsiTheme="minorHAnsi" w:cstheme="minorHAnsi"/>
          <w:sz w:val="24"/>
          <w:szCs w:val="24"/>
        </w:rPr>
        <w:t>Umowa regulująca</w:t>
      </w:r>
      <w:r w:rsidRPr="009E20FB">
        <w:rPr>
          <w:rFonts w:asciiTheme="minorHAnsi" w:eastAsia="Times New Roman" w:hAnsiTheme="minorHAnsi" w:cstheme="minorHAnsi"/>
          <w:sz w:val="24"/>
          <w:szCs w:val="24"/>
          <w:lang w:eastAsia="pl-PL"/>
        </w:rPr>
        <w:t xml:space="preserve"> współpracę Wykonawc</w:t>
      </w:r>
      <w:r>
        <w:rPr>
          <w:rFonts w:asciiTheme="minorHAnsi" w:eastAsia="Times New Roman" w:hAnsiTheme="minorHAnsi" w:cstheme="minorHAnsi"/>
          <w:sz w:val="24"/>
          <w:szCs w:val="24"/>
          <w:lang w:eastAsia="pl-PL"/>
        </w:rPr>
        <w:t xml:space="preserve">ów wspólnie realizujących umowę - </w:t>
      </w:r>
      <w:r>
        <w:rPr>
          <w:rFonts w:asciiTheme="minorHAnsi" w:eastAsia="Times New Roman" w:hAnsiTheme="minorHAnsi" w:cstheme="minorHAnsi"/>
          <w:b/>
          <w:sz w:val="24"/>
          <w:szCs w:val="24"/>
          <w:lang w:eastAsia="pl-PL"/>
        </w:rPr>
        <w:t xml:space="preserve">Załącznik nr </w:t>
      </w:r>
      <w:r w:rsidR="005D26DF">
        <w:rPr>
          <w:rFonts w:asciiTheme="minorHAnsi" w:eastAsia="Times New Roman" w:hAnsiTheme="minorHAnsi" w:cstheme="minorHAnsi"/>
          <w:b/>
          <w:sz w:val="24"/>
          <w:szCs w:val="24"/>
          <w:lang w:eastAsia="pl-PL"/>
        </w:rPr>
        <w:t>4</w:t>
      </w:r>
      <w:r>
        <w:rPr>
          <w:rFonts w:asciiTheme="minorHAnsi" w:eastAsia="Times New Roman" w:hAnsiTheme="minorHAnsi" w:cstheme="minorHAnsi"/>
          <w:b/>
          <w:sz w:val="24"/>
          <w:szCs w:val="24"/>
          <w:lang w:eastAsia="pl-PL"/>
        </w:rPr>
        <w:t>,</w:t>
      </w:r>
    </w:p>
    <w:p w14:paraId="534D23C3" w14:textId="6E66E671" w:rsidR="008E0A99" w:rsidRPr="00C24AEC" w:rsidRDefault="00A0256C" w:rsidP="005A224C">
      <w:pPr>
        <w:pStyle w:val="Akapitzlist"/>
        <w:numPr>
          <w:ilvl w:val="0"/>
          <w:numId w:val="16"/>
        </w:numPr>
        <w:suppressAutoHyphens/>
        <w:spacing w:after="0" w:line="240" w:lineRule="auto"/>
        <w:jc w:val="both"/>
        <w:rPr>
          <w:rFonts w:asciiTheme="minorHAnsi" w:hAnsiTheme="minorHAnsi" w:cstheme="minorHAnsi"/>
          <w:sz w:val="24"/>
          <w:szCs w:val="24"/>
        </w:rPr>
      </w:pPr>
      <w:r w:rsidRPr="004E4A41">
        <w:rPr>
          <w:rFonts w:asciiTheme="minorHAnsi" w:hAnsiTheme="minorHAnsi" w:cstheme="minorHAnsi"/>
          <w:sz w:val="24"/>
          <w:szCs w:val="24"/>
        </w:rPr>
        <w:t>„Standardy kształtowania zieleni w Łodzi”</w:t>
      </w:r>
      <w:r w:rsidR="008E0A99" w:rsidRPr="004E4A41">
        <w:rPr>
          <w:rFonts w:asciiTheme="minorHAnsi" w:hAnsiTheme="minorHAnsi" w:cstheme="minorHAnsi"/>
          <w:sz w:val="24"/>
          <w:szCs w:val="24"/>
        </w:rPr>
        <w:t>–</w:t>
      </w:r>
      <w:r>
        <w:rPr>
          <w:rFonts w:asciiTheme="minorHAnsi" w:hAnsiTheme="minorHAnsi" w:cstheme="minorHAnsi"/>
          <w:sz w:val="24"/>
          <w:szCs w:val="24"/>
        </w:rPr>
        <w:t xml:space="preserve"> wersja elektroniczna </w:t>
      </w:r>
      <w:r w:rsidR="008E0A99" w:rsidRPr="00C24AEC">
        <w:rPr>
          <w:rFonts w:asciiTheme="minorHAnsi" w:hAnsiTheme="minorHAnsi" w:cstheme="minorHAnsi"/>
          <w:sz w:val="24"/>
          <w:szCs w:val="24"/>
        </w:rPr>
        <w:t xml:space="preserve"> </w:t>
      </w:r>
      <w:r w:rsidR="008E0A99" w:rsidRPr="00C24AEC">
        <w:rPr>
          <w:rFonts w:asciiTheme="minorHAnsi" w:hAnsiTheme="minorHAnsi" w:cstheme="minorHAnsi"/>
          <w:b/>
          <w:sz w:val="24"/>
          <w:szCs w:val="24"/>
        </w:rPr>
        <w:t xml:space="preserve">Załącznik nr </w:t>
      </w:r>
      <w:r w:rsidR="005D26DF">
        <w:rPr>
          <w:rFonts w:asciiTheme="minorHAnsi" w:hAnsiTheme="minorHAnsi" w:cstheme="minorHAnsi"/>
          <w:b/>
          <w:sz w:val="24"/>
          <w:szCs w:val="24"/>
        </w:rPr>
        <w:t>5</w:t>
      </w:r>
      <w:r w:rsidR="008E0A99" w:rsidRPr="00C24AEC">
        <w:rPr>
          <w:rFonts w:asciiTheme="minorHAnsi" w:hAnsiTheme="minorHAnsi" w:cstheme="minorHAnsi"/>
          <w:sz w:val="24"/>
          <w:szCs w:val="24"/>
        </w:rPr>
        <w:t>,</w:t>
      </w:r>
    </w:p>
    <w:p w14:paraId="5161CD80" w14:textId="22B92A06" w:rsidR="008E0A99" w:rsidRPr="00C24AEC" w:rsidRDefault="00F23E4A" w:rsidP="005A224C">
      <w:pPr>
        <w:pStyle w:val="Akapitzlist"/>
        <w:numPr>
          <w:ilvl w:val="0"/>
          <w:numId w:val="16"/>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 xml:space="preserve">Kopia polisy OC Wykonawcy </w:t>
      </w:r>
      <w:r w:rsidR="008E0A99" w:rsidRPr="00C24AEC">
        <w:rPr>
          <w:rFonts w:asciiTheme="minorHAnsi" w:hAnsiTheme="minorHAnsi" w:cstheme="minorHAnsi"/>
          <w:color w:val="000000"/>
          <w:sz w:val="24"/>
          <w:szCs w:val="24"/>
        </w:rPr>
        <w:t xml:space="preserve">– </w:t>
      </w:r>
      <w:r w:rsidR="008E0A99" w:rsidRPr="00C24AEC">
        <w:rPr>
          <w:rFonts w:asciiTheme="minorHAnsi" w:hAnsiTheme="minorHAnsi" w:cstheme="minorHAnsi"/>
          <w:b/>
          <w:color w:val="000000"/>
          <w:sz w:val="24"/>
          <w:szCs w:val="24"/>
        </w:rPr>
        <w:t>Załącznik nr</w:t>
      </w:r>
      <w:r w:rsidR="00AA4AC9" w:rsidRPr="00C24AEC">
        <w:rPr>
          <w:rFonts w:asciiTheme="minorHAnsi" w:hAnsiTheme="minorHAnsi" w:cstheme="minorHAnsi"/>
          <w:b/>
          <w:color w:val="000000"/>
          <w:sz w:val="24"/>
          <w:szCs w:val="24"/>
        </w:rPr>
        <w:t xml:space="preserve"> </w:t>
      </w:r>
      <w:r w:rsidR="005D26DF">
        <w:rPr>
          <w:rFonts w:asciiTheme="minorHAnsi" w:hAnsiTheme="minorHAnsi" w:cstheme="minorHAnsi"/>
          <w:b/>
          <w:color w:val="000000"/>
          <w:sz w:val="24"/>
          <w:szCs w:val="24"/>
        </w:rPr>
        <w:t>6</w:t>
      </w:r>
      <w:r w:rsidR="008E0A99" w:rsidRPr="00C24AEC">
        <w:rPr>
          <w:rFonts w:asciiTheme="minorHAnsi" w:hAnsiTheme="minorHAnsi" w:cstheme="minorHAnsi"/>
          <w:b/>
          <w:color w:val="000000"/>
          <w:sz w:val="24"/>
          <w:szCs w:val="24"/>
        </w:rPr>
        <w:t>,</w:t>
      </w:r>
    </w:p>
    <w:p w14:paraId="3015834A" w14:textId="439D71C5" w:rsidR="008E0A99" w:rsidRPr="00C24AEC" w:rsidRDefault="00F23E4A" w:rsidP="005A224C">
      <w:pPr>
        <w:pStyle w:val="Akapitzlist"/>
        <w:numPr>
          <w:ilvl w:val="0"/>
          <w:numId w:val="16"/>
        </w:numPr>
        <w:suppressAutoHyphens/>
        <w:spacing w:after="0" w:line="240" w:lineRule="auto"/>
        <w:jc w:val="both"/>
        <w:rPr>
          <w:rFonts w:asciiTheme="minorHAnsi" w:hAnsiTheme="minorHAnsi" w:cstheme="minorHAnsi"/>
          <w:sz w:val="24"/>
          <w:szCs w:val="24"/>
        </w:rPr>
      </w:pPr>
      <w:r w:rsidRPr="00C24AEC">
        <w:rPr>
          <w:rFonts w:asciiTheme="minorHAnsi" w:hAnsiTheme="minorHAnsi" w:cstheme="minorHAnsi"/>
          <w:sz w:val="24"/>
          <w:szCs w:val="24"/>
        </w:rPr>
        <w:t>Kserok</w:t>
      </w:r>
      <w:r w:rsidR="00AA4AC9" w:rsidRPr="00C24AEC">
        <w:rPr>
          <w:rFonts w:asciiTheme="minorHAnsi" w:hAnsiTheme="minorHAnsi" w:cstheme="minorHAnsi"/>
          <w:sz w:val="24"/>
          <w:szCs w:val="24"/>
        </w:rPr>
        <w:t xml:space="preserve">opie uprawnień </w:t>
      </w:r>
      <w:r w:rsidR="00EC5B6C">
        <w:rPr>
          <w:rFonts w:asciiTheme="minorHAnsi" w:hAnsiTheme="minorHAnsi" w:cstheme="minorHAnsi"/>
          <w:sz w:val="24"/>
          <w:szCs w:val="24"/>
        </w:rPr>
        <w:t>k</w:t>
      </w:r>
      <w:r w:rsidR="00AA3462">
        <w:rPr>
          <w:rFonts w:asciiTheme="minorHAnsi" w:hAnsiTheme="minorHAnsi" w:cstheme="minorHAnsi"/>
          <w:sz w:val="24"/>
          <w:szCs w:val="24"/>
        </w:rPr>
        <w:t>adry pracowniczej</w:t>
      </w:r>
      <w:r w:rsidRPr="00C24AEC">
        <w:rPr>
          <w:rFonts w:asciiTheme="minorHAnsi" w:hAnsiTheme="minorHAnsi" w:cstheme="minorHAnsi"/>
          <w:sz w:val="24"/>
          <w:szCs w:val="24"/>
        </w:rPr>
        <w:t xml:space="preserve"> </w:t>
      </w:r>
      <w:r w:rsidR="008E0A99" w:rsidRPr="00C24AEC">
        <w:rPr>
          <w:rFonts w:asciiTheme="minorHAnsi" w:hAnsiTheme="minorHAnsi" w:cstheme="minorHAnsi"/>
          <w:sz w:val="24"/>
          <w:szCs w:val="24"/>
        </w:rPr>
        <w:t xml:space="preserve">– </w:t>
      </w:r>
      <w:r w:rsidR="008E0A99" w:rsidRPr="00C24AEC">
        <w:rPr>
          <w:rFonts w:asciiTheme="minorHAnsi" w:hAnsiTheme="minorHAnsi" w:cstheme="minorHAnsi"/>
          <w:b/>
          <w:sz w:val="24"/>
          <w:szCs w:val="24"/>
        </w:rPr>
        <w:t xml:space="preserve">Załącznik nr </w:t>
      </w:r>
      <w:r w:rsidR="005D26DF">
        <w:rPr>
          <w:rFonts w:asciiTheme="minorHAnsi" w:hAnsiTheme="minorHAnsi" w:cstheme="minorHAnsi"/>
          <w:b/>
          <w:sz w:val="24"/>
          <w:szCs w:val="24"/>
        </w:rPr>
        <w:t>7</w:t>
      </w:r>
      <w:r w:rsidR="0023059C">
        <w:rPr>
          <w:rFonts w:asciiTheme="minorHAnsi" w:hAnsiTheme="minorHAnsi" w:cstheme="minorHAnsi"/>
          <w:b/>
          <w:sz w:val="24"/>
          <w:szCs w:val="24"/>
        </w:rPr>
        <w:t>,</w:t>
      </w:r>
    </w:p>
    <w:p w14:paraId="445A74EA" w14:textId="646971AD" w:rsidR="008E0A99" w:rsidRDefault="00F23E4A" w:rsidP="005A224C">
      <w:pPr>
        <w:pStyle w:val="Akapitzlist"/>
        <w:numPr>
          <w:ilvl w:val="0"/>
          <w:numId w:val="16"/>
        </w:numPr>
        <w:tabs>
          <w:tab w:val="left" w:pos="426"/>
          <w:tab w:val="left" w:pos="935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Wz</w:t>
      </w:r>
      <w:r w:rsidR="00050FC1">
        <w:rPr>
          <w:rFonts w:asciiTheme="minorHAnsi" w:hAnsiTheme="minorHAnsi" w:cstheme="minorHAnsi"/>
          <w:sz w:val="24"/>
          <w:szCs w:val="24"/>
        </w:rPr>
        <w:t>ór</w:t>
      </w:r>
      <w:r w:rsidR="00C24AEC" w:rsidRPr="00C24AEC">
        <w:rPr>
          <w:rFonts w:asciiTheme="minorHAnsi" w:hAnsiTheme="minorHAnsi" w:cstheme="minorHAnsi"/>
          <w:sz w:val="24"/>
          <w:szCs w:val="24"/>
        </w:rPr>
        <w:t xml:space="preserve"> </w:t>
      </w:r>
      <w:r w:rsidRPr="00C24AEC">
        <w:rPr>
          <w:rFonts w:asciiTheme="minorHAnsi" w:hAnsiTheme="minorHAnsi" w:cstheme="minorHAnsi"/>
          <w:sz w:val="24"/>
          <w:szCs w:val="24"/>
        </w:rPr>
        <w:t>protokoł</w:t>
      </w:r>
      <w:r w:rsidR="00050FC1">
        <w:rPr>
          <w:rFonts w:asciiTheme="minorHAnsi" w:hAnsiTheme="minorHAnsi" w:cstheme="minorHAnsi"/>
          <w:sz w:val="24"/>
          <w:szCs w:val="24"/>
        </w:rPr>
        <w:t>u</w:t>
      </w:r>
      <w:r w:rsidRPr="00C24AEC">
        <w:rPr>
          <w:rFonts w:asciiTheme="minorHAnsi" w:hAnsiTheme="minorHAnsi" w:cstheme="minorHAnsi"/>
          <w:sz w:val="24"/>
          <w:szCs w:val="24"/>
        </w:rPr>
        <w:t xml:space="preserve"> odbioru </w:t>
      </w:r>
      <w:r w:rsidR="002828C5">
        <w:rPr>
          <w:rFonts w:asciiTheme="minorHAnsi" w:hAnsiTheme="minorHAnsi" w:cstheme="minorHAnsi"/>
          <w:sz w:val="24"/>
          <w:szCs w:val="24"/>
        </w:rPr>
        <w:t xml:space="preserve">końcowego </w:t>
      </w:r>
      <w:r w:rsidR="008E0A99" w:rsidRPr="00C24AEC">
        <w:rPr>
          <w:rFonts w:asciiTheme="minorHAnsi" w:hAnsiTheme="minorHAnsi" w:cstheme="minorHAnsi"/>
          <w:sz w:val="24"/>
          <w:szCs w:val="24"/>
        </w:rPr>
        <w:t xml:space="preserve">– </w:t>
      </w:r>
      <w:r w:rsidR="008E0A99" w:rsidRPr="00C24AEC">
        <w:rPr>
          <w:rFonts w:asciiTheme="minorHAnsi" w:hAnsiTheme="minorHAnsi" w:cstheme="minorHAnsi"/>
          <w:b/>
          <w:sz w:val="24"/>
          <w:szCs w:val="24"/>
        </w:rPr>
        <w:t xml:space="preserve">Załącznik nr </w:t>
      </w:r>
      <w:r w:rsidR="005D26DF">
        <w:rPr>
          <w:rFonts w:asciiTheme="minorHAnsi" w:hAnsiTheme="minorHAnsi" w:cstheme="minorHAnsi"/>
          <w:b/>
          <w:sz w:val="24"/>
          <w:szCs w:val="24"/>
        </w:rPr>
        <w:t>8</w:t>
      </w:r>
      <w:r w:rsidR="0075719F">
        <w:rPr>
          <w:rFonts w:asciiTheme="minorHAnsi" w:hAnsiTheme="minorHAnsi" w:cstheme="minorHAnsi"/>
          <w:b/>
          <w:sz w:val="24"/>
          <w:szCs w:val="24"/>
        </w:rPr>
        <w:t>,</w:t>
      </w:r>
      <w:r w:rsidR="008E0A99" w:rsidRPr="00C24AEC">
        <w:rPr>
          <w:rFonts w:asciiTheme="minorHAnsi" w:hAnsiTheme="minorHAnsi" w:cstheme="minorHAnsi"/>
          <w:sz w:val="24"/>
          <w:szCs w:val="24"/>
        </w:rPr>
        <w:t xml:space="preserve"> </w:t>
      </w:r>
    </w:p>
    <w:p w14:paraId="7FAEB117" w14:textId="70618D69" w:rsidR="00E83F9F" w:rsidRDefault="00E83F9F" w:rsidP="005A224C">
      <w:pPr>
        <w:pStyle w:val="Akapitzlist"/>
        <w:numPr>
          <w:ilvl w:val="0"/>
          <w:numId w:val="16"/>
        </w:numPr>
        <w:tabs>
          <w:tab w:val="left" w:pos="426"/>
          <w:tab w:val="left" w:pos="9356"/>
        </w:tabs>
        <w:suppressAutoHyphens/>
        <w:spacing w:after="0" w:line="240" w:lineRule="auto"/>
        <w:ind w:right="88"/>
        <w:jc w:val="both"/>
        <w:rPr>
          <w:rFonts w:asciiTheme="minorHAnsi" w:hAnsiTheme="minorHAnsi" w:cstheme="minorHAnsi"/>
          <w:sz w:val="24"/>
          <w:szCs w:val="24"/>
        </w:rPr>
      </w:pPr>
      <w:r>
        <w:rPr>
          <w:rFonts w:asciiTheme="minorHAnsi" w:hAnsiTheme="minorHAnsi" w:cstheme="minorHAnsi"/>
          <w:sz w:val="24"/>
          <w:szCs w:val="24"/>
        </w:rPr>
        <w:t>Wzór</w:t>
      </w:r>
      <w:r w:rsidR="00EA06F9">
        <w:rPr>
          <w:rFonts w:asciiTheme="minorHAnsi" w:hAnsiTheme="minorHAnsi" w:cstheme="minorHAnsi"/>
          <w:sz w:val="24"/>
          <w:szCs w:val="24"/>
        </w:rPr>
        <w:t xml:space="preserve"> protokołu-</w:t>
      </w:r>
      <w:r>
        <w:rPr>
          <w:rFonts w:asciiTheme="minorHAnsi" w:hAnsiTheme="minorHAnsi" w:cstheme="minorHAnsi"/>
          <w:sz w:val="24"/>
          <w:szCs w:val="24"/>
        </w:rPr>
        <w:t xml:space="preserve"> rozliczenia odbioru częściowego – </w:t>
      </w:r>
      <w:r w:rsidRPr="00E83F9F">
        <w:rPr>
          <w:rFonts w:asciiTheme="minorHAnsi" w:hAnsiTheme="minorHAnsi" w:cstheme="minorHAnsi"/>
          <w:b/>
          <w:bCs/>
          <w:sz w:val="24"/>
          <w:szCs w:val="24"/>
        </w:rPr>
        <w:t xml:space="preserve">Załącznik nr </w:t>
      </w:r>
      <w:r w:rsidR="005D26DF">
        <w:rPr>
          <w:rFonts w:asciiTheme="minorHAnsi" w:hAnsiTheme="minorHAnsi" w:cstheme="minorHAnsi"/>
          <w:b/>
          <w:bCs/>
          <w:sz w:val="24"/>
          <w:szCs w:val="24"/>
        </w:rPr>
        <w:t>9</w:t>
      </w:r>
      <w:r>
        <w:rPr>
          <w:rFonts w:asciiTheme="minorHAnsi" w:hAnsiTheme="minorHAnsi" w:cstheme="minorHAnsi"/>
          <w:sz w:val="24"/>
          <w:szCs w:val="24"/>
        </w:rPr>
        <w:t>,</w:t>
      </w:r>
    </w:p>
    <w:p w14:paraId="5D441657" w14:textId="2965FF9C" w:rsidR="008E0A99" w:rsidRPr="00C24AEC" w:rsidRDefault="00F23E4A" w:rsidP="005A224C">
      <w:pPr>
        <w:numPr>
          <w:ilvl w:val="0"/>
          <w:numId w:val="16"/>
        </w:numPr>
        <w:tabs>
          <w:tab w:val="left" w:pos="426"/>
          <w:tab w:val="left" w:pos="935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lastRenderedPageBreak/>
        <w:t xml:space="preserve">Karta gwarancyjna </w:t>
      </w:r>
      <w:r w:rsidR="008E0A99" w:rsidRPr="00C24AEC">
        <w:rPr>
          <w:rFonts w:asciiTheme="minorHAnsi" w:hAnsiTheme="minorHAnsi" w:cstheme="minorHAnsi"/>
          <w:sz w:val="24"/>
          <w:szCs w:val="24"/>
        </w:rPr>
        <w:t xml:space="preserve">– </w:t>
      </w:r>
      <w:r w:rsidR="008E0A99" w:rsidRPr="00C24AEC">
        <w:rPr>
          <w:rFonts w:asciiTheme="minorHAnsi" w:hAnsiTheme="minorHAnsi" w:cstheme="minorHAnsi"/>
          <w:b/>
          <w:sz w:val="24"/>
          <w:szCs w:val="24"/>
        </w:rPr>
        <w:t xml:space="preserve">Załącznik nr </w:t>
      </w:r>
      <w:r w:rsidR="005D3302">
        <w:rPr>
          <w:rFonts w:asciiTheme="minorHAnsi" w:hAnsiTheme="minorHAnsi" w:cstheme="minorHAnsi"/>
          <w:b/>
          <w:sz w:val="24"/>
          <w:szCs w:val="24"/>
        </w:rPr>
        <w:t>1</w:t>
      </w:r>
      <w:r w:rsidR="005D26DF">
        <w:rPr>
          <w:rFonts w:asciiTheme="minorHAnsi" w:hAnsiTheme="minorHAnsi" w:cstheme="minorHAnsi"/>
          <w:b/>
          <w:sz w:val="24"/>
          <w:szCs w:val="24"/>
        </w:rPr>
        <w:t>0</w:t>
      </w:r>
      <w:r w:rsidR="008E0A99" w:rsidRPr="00C24AEC">
        <w:rPr>
          <w:rFonts w:asciiTheme="minorHAnsi" w:hAnsiTheme="minorHAnsi" w:cstheme="minorHAnsi"/>
          <w:sz w:val="24"/>
          <w:szCs w:val="24"/>
        </w:rPr>
        <w:t>,</w:t>
      </w:r>
    </w:p>
    <w:p w14:paraId="33A2C752" w14:textId="65B3EDFA" w:rsidR="003F6B43" w:rsidRPr="005412AC" w:rsidRDefault="00F23E4A" w:rsidP="004E5741">
      <w:pPr>
        <w:numPr>
          <w:ilvl w:val="0"/>
          <w:numId w:val="16"/>
        </w:numPr>
        <w:tabs>
          <w:tab w:val="left" w:pos="426"/>
          <w:tab w:val="left" w:pos="9356"/>
        </w:tabs>
        <w:suppressAutoHyphens/>
        <w:spacing w:after="0" w:line="240" w:lineRule="auto"/>
        <w:ind w:right="88"/>
        <w:jc w:val="both"/>
        <w:rPr>
          <w:rFonts w:asciiTheme="minorHAnsi" w:hAnsiTheme="minorHAnsi" w:cstheme="minorHAnsi"/>
          <w:sz w:val="24"/>
          <w:szCs w:val="24"/>
        </w:rPr>
      </w:pPr>
      <w:r w:rsidRPr="00C24AEC">
        <w:rPr>
          <w:rFonts w:asciiTheme="minorHAnsi" w:hAnsiTheme="minorHAnsi" w:cstheme="minorHAnsi"/>
          <w:color w:val="000000"/>
          <w:sz w:val="24"/>
          <w:szCs w:val="24"/>
        </w:rPr>
        <w:t xml:space="preserve">Wzór klauzuli informacyjnej dot. RODO </w:t>
      </w:r>
      <w:r w:rsidR="008E0A99" w:rsidRPr="00C24AEC">
        <w:rPr>
          <w:rFonts w:asciiTheme="minorHAnsi" w:hAnsiTheme="minorHAnsi" w:cstheme="minorHAnsi"/>
          <w:sz w:val="24"/>
          <w:szCs w:val="24"/>
        </w:rPr>
        <w:t xml:space="preserve">– </w:t>
      </w:r>
      <w:r w:rsidR="008E0A99" w:rsidRPr="00C24AEC">
        <w:rPr>
          <w:rFonts w:asciiTheme="minorHAnsi" w:hAnsiTheme="minorHAnsi" w:cstheme="minorHAnsi"/>
          <w:b/>
          <w:sz w:val="24"/>
          <w:szCs w:val="24"/>
        </w:rPr>
        <w:t xml:space="preserve">Załącznik nr </w:t>
      </w:r>
      <w:bookmarkEnd w:id="4"/>
      <w:r w:rsidR="0023059C">
        <w:rPr>
          <w:rFonts w:asciiTheme="minorHAnsi" w:hAnsiTheme="minorHAnsi" w:cstheme="minorHAnsi"/>
          <w:b/>
          <w:sz w:val="24"/>
          <w:szCs w:val="24"/>
        </w:rPr>
        <w:t>1</w:t>
      </w:r>
      <w:r w:rsidR="005D26DF">
        <w:rPr>
          <w:rFonts w:asciiTheme="minorHAnsi" w:hAnsiTheme="minorHAnsi" w:cstheme="minorHAnsi"/>
          <w:b/>
          <w:sz w:val="24"/>
          <w:szCs w:val="24"/>
        </w:rPr>
        <w:t>1</w:t>
      </w:r>
      <w:r w:rsidR="0023059C">
        <w:rPr>
          <w:rFonts w:asciiTheme="minorHAnsi" w:hAnsiTheme="minorHAnsi" w:cstheme="minorHAnsi"/>
          <w:b/>
          <w:sz w:val="24"/>
          <w:szCs w:val="24"/>
        </w:rPr>
        <w:t>,</w:t>
      </w:r>
    </w:p>
    <w:p w14:paraId="51138774" w14:textId="77777777" w:rsidR="00AB223B" w:rsidRDefault="00AB223B" w:rsidP="007C62DA">
      <w:pPr>
        <w:tabs>
          <w:tab w:val="left" w:pos="284"/>
          <w:tab w:val="left" w:pos="5011"/>
          <w:tab w:val="left" w:pos="9720"/>
        </w:tabs>
        <w:spacing w:after="0" w:line="240" w:lineRule="auto"/>
        <w:ind w:right="88"/>
        <w:rPr>
          <w:rFonts w:asciiTheme="minorHAnsi" w:hAnsiTheme="minorHAnsi" w:cstheme="minorHAnsi"/>
          <w:b/>
          <w:sz w:val="24"/>
          <w:szCs w:val="24"/>
        </w:rPr>
      </w:pPr>
    </w:p>
    <w:p w14:paraId="06C5621E" w14:textId="3C3825EB" w:rsidR="00870EBE" w:rsidRPr="00C24AEC" w:rsidRDefault="00BB1A94" w:rsidP="003F0AF6">
      <w:pPr>
        <w:tabs>
          <w:tab w:val="left" w:pos="284"/>
          <w:tab w:val="left" w:pos="5011"/>
          <w:tab w:val="left" w:pos="9720"/>
        </w:tabs>
        <w:spacing w:after="0" w:line="240" w:lineRule="auto"/>
        <w:ind w:left="426" w:right="88" w:hanging="426"/>
        <w:jc w:val="center"/>
        <w:rPr>
          <w:rFonts w:asciiTheme="minorHAnsi" w:hAnsiTheme="minorHAnsi" w:cstheme="minorHAnsi"/>
          <w:b/>
          <w:sz w:val="24"/>
          <w:szCs w:val="24"/>
        </w:rPr>
      </w:pPr>
      <w:r w:rsidRPr="00C24AEC">
        <w:rPr>
          <w:rFonts w:asciiTheme="minorHAnsi" w:hAnsiTheme="minorHAnsi" w:cstheme="minorHAnsi"/>
          <w:b/>
          <w:sz w:val="24"/>
          <w:szCs w:val="24"/>
        </w:rPr>
        <w:t>§ 2</w:t>
      </w:r>
      <w:r w:rsidR="0001153C">
        <w:rPr>
          <w:rFonts w:asciiTheme="minorHAnsi" w:hAnsiTheme="minorHAnsi" w:cstheme="minorHAnsi"/>
          <w:b/>
          <w:sz w:val="24"/>
          <w:szCs w:val="24"/>
        </w:rPr>
        <w:t>5</w:t>
      </w:r>
    </w:p>
    <w:p w14:paraId="2696853E" w14:textId="24882E71" w:rsidR="00FA777C" w:rsidRDefault="001621F2" w:rsidP="005D3302">
      <w:pPr>
        <w:tabs>
          <w:tab w:val="left" w:pos="5011"/>
          <w:tab w:val="left" w:pos="9356"/>
        </w:tabs>
        <w:spacing w:after="0" w:line="240" w:lineRule="auto"/>
        <w:ind w:right="88"/>
        <w:jc w:val="both"/>
        <w:rPr>
          <w:rFonts w:asciiTheme="minorHAnsi" w:hAnsiTheme="minorHAnsi" w:cstheme="minorHAnsi"/>
          <w:sz w:val="24"/>
          <w:szCs w:val="24"/>
        </w:rPr>
      </w:pPr>
      <w:r w:rsidRPr="00D3154D">
        <w:rPr>
          <w:rFonts w:asciiTheme="minorHAnsi" w:hAnsiTheme="minorHAnsi" w:cstheme="minorHAnsi"/>
          <w:sz w:val="24"/>
          <w:szCs w:val="24"/>
        </w:rPr>
        <w:t>Umowę sporządzono w trzech</w:t>
      </w:r>
      <w:r w:rsidR="00D3154D" w:rsidRPr="00D3154D">
        <w:rPr>
          <w:rFonts w:asciiTheme="minorHAnsi" w:hAnsiTheme="minorHAnsi" w:cstheme="minorHAnsi"/>
          <w:sz w:val="24"/>
          <w:szCs w:val="24"/>
        </w:rPr>
        <w:t xml:space="preserve">, </w:t>
      </w:r>
      <w:r w:rsidRPr="00D3154D">
        <w:rPr>
          <w:rFonts w:asciiTheme="minorHAnsi" w:hAnsiTheme="minorHAnsi" w:cstheme="minorHAnsi"/>
          <w:sz w:val="24"/>
          <w:szCs w:val="24"/>
        </w:rPr>
        <w:t>w tym dwa egzemplarze dla Zamawiającego i jeden egzemplarz dla Wykonawcy.</w:t>
      </w:r>
      <w:r>
        <w:rPr>
          <w:rFonts w:asciiTheme="minorHAnsi" w:hAnsiTheme="minorHAnsi" w:cstheme="minorHAnsi"/>
          <w:sz w:val="24"/>
          <w:szCs w:val="24"/>
        </w:rPr>
        <w:t xml:space="preserve"> </w:t>
      </w:r>
    </w:p>
    <w:p w14:paraId="63A418D5" w14:textId="77777777" w:rsidR="008D3451" w:rsidRDefault="008D3451" w:rsidP="00AC5C55">
      <w:pPr>
        <w:tabs>
          <w:tab w:val="left" w:pos="284"/>
          <w:tab w:val="left" w:pos="5011"/>
          <w:tab w:val="left" w:pos="9720"/>
        </w:tabs>
        <w:spacing w:after="0" w:line="240" w:lineRule="auto"/>
        <w:ind w:right="88"/>
        <w:rPr>
          <w:rFonts w:asciiTheme="minorHAnsi" w:hAnsiTheme="minorHAnsi" w:cstheme="minorHAnsi"/>
          <w:b/>
          <w:sz w:val="24"/>
          <w:szCs w:val="24"/>
        </w:rPr>
      </w:pPr>
    </w:p>
    <w:p w14:paraId="4A60DAE2" w14:textId="24B58B0C" w:rsidR="00BB1A94" w:rsidRPr="00C24AEC" w:rsidRDefault="00BB1A94" w:rsidP="00BB1A94">
      <w:pPr>
        <w:tabs>
          <w:tab w:val="left" w:pos="284"/>
          <w:tab w:val="left" w:pos="5011"/>
          <w:tab w:val="left" w:pos="9720"/>
        </w:tabs>
        <w:spacing w:after="0" w:line="240" w:lineRule="auto"/>
        <w:ind w:left="426" w:right="88" w:hanging="426"/>
        <w:jc w:val="center"/>
        <w:rPr>
          <w:rFonts w:asciiTheme="minorHAnsi" w:hAnsiTheme="minorHAnsi" w:cstheme="minorHAnsi"/>
          <w:b/>
          <w:sz w:val="24"/>
          <w:szCs w:val="24"/>
        </w:rPr>
      </w:pPr>
      <w:r w:rsidRPr="00C24AEC">
        <w:rPr>
          <w:rFonts w:asciiTheme="minorHAnsi" w:hAnsiTheme="minorHAnsi" w:cstheme="minorHAnsi"/>
          <w:b/>
          <w:sz w:val="24"/>
          <w:szCs w:val="24"/>
        </w:rPr>
        <w:t>§ 2</w:t>
      </w:r>
      <w:r w:rsidR="0001153C">
        <w:rPr>
          <w:rFonts w:asciiTheme="minorHAnsi" w:hAnsiTheme="minorHAnsi" w:cstheme="minorHAnsi"/>
          <w:b/>
          <w:sz w:val="24"/>
          <w:szCs w:val="24"/>
        </w:rPr>
        <w:t>6</w:t>
      </w:r>
    </w:p>
    <w:p w14:paraId="00B9E885" w14:textId="6717AA1A" w:rsidR="00BB1A94" w:rsidRPr="00C24AEC" w:rsidRDefault="00BB1A94" w:rsidP="00C2229F">
      <w:pPr>
        <w:tabs>
          <w:tab w:val="left" w:pos="5011"/>
          <w:tab w:val="left" w:pos="9356"/>
        </w:tabs>
        <w:spacing w:after="0" w:line="240" w:lineRule="auto"/>
        <w:ind w:right="88"/>
        <w:jc w:val="both"/>
        <w:rPr>
          <w:rFonts w:asciiTheme="minorHAnsi" w:hAnsiTheme="minorHAnsi" w:cstheme="minorHAnsi"/>
          <w:sz w:val="24"/>
          <w:szCs w:val="24"/>
        </w:rPr>
      </w:pPr>
      <w:r w:rsidRPr="00C24AEC">
        <w:rPr>
          <w:rFonts w:asciiTheme="minorHAnsi" w:hAnsiTheme="minorHAnsi" w:cstheme="minorHAnsi"/>
          <w:sz w:val="24"/>
          <w:szCs w:val="24"/>
        </w:rPr>
        <w:t>Niniejsza umowa stanowi informację publiczną w rozumieniu art.1 ustawy z dnia 06 września 2001r. o dostępie do informacji publicznej (tekst jedn. Dz. U z 2020r. poz. 2176</w:t>
      </w:r>
      <w:r w:rsidR="008C715C">
        <w:rPr>
          <w:rFonts w:asciiTheme="minorHAnsi" w:hAnsiTheme="minorHAnsi" w:cstheme="minorHAnsi"/>
          <w:sz w:val="24"/>
          <w:szCs w:val="24"/>
        </w:rPr>
        <w:t xml:space="preserve"> ze zm.</w:t>
      </w:r>
      <w:r w:rsidRPr="00C24AEC">
        <w:rPr>
          <w:rFonts w:asciiTheme="minorHAnsi" w:hAnsiTheme="minorHAnsi" w:cstheme="minorHAnsi"/>
          <w:sz w:val="24"/>
          <w:szCs w:val="24"/>
        </w:rPr>
        <w:t xml:space="preserve">) </w:t>
      </w:r>
      <w:r w:rsidR="008C715C">
        <w:rPr>
          <w:rFonts w:asciiTheme="minorHAnsi" w:hAnsiTheme="minorHAnsi" w:cstheme="minorHAnsi"/>
          <w:sz w:val="24"/>
          <w:szCs w:val="24"/>
        </w:rPr>
        <w:br/>
      </w:r>
      <w:r w:rsidRPr="00C24AEC">
        <w:rPr>
          <w:rFonts w:asciiTheme="minorHAnsi" w:hAnsiTheme="minorHAnsi" w:cstheme="minorHAnsi"/>
          <w:sz w:val="24"/>
          <w:szCs w:val="24"/>
        </w:rPr>
        <w:t>i podlega udostępnieniu na zasadach i w trybie określonych w ww. ustawie.</w:t>
      </w:r>
    </w:p>
    <w:p w14:paraId="3A194C2D" w14:textId="77777777" w:rsidR="00485139" w:rsidRPr="00C24AEC" w:rsidRDefault="00485139" w:rsidP="00485139">
      <w:pPr>
        <w:tabs>
          <w:tab w:val="left" w:pos="5011"/>
          <w:tab w:val="left" w:pos="9356"/>
        </w:tabs>
        <w:spacing w:after="0" w:line="240" w:lineRule="auto"/>
        <w:ind w:right="281"/>
        <w:rPr>
          <w:rFonts w:asciiTheme="minorHAnsi" w:hAnsiTheme="minorHAnsi" w:cstheme="minorHAnsi"/>
          <w:b/>
          <w:sz w:val="24"/>
          <w:szCs w:val="24"/>
        </w:rPr>
      </w:pPr>
    </w:p>
    <w:p w14:paraId="778C2CFE" w14:textId="77777777" w:rsidR="00485139" w:rsidRPr="00C24AEC" w:rsidRDefault="00485139" w:rsidP="00485139">
      <w:pPr>
        <w:tabs>
          <w:tab w:val="left" w:pos="5011"/>
          <w:tab w:val="left" w:pos="9356"/>
        </w:tabs>
        <w:spacing w:after="0" w:line="240" w:lineRule="auto"/>
        <w:ind w:right="281"/>
        <w:rPr>
          <w:rFonts w:asciiTheme="minorHAnsi" w:hAnsiTheme="minorHAnsi" w:cstheme="minorHAnsi"/>
          <w:b/>
          <w:sz w:val="24"/>
          <w:szCs w:val="24"/>
        </w:rPr>
      </w:pPr>
    </w:p>
    <w:p w14:paraId="57A6F386" w14:textId="77777777" w:rsidR="00870EBE" w:rsidRPr="00C24AEC" w:rsidRDefault="00AD5677" w:rsidP="00485139">
      <w:pPr>
        <w:tabs>
          <w:tab w:val="left" w:pos="5011"/>
          <w:tab w:val="left" w:pos="9356"/>
        </w:tabs>
        <w:spacing w:after="0" w:line="240" w:lineRule="auto"/>
        <w:ind w:right="281"/>
        <w:rPr>
          <w:rFonts w:asciiTheme="minorHAnsi" w:hAnsiTheme="minorHAnsi" w:cstheme="minorHAnsi"/>
          <w:b/>
          <w:sz w:val="24"/>
          <w:szCs w:val="24"/>
        </w:rPr>
      </w:pPr>
      <w:r w:rsidRPr="00C24AEC">
        <w:rPr>
          <w:rFonts w:asciiTheme="minorHAnsi" w:hAnsiTheme="minorHAnsi" w:cstheme="minorHAnsi"/>
          <w:b/>
          <w:sz w:val="24"/>
          <w:szCs w:val="24"/>
        </w:rPr>
        <w:t>Wykonawca:                                                                                       Zamawiający:</w:t>
      </w:r>
    </w:p>
    <w:p w14:paraId="3AD94135" w14:textId="77777777" w:rsidR="00870EBE" w:rsidRPr="00C24AEC" w:rsidRDefault="00870EBE" w:rsidP="00AD5677">
      <w:pPr>
        <w:tabs>
          <w:tab w:val="left" w:pos="5011"/>
          <w:tab w:val="left" w:pos="9356"/>
        </w:tabs>
        <w:spacing w:after="0" w:line="240" w:lineRule="auto"/>
        <w:ind w:right="281"/>
        <w:jc w:val="center"/>
        <w:rPr>
          <w:rFonts w:asciiTheme="minorHAnsi" w:hAnsiTheme="minorHAnsi" w:cstheme="minorHAnsi"/>
          <w:b/>
          <w:sz w:val="24"/>
          <w:szCs w:val="24"/>
        </w:rPr>
      </w:pPr>
    </w:p>
    <w:p w14:paraId="3BA76CD0" w14:textId="77777777" w:rsidR="00AD5677" w:rsidRPr="00C24AEC" w:rsidRDefault="00AD5677" w:rsidP="00AD5677">
      <w:pPr>
        <w:tabs>
          <w:tab w:val="left" w:pos="5011"/>
          <w:tab w:val="left" w:pos="9356"/>
        </w:tabs>
        <w:spacing w:after="0" w:line="240" w:lineRule="auto"/>
        <w:ind w:right="281"/>
        <w:rPr>
          <w:rFonts w:asciiTheme="minorHAnsi" w:hAnsiTheme="minorHAnsi" w:cstheme="minorHAnsi"/>
          <w:b/>
          <w:sz w:val="24"/>
          <w:szCs w:val="24"/>
        </w:rPr>
      </w:pPr>
    </w:p>
    <w:p w14:paraId="21064A3F" w14:textId="77777777" w:rsidR="00CB7374" w:rsidRPr="00C24AEC" w:rsidRDefault="00485139" w:rsidP="002F5895">
      <w:pPr>
        <w:tabs>
          <w:tab w:val="left" w:pos="5011"/>
          <w:tab w:val="left" w:pos="9356"/>
        </w:tabs>
        <w:spacing w:after="0" w:line="240" w:lineRule="auto"/>
        <w:ind w:right="281"/>
        <w:rPr>
          <w:rFonts w:asciiTheme="minorHAnsi" w:hAnsiTheme="minorHAnsi" w:cstheme="minorHAnsi"/>
          <w:b/>
          <w:sz w:val="24"/>
          <w:szCs w:val="24"/>
        </w:rPr>
      </w:pPr>
      <w:r w:rsidRPr="00C24AEC">
        <w:rPr>
          <w:rFonts w:asciiTheme="minorHAnsi" w:hAnsiTheme="minorHAnsi" w:cstheme="minorHAnsi"/>
          <w:b/>
          <w:sz w:val="24"/>
          <w:szCs w:val="24"/>
        </w:rPr>
        <w:t xml:space="preserve"> ……………………………………………              </w:t>
      </w:r>
      <w:r w:rsidR="00AD5677" w:rsidRPr="00C24AEC">
        <w:rPr>
          <w:rFonts w:asciiTheme="minorHAnsi" w:hAnsiTheme="minorHAnsi" w:cstheme="minorHAnsi"/>
          <w:b/>
          <w:sz w:val="24"/>
          <w:szCs w:val="24"/>
        </w:rPr>
        <w:t xml:space="preserve">                                           ………………………………………</w:t>
      </w:r>
    </w:p>
    <w:sectPr w:rsidR="00CB7374" w:rsidRPr="00C24AEC" w:rsidSect="00C56765">
      <w:footerReference w:type="default" r:id="rId10"/>
      <w:pgSz w:w="11906" w:h="16838"/>
      <w:pgMar w:top="993" w:right="1418" w:bottom="1418" w:left="1418" w:header="420" w:footer="79" w:gutter="0"/>
      <w:pgNumType w:start="1"/>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AAA97" w14:textId="77777777" w:rsidR="00D9187B" w:rsidRDefault="00D9187B">
      <w:r>
        <w:separator/>
      </w:r>
    </w:p>
  </w:endnote>
  <w:endnote w:type="continuationSeparator" w:id="0">
    <w:p w14:paraId="6F02ABB3" w14:textId="77777777" w:rsidR="00D9187B" w:rsidRDefault="00D9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DBECB" w14:textId="78665AA2" w:rsidR="00226502" w:rsidRPr="00EA3680" w:rsidRDefault="00204C4E">
    <w:pPr>
      <w:pStyle w:val="Stopka"/>
      <w:jc w:val="right"/>
    </w:pPr>
    <w:r>
      <w:fldChar w:fldCharType="begin"/>
    </w:r>
    <w:r w:rsidR="00BF221E">
      <w:instrText>PAGE   \* MERGEFORMAT</w:instrText>
    </w:r>
    <w:r>
      <w:fldChar w:fldCharType="separate"/>
    </w:r>
    <w:r w:rsidR="0003016E">
      <w:rPr>
        <w:noProof/>
      </w:rPr>
      <w:t>8</w:t>
    </w:r>
    <w:r>
      <w:fldChar w:fldCharType="end"/>
    </w:r>
  </w:p>
  <w:p w14:paraId="46FD169C" w14:textId="77777777" w:rsidR="00226502" w:rsidRPr="00CF53B9" w:rsidRDefault="00226502" w:rsidP="00CB7374">
    <w:pPr>
      <w:pStyle w:val="Stopka"/>
      <w:rPr>
        <w:color w:val="3DEB3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1C190" w14:textId="77777777" w:rsidR="00D9187B" w:rsidRDefault="00D9187B">
      <w:r>
        <w:separator/>
      </w:r>
    </w:p>
  </w:footnote>
  <w:footnote w:type="continuationSeparator" w:id="0">
    <w:p w14:paraId="4F60D4EC" w14:textId="77777777" w:rsidR="00D9187B" w:rsidRDefault="00D918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415001F"/>
    <w:name w:val="WW8Num2"/>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3"/>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0000004"/>
    <w:multiLevelType w:val="multilevel"/>
    <w:tmpl w:val="0FE8735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rPr>
        <w:rFonts w:hint="default"/>
        <w:b w:val="0"/>
      </w:rPr>
    </w:lvl>
    <w:lvl w:ilvl="3">
      <w:start w:val="1"/>
      <w:numFmt w:val="decimal"/>
      <w:lvlText w:val="%4."/>
      <w:lvlJc w:val="left"/>
      <w:pPr>
        <w:tabs>
          <w:tab w:val="num" w:pos="2880"/>
        </w:tabs>
        <w:ind w:left="2880" w:hanging="360"/>
      </w:pPr>
      <w:rPr>
        <w:rFonts w:ascii="Calibri" w:eastAsia="Times New Roman" w:hAnsi="Calibri" w:cs="Calibri"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05"/>
    <w:multiLevelType w:val="multilevel"/>
    <w:tmpl w:val="1FC65A26"/>
    <w:name w:val="WW8Num6"/>
    <w:lvl w:ilvl="0">
      <w:start w:val="1"/>
      <w:numFmt w:val="lowerLetter"/>
      <w:lvlText w:val="%1)"/>
      <w:lvlJc w:val="left"/>
      <w:pPr>
        <w:tabs>
          <w:tab w:val="num" w:pos="1718"/>
        </w:tabs>
        <w:ind w:left="1718" w:hanging="360"/>
      </w:pPr>
      <w:rPr>
        <w:b w:val="0"/>
        <w:sz w:val="24"/>
        <w:szCs w:val="24"/>
      </w:rPr>
    </w:lvl>
    <w:lvl w:ilvl="1">
      <w:start w:val="1"/>
      <w:numFmt w:val="lowerLetter"/>
      <w:lvlText w:val="%2)"/>
      <w:lvlJc w:val="left"/>
      <w:pPr>
        <w:tabs>
          <w:tab w:val="num" w:pos="1718"/>
        </w:tabs>
        <w:ind w:left="1718" w:hanging="360"/>
      </w:pPr>
    </w:lvl>
    <w:lvl w:ilvl="2">
      <w:start w:val="1"/>
      <w:numFmt w:val="lowerLetter"/>
      <w:lvlText w:val="%3."/>
      <w:lvlJc w:val="left"/>
      <w:pPr>
        <w:tabs>
          <w:tab w:val="num" w:pos="1718"/>
        </w:tabs>
        <w:ind w:left="1718" w:hanging="360"/>
      </w:pPr>
    </w:lvl>
    <w:lvl w:ilvl="3">
      <w:start w:val="1"/>
      <w:numFmt w:val="lowerLetter"/>
      <w:lvlText w:val="%4."/>
      <w:lvlJc w:val="left"/>
      <w:pPr>
        <w:tabs>
          <w:tab w:val="num" w:pos="-60"/>
        </w:tabs>
        <w:ind w:left="3529" w:hanging="360"/>
      </w:pPr>
    </w:lvl>
    <w:lvl w:ilvl="4">
      <w:start w:val="1"/>
      <w:numFmt w:val="bullet"/>
      <w:lvlText w:val="o"/>
      <w:lvlJc w:val="left"/>
      <w:pPr>
        <w:tabs>
          <w:tab w:val="num" w:pos="4249"/>
        </w:tabs>
        <w:ind w:left="4249" w:hanging="360"/>
      </w:pPr>
      <w:rPr>
        <w:rFonts w:ascii="Courier New" w:hAnsi="Courier New" w:cs="Courier New"/>
      </w:rPr>
    </w:lvl>
    <w:lvl w:ilvl="5">
      <w:start w:val="1"/>
      <w:numFmt w:val="bullet"/>
      <w:lvlText w:val=""/>
      <w:lvlJc w:val="left"/>
      <w:pPr>
        <w:tabs>
          <w:tab w:val="num" w:pos="4969"/>
        </w:tabs>
        <w:ind w:left="4969" w:hanging="360"/>
      </w:pPr>
      <w:rPr>
        <w:rFonts w:ascii="Wingdings" w:hAnsi="Wingdings" w:cs="Wingdings"/>
      </w:rPr>
    </w:lvl>
    <w:lvl w:ilvl="6">
      <w:start w:val="1"/>
      <w:numFmt w:val="bullet"/>
      <w:lvlText w:val=""/>
      <w:lvlJc w:val="left"/>
      <w:pPr>
        <w:tabs>
          <w:tab w:val="num" w:pos="5689"/>
        </w:tabs>
        <w:ind w:left="5689" w:hanging="360"/>
      </w:pPr>
      <w:rPr>
        <w:rFonts w:ascii="Symbol" w:hAnsi="Symbol" w:cs="Symbol"/>
      </w:rPr>
    </w:lvl>
    <w:lvl w:ilvl="7">
      <w:start w:val="1"/>
      <w:numFmt w:val="bullet"/>
      <w:lvlText w:val="o"/>
      <w:lvlJc w:val="left"/>
      <w:pPr>
        <w:tabs>
          <w:tab w:val="num" w:pos="6409"/>
        </w:tabs>
        <w:ind w:left="6409" w:hanging="360"/>
      </w:pPr>
      <w:rPr>
        <w:rFonts w:ascii="Courier New" w:hAnsi="Courier New" w:cs="Courier New"/>
      </w:rPr>
    </w:lvl>
    <w:lvl w:ilvl="8">
      <w:start w:val="1"/>
      <w:numFmt w:val="bullet"/>
      <w:lvlText w:val=""/>
      <w:lvlJc w:val="left"/>
      <w:pPr>
        <w:tabs>
          <w:tab w:val="num" w:pos="7129"/>
        </w:tabs>
        <w:ind w:left="7129" w:hanging="360"/>
      </w:pPr>
      <w:rPr>
        <w:rFonts w:ascii="Wingdings" w:hAnsi="Wingdings" w:cs="Wingdings"/>
      </w:rPr>
    </w:lvl>
  </w:abstractNum>
  <w:abstractNum w:abstractNumId="5" w15:restartNumberingAfterBreak="0">
    <w:nsid w:val="00000006"/>
    <w:multiLevelType w:val="multilevel"/>
    <w:tmpl w:val="B2E6C472"/>
    <w:name w:val="WW8Num7"/>
    <w:lvl w:ilvl="0">
      <w:start w:val="1"/>
      <w:numFmt w:val="decimal"/>
      <w:lvlText w:val="%1."/>
      <w:lvlJc w:val="left"/>
      <w:pPr>
        <w:tabs>
          <w:tab w:val="num" w:pos="720"/>
        </w:tabs>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0000007"/>
    <w:multiLevelType w:val="multilevel"/>
    <w:tmpl w:val="0415001F"/>
    <w:lvl w:ilvl="0">
      <w:start w:val="1"/>
      <w:numFmt w:val="decimal"/>
      <w:lvlText w:val="%1."/>
      <w:lvlJc w:val="left"/>
      <w:pPr>
        <w:ind w:left="360" w:hanging="360"/>
      </w:pPr>
      <w:rPr>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0000008"/>
    <w:multiLevelType w:val="multilevel"/>
    <w:tmpl w:val="F9AA81EE"/>
    <w:lvl w:ilvl="0">
      <w:start w:val="1"/>
      <w:numFmt w:val="decimal"/>
      <w:lvlText w:val="%1."/>
      <w:lvlJc w:val="left"/>
      <w:pPr>
        <w:ind w:left="360" w:hanging="360"/>
      </w:pPr>
      <w:rPr>
        <w:rFonts w:asciiTheme="minorHAnsi" w:hAnsiTheme="minorHAnsi" w:cstheme="minorHAnsi" w:hint="default"/>
        <w:b w:val="0"/>
        <w:color w:val="auto"/>
        <w:sz w:val="24"/>
        <w:szCs w:val="24"/>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000000B"/>
    <w:multiLevelType w:val="multilevel"/>
    <w:tmpl w:val="84DC6B7E"/>
    <w:name w:val="WW8Num13"/>
    <w:lvl w:ilvl="0">
      <w:start w:val="1"/>
      <w:numFmt w:val="decimal"/>
      <w:lvlText w:val="%1."/>
      <w:lvlJc w:val="left"/>
      <w:pPr>
        <w:tabs>
          <w:tab w:val="num" w:pos="284"/>
        </w:tabs>
        <w:ind w:left="284" w:firstLine="0"/>
      </w:pPr>
      <w:rPr>
        <w:b w:val="0"/>
        <w:i w:val="0"/>
        <w:strike w:val="0"/>
        <w:dstrike w:val="0"/>
        <w:color w:val="auto"/>
        <w:position w:val="0"/>
        <w:sz w:val="24"/>
        <w:vertAlign w:val="baseline"/>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0000000D"/>
    <w:multiLevelType w:val="multilevel"/>
    <w:tmpl w:val="D0D0606A"/>
    <w:name w:val="WW8Num17"/>
    <w:lvl w:ilvl="0">
      <w:start w:val="3"/>
      <w:numFmt w:val="decimal"/>
      <w:pStyle w:val="Listapunktowana21"/>
      <w:lvlText w:val="%1. "/>
      <w:lvlJc w:val="left"/>
      <w:pPr>
        <w:tabs>
          <w:tab w:val="num" w:pos="360"/>
        </w:tabs>
        <w:ind w:left="283" w:hanging="283"/>
      </w:pPr>
      <w:rPr>
        <w:b w:val="0"/>
        <w:color w:val="000000"/>
      </w:rPr>
    </w:lvl>
    <w:lvl w:ilvl="1">
      <w:start w:val="1"/>
      <w:numFmt w:val="decimal"/>
      <w:lvlText w:val="%2)"/>
      <w:lvlJc w:val="left"/>
      <w:pPr>
        <w:tabs>
          <w:tab w:val="num" w:pos="-1260"/>
        </w:tabs>
        <w:ind w:left="1620" w:firstLine="0"/>
      </w:pPr>
      <w:rPr>
        <w:rFonts w:ascii="Symbol" w:hAnsi="Symbol" w:cs="Symbol"/>
        <w:color w:val="000000"/>
      </w:rPr>
    </w:lvl>
    <w:lvl w:ilvl="2">
      <w:start w:val="5"/>
      <w:numFmt w:val="decimal"/>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10" w15:restartNumberingAfterBreak="0">
    <w:nsid w:val="0000000E"/>
    <w:multiLevelType w:val="multilevel"/>
    <w:tmpl w:val="0000000E"/>
    <w:name w:val="WW8Num18"/>
    <w:lvl w:ilvl="0">
      <w:start w:val="17"/>
      <w:numFmt w:val="decimal"/>
      <w:lvlText w:val="%1"/>
      <w:lvlJc w:val="left"/>
      <w:pPr>
        <w:tabs>
          <w:tab w:val="num" w:pos="1563"/>
        </w:tabs>
        <w:ind w:left="1563" w:hanging="570"/>
      </w:pPr>
    </w:lvl>
    <w:lvl w:ilvl="1">
      <w:start w:val="1"/>
      <w:numFmt w:val="decimal"/>
      <w:lvlText w:val="%2."/>
      <w:lvlJc w:val="left"/>
      <w:pPr>
        <w:tabs>
          <w:tab w:val="num" w:pos="1353"/>
        </w:tabs>
        <w:ind w:left="1353" w:hanging="360"/>
      </w:pPr>
      <w:rPr>
        <w:b w:val="0"/>
      </w:rPr>
    </w:lvl>
    <w:lvl w:ilvl="2">
      <w:start w:val="1"/>
      <w:numFmt w:val="decimal"/>
      <w:lvlText w:val="%1.%2.%3"/>
      <w:lvlJc w:val="left"/>
      <w:pPr>
        <w:tabs>
          <w:tab w:val="num" w:pos="1713"/>
        </w:tabs>
        <w:ind w:left="1713" w:hanging="720"/>
      </w:pPr>
    </w:lvl>
    <w:lvl w:ilvl="3">
      <w:start w:val="1"/>
      <w:numFmt w:val="decimal"/>
      <w:lvlText w:val="%1.%2.%3.%4"/>
      <w:lvlJc w:val="left"/>
      <w:pPr>
        <w:tabs>
          <w:tab w:val="num" w:pos="1713"/>
        </w:tabs>
        <w:ind w:left="1713" w:hanging="720"/>
      </w:pPr>
    </w:lvl>
    <w:lvl w:ilvl="4">
      <w:start w:val="1"/>
      <w:numFmt w:val="decimal"/>
      <w:lvlText w:val="%1.%2.%3.%4.%5"/>
      <w:lvlJc w:val="left"/>
      <w:pPr>
        <w:tabs>
          <w:tab w:val="num" w:pos="2073"/>
        </w:tabs>
        <w:ind w:left="2073" w:hanging="1080"/>
      </w:pPr>
    </w:lvl>
    <w:lvl w:ilvl="5">
      <w:start w:val="1"/>
      <w:numFmt w:val="decimal"/>
      <w:lvlText w:val="%1.%2.%3.%4.%5.%6"/>
      <w:lvlJc w:val="left"/>
      <w:pPr>
        <w:tabs>
          <w:tab w:val="num" w:pos="2073"/>
        </w:tabs>
        <w:ind w:left="2073" w:hanging="1080"/>
      </w:pPr>
    </w:lvl>
    <w:lvl w:ilvl="6">
      <w:start w:val="1"/>
      <w:numFmt w:val="decimal"/>
      <w:lvlText w:val="%1.%2.%3.%4.%5.%6.%7"/>
      <w:lvlJc w:val="left"/>
      <w:pPr>
        <w:tabs>
          <w:tab w:val="num" w:pos="2433"/>
        </w:tabs>
        <w:ind w:left="2433" w:hanging="1440"/>
      </w:pPr>
    </w:lvl>
    <w:lvl w:ilvl="7">
      <w:start w:val="1"/>
      <w:numFmt w:val="decimal"/>
      <w:lvlText w:val="%1.%2.%3.%4.%5.%6.%7.%8"/>
      <w:lvlJc w:val="left"/>
      <w:pPr>
        <w:tabs>
          <w:tab w:val="num" w:pos="2433"/>
        </w:tabs>
        <w:ind w:left="2433" w:hanging="1440"/>
      </w:pPr>
    </w:lvl>
    <w:lvl w:ilvl="8">
      <w:start w:val="1"/>
      <w:numFmt w:val="decimal"/>
      <w:lvlText w:val="%1.%2.%3.%4.%5.%6.%7.%8.%9"/>
      <w:lvlJc w:val="left"/>
      <w:pPr>
        <w:tabs>
          <w:tab w:val="num" w:pos="2793"/>
        </w:tabs>
        <w:ind w:left="2793" w:hanging="1800"/>
      </w:pPr>
    </w:lvl>
  </w:abstractNum>
  <w:abstractNum w:abstractNumId="11" w15:restartNumberingAfterBreak="0">
    <w:nsid w:val="0000000F"/>
    <w:multiLevelType w:val="multilevel"/>
    <w:tmpl w:val="0000000F"/>
    <w:name w:val="WW8Num19"/>
    <w:lvl w:ilvl="0">
      <w:start w:val="1"/>
      <w:numFmt w:val="decimal"/>
      <w:lvlText w:val="%1."/>
      <w:lvlJc w:val="left"/>
      <w:pPr>
        <w:tabs>
          <w:tab w:val="num" w:pos="361"/>
        </w:tabs>
        <w:ind w:left="361" w:hanging="360"/>
      </w:pPr>
    </w:lvl>
    <w:lvl w:ilvl="1">
      <w:start w:val="1"/>
      <w:numFmt w:val="lowerLetter"/>
      <w:lvlText w:val="%2."/>
      <w:lvlJc w:val="left"/>
      <w:pPr>
        <w:tabs>
          <w:tab w:val="num" w:pos="1441"/>
        </w:tabs>
        <w:ind w:left="1441" w:hanging="360"/>
      </w:pPr>
    </w:lvl>
    <w:lvl w:ilvl="2">
      <w:start w:val="1"/>
      <w:numFmt w:val="lowerRoman"/>
      <w:lvlText w:val="%3."/>
      <w:lvlJc w:val="right"/>
      <w:pPr>
        <w:tabs>
          <w:tab w:val="num" w:pos="2161"/>
        </w:tabs>
        <w:ind w:left="2161" w:hanging="180"/>
      </w:pPr>
    </w:lvl>
    <w:lvl w:ilvl="3">
      <w:start w:val="1"/>
      <w:numFmt w:val="decimal"/>
      <w:lvlText w:val="%4."/>
      <w:lvlJc w:val="left"/>
      <w:pPr>
        <w:tabs>
          <w:tab w:val="num" w:pos="2881"/>
        </w:tabs>
        <w:ind w:left="2881" w:hanging="360"/>
      </w:pPr>
    </w:lvl>
    <w:lvl w:ilvl="4">
      <w:start w:val="1"/>
      <w:numFmt w:val="lowerLetter"/>
      <w:lvlText w:val="%5."/>
      <w:lvlJc w:val="left"/>
      <w:pPr>
        <w:tabs>
          <w:tab w:val="num" w:pos="3601"/>
        </w:tabs>
        <w:ind w:left="3601" w:hanging="360"/>
      </w:pPr>
    </w:lvl>
    <w:lvl w:ilvl="5">
      <w:start w:val="1"/>
      <w:numFmt w:val="lowerRoman"/>
      <w:lvlText w:val="%6."/>
      <w:lvlJc w:val="right"/>
      <w:pPr>
        <w:tabs>
          <w:tab w:val="num" w:pos="4321"/>
        </w:tabs>
        <w:ind w:left="4321" w:hanging="180"/>
      </w:pPr>
    </w:lvl>
    <w:lvl w:ilvl="6">
      <w:start w:val="1"/>
      <w:numFmt w:val="decimal"/>
      <w:lvlText w:val="%7."/>
      <w:lvlJc w:val="left"/>
      <w:pPr>
        <w:tabs>
          <w:tab w:val="num" w:pos="5041"/>
        </w:tabs>
        <w:ind w:left="5041" w:hanging="360"/>
      </w:pPr>
    </w:lvl>
    <w:lvl w:ilvl="7">
      <w:start w:val="1"/>
      <w:numFmt w:val="lowerLetter"/>
      <w:lvlText w:val="%8."/>
      <w:lvlJc w:val="left"/>
      <w:pPr>
        <w:tabs>
          <w:tab w:val="num" w:pos="5761"/>
        </w:tabs>
        <w:ind w:left="5761" w:hanging="360"/>
      </w:pPr>
    </w:lvl>
    <w:lvl w:ilvl="8">
      <w:start w:val="1"/>
      <w:numFmt w:val="lowerRoman"/>
      <w:lvlText w:val="%9."/>
      <w:lvlJc w:val="right"/>
      <w:pPr>
        <w:tabs>
          <w:tab w:val="num" w:pos="6481"/>
        </w:tabs>
        <w:ind w:left="6481" w:hanging="180"/>
      </w:pPr>
    </w:lvl>
  </w:abstractNum>
  <w:abstractNum w:abstractNumId="12" w15:restartNumberingAfterBreak="0">
    <w:nsid w:val="00000010"/>
    <w:multiLevelType w:val="multilevel"/>
    <w:tmpl w:val="9C6C65FC"/>
    <w:name w:val="WW8Num20"/>
    <w:lvl w:ilvl="0">
      <w:start w:val="1"/>
      <w:numFmt w:val="decimal"/>
      <w:lvlText w:val="%1."/>
      <w:lvlJc w:val="left"/>
      <w:pPr>
        <w:tabs>
          <w:tab w:val="num" w:pos="0"/>
        </w:tabs>
        <w:ind w:left="680" w:hanging="680"/>
      </w:pPr>
      <w:rPr>
        <w:rFonts w:ascii="Calibri" w:hAnsi="Calibri" w:cs="Arial" w:hint="default"/>
        <w:b/>
        <w:i w:val="0"/>
        <w:sz w:val="22"/>
        <w:szCs w:val="22"/>
      </w:rPr>
    </w:lvl>
    <w:lvl w:ilvl="1">
      <w:start w:val="1"/>
      <w:numFmt w:val="lowerLetter"/>
      <w:lvlText w:val="%2)"/>
      <w:lvlJc w:val="left"/>
      <w:pPr>
        <w:tabs>
          <w:tab w:val="num" w:pos="360"/>
        </w:tabs>
        <w:ind w:left="360" w:hanging="360"/>
      </w:pPr>
      <w:rPr>
        <w:rFonts w:ascii="Calibri" w:eastAsia="Times New Roman" w:hAnsi="Calibri" w:cs="Calibri"/>
        <w:b w:val="0"/>
        <w:i w:val="0"/>
        <w:sz w:val="22"/>
        <w:szCs w:val="22"/>
      </w:rPr>
    </w:lvl>
    <w:lvl w:ilvl="2">
      <w:start w:val="1"/>
      <w:numFmt w:val="decimal"/>
      <w:lvlText w:val="%1.%2.%3."/>
      <w:lvlJc w:val="left"/>
      <w:pPr>
        <w:tabs>
          <w:tab w:val="num" w:pos="720"/>
        </w:tabs>
        <w:ind w:left="567" w:hanging="567"/>
      </w:pPr>
      <w:rPr>
        <w:rFonts w:ascii="Tahoma" w:hAnsi="Tahoma" w:cs="Tahoma"/>
        <w:b/>
        <w:i w:val="0"/>
        <w:strike w:val="0"/>
        <w:dstrike w:val="0"/>
        <w:sz w:val="20"/>
        <w:szCs w:val="20"/>
      </w:rPr>
    </w:lvl>
    <w:lvl w:ilvl="3">
      <w:start w:val="1"/>
      <w:numFmt w:val="decimal"/>
      <w:lvlText w:val="%1.%2.%3.%4."/>
      <w:lvlJc w:val="left"/>
      <w:pPr>
        <w:tabs>
          <w:tab w:val="num" w:pos="720"/>
        </w:tabs>
        <w:ind w:left="720" w:hanging="720"/>
      </w:pPr>
      <w:rPr>
        <w:b w:val="0"/>
        <w:i w:val="0"/>
        <w:sz w:val="20"/>
        <w:szCs w:val="20"/>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1"/>
    <w:multiLevelType w:val="multilevel"/>
    <w:tmpl w:val="85521E86"/>
    <w:name w:val="WW8Num21"/>
    <w:lvl w:ilvl="0">
      <w:start w:val="1"/>
      <w:numFmt w:val="decimal"/>
      <w:lvlText w:val="%1."/>
      <w:lvlJc w:val="left"/>
      <w:pPr>
        <w:tabs>
          <w:tab w:val="num" w:pos="360"/>
        </w:tabs>
        <w:ind w:left="360" w:hanging="360"/>
      </w:pPr>
      <w:rPr>
        <w:rFonts w:ascii="Symbol" w:hAnsi="Symbol" w:cs="Symbol"/>
        <w:color w:val="auto"/>
      </w:rPr>
    </w:lvl>
    <w:lvl w:ilvl="1">
      <w:start w:val="1"/>
      <w:numFmt w:val="lowerLetter"/>
      <w:lvlText w:val="%2)"/>
      <w:lvlJc w:val="left"/>
      <w:pPr>
        <w:tabs>
          <w:tab w:val="num" w:pos="1718"/>
        </w:tabs>
        <w:ind w:left="1718" w:hanging="360"/>
      </w:pPr>
      <w:rPr>
        <w:rFonts w:ascii="Calibri" w:hAnsi="Calibri" w:cs="Courier New" w:hint="default"/>
      </w:rPr>
    </w:lvl>
    <w:lvl w:ilvl="2">
      <w:start w:val="1"/>
      <w:numFmt w:val="lowerLetter"/>
      <w:lvlText w:val="%3."/>
      <w:lvlJc w:val="left"/>
      <w:pPr>
        <w:tabs>
          <w:tab w:val="num" w:pos="1718"/>
        </w:tabs>
        <w:ind w:left="1718" w:hanging="360"/>
      </w:pPr>
    </w:lvl>
    <w:lvl w:ilvl="3">
      <w:start w:val="1"/>
      <w:numFmt w:val="lowerLetter"/>
      <w:lvlText w:val="%4)"/>
      <w:lvlJc w:val="left"/>
      <w:pPr>
        <w:tabs>
          <w:tab w:val="num" w:pos="-60"/>
        </w:tabs>
        <w:ind w:left="3529" w:hanging="360"/>
      </w:pPr>
    </w:lvl>
    <w:lvl w:ilvl="4">
      <w:start w:val="1"/>
      <w:numFmt w:val="bullet"/>
      <w:lvlText w:val="o"/>
      <w:lvlJc w:val="left"/>
      <w:pPr>
        <w:tabs>
          <w:tab w:val="num" w:pos="4249"/>
        </w:tabs>
        <w:ind w:left="4249" w:hanging="360"/>
      </w:pPr>
      <w:rPr>
        <w:rFonts w:ascii="Courier New" w:hAnsi="Courier New" w:cs="Courier New"/>
      </w:rPr>
    </w:lvl>
    <w:lvl w:ilvl="5">
      <w:start w:val="1"/>
      <w:numFmt w:val="bullet"/>
      <w:lvlText w:val=""/>
      <w:lvlJc w:val="left"/>
      <w:pPr>
        <w:tabs>
          <w:tab w:val="num" w:pos="4969"/>
        </w:tabs>
        <w:ind w:left="4969" w:hanging="360"/>
      </w:pPr>
      <w:rPr>
        <w:rFonts w:ascii="Wingdings" w:hAnsi="Wingdings" w:cs="Wingdings"/>
      </w:rPr>
    </w:lvl>
    <w:lvl w:ilvl="6">
      <w:start w:val="1"/>
      <w:numFmt w:val="bullet"/>
      <w:lvlText w:val=""/>
      <w:lvlJc w:val="left"/>
      <w:pPr>
        <w:tabs>
          <w:tab w:val="num" w:pos="5689"/>
        </w:tabs>
        <w:ind w:left="5689" w:hanging="360"/>
      </w:pPr>
      <w:rPr>
        <w:rFonts w:ascii="Symbol" w:hAnsi="Symbol" w:cs="Symbol"/>
      </w:rPr>
    </w:lvl>
    <w:lvl w:ilvl="7">
      <w:start w:val="1"/>
      <w:numFmt w:val="bullet"/>
      <w:lvlText w:val="o"/>
      <w:lvlJc w:val="left"/>
      <w:pPr>
        <w:tabs>
          <w:tab w:val="num" w:pos="6409"/>
        </w:tabs>
        <w:ind w:left="6409" w:hanging="360"/>
      </w:pPr>
      <w:rPr>
        <w:rFonts w:ascii="Courier New" w:hAnsi="Courier New" w:cs="Courier New"/>
      </w:rPr>
    </w:lvl>
    <w:lvl w:ilvl="8">
      <w:start w:val="1"/>
      <w:numFmt w:val="bullet"/>
      <w:lvlText w:val=""/>
      <w:lvlJc w:val="left"/>
      <w:pPr>
        <w:tabs>
          <w:tab w:val="num" w:pos="7129"/>
        </w:tabs>
        <w:ind w:left="7129" w:hanging="360"/>
      </w:pPr>
      <w:rPr>
        <w:rFonts w:ascii="Wingdings" w:hAnsi="Wingdings" w:cs="Wingdings"/>
      </w:rPr>
    </w:lvl>
  </w:abstractNum>
  <w:abstractNum w:abstractNumId="14" w15:restartNumberingAfterBreak="0">
    <w:nsid w:val="00000012"/>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0000013"/>
    <w:multiLevelType w:val="multilevel"/>
    <w:tmpl w:val="00000013"/>
    <w:name w:val="WW8Num23"/>
    <w:lvl w:ilvl="0">
      <w:start w:val="1"/>
      <w:numFmt w:val="decimal"/>
      <w:lvlText w:val="%1."/>
      <w:lvlJc w:val="left"/>
      <w:pPr>
        <w:tabs>
          <w:tab w:val="num" w:pos="720"/>
        </w:tabs>
        <w:ind w:left="72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00000014"/>
    <w:multiLevelType w:val="singleLevel"/>
    <w:tmpl w:val="00000014"/>
    <w:name w:val="WW8Num24"/>
    <w:lvl w:ilvl="0">
      <w:start w:val="1"/>
      <w:numFmt w:val="lowerLetter"/>
      <w:lvlText w:val="%1)"/>
      <w:lvlJc w:val="left"/>
      <w:pPr>
        <w:tabs>
          <w:tab w:val="num" w:pos="720"/>
        </w:tabs>
        <w:ind w:left="720" w:hanging="360"/>
      </w:pPr>
    </w:lvl>
  </w:abstractNum>
  <w:abstractNum w:abstractNumId="17" w15:restartNumberingAfterBreak="0">
    <w:nsid w:val="00000015"/>
    <w:multiLevelType w:val="multilevel"/>
    <w:tmpl w:val="00000015"/>
    <w:name w:val="WW8Num25"/>
    <w:lvl w:ilvl="0">
      <w:start w:val="1"/>
      <w:numFmt w:val="lowerLetter"/>
      <w:lvlText w:val="%1)"/>
      <w:lvlJc w:val="left"/>
      <w:pPr>
        <w:tabs>
          <w:tab w:val="num" w:pos="1718"/>
        </w:tabs>
        <w:ind w:left="1718" w:hanging="360"/>
      </w:pPr>
      <w:rPr>
        <w:rFonts w:ascii="Calibri" w:hAnsi="Calibri" w:cs="Calibri"/>
        <w:b w:val="0"/>
      </w:rPr>
    </w:lvl>
    <w:lvl w:ilvl="1">
      <w:start w:val="1"/>
      <w:numFmt w:val="lowerLetter"/>
      <w:lvlText w:val="%2)"/>
      <w:lvlJc w:val="left"/>
      <w:pPr>
        <w:tabs>
          <w:tab w:val="num" w:pos="1718"/>
        </w:tabs>
        <w:ind w:left="1718" w:hanging="360"/>
      </w:pPr>
    </w:lvl>
    <w:lvl w:ilvl="2">
      <w:start w:val="1"/>
      <w:numFmt w:val="lowerLetter"/>
      <w:lvlText w:val="%3."/>
      <w:lvlJc w:val="left"/>
      <w:pPr>
        <w:tabs>
          <w:tab w:val="num" w:pos="1718"/>
        </w:tabs>
        <w:ind w:left="1718" w:hanging="360"/>
      </w:pPr>
    </w:lvl>
    <w:lvl w:ilvl="3">
      <w:start w:val="1"/>
      <w:numFmt w:val="lowerLetter"/>
      <w:lvlText w:val="%4)"/>
      <w:lvlJc w:val="left"/>
      <w:pPr>
        <w:tabs>
          <w:tab w:val="num" w:pos="-60"/>
        </w:tabs>
        <w:ind w:left="3529" w:hanging="360"/>
      </w:pPr>
    </w:lvl>
    <w:lvl w:ilvl="4">
      <w:start w:val="1"/>
      <w:numFmt w:val="bullet"/>
      <w:lvlText w:val="o"/>
      <w:lvlJc w:val="left"/>
      <w:pPr>
        <w:tabs>
          <w:tab w:val="num" w:pos="4249"/>
        </w:tabs>
        <w:ind w:left="4249" w:hanging="360"/>
      </w:pPr>
      <w:rPr>
        <w:rFonts w:ascii="Courier New" w:hAnsi="Courier New" w:cs="Courier New"/>
      </w:rPr>
    </w:lvl>
    <w:lvl w:ilvl="5">
      <w:start w:val="1"/>
      <w:numFmt w:val="bullet"/>
      <w:lvlText w:val=""/>
      <w:lvlJc w:val="left"/>
      <w:pPr>
        <w:tabs>
          <w:tab w:val="num" w:pos="4969"/>
        </w:tabs>
        <w:ind w:left="4969" w:hanging="360"/>
      </w:pPr>
      <w:rPr>
        <w:rFonts w:ascii="Wingdings" w:hAnsi="Wingdings" w:cs="Wingdings"/>
      </w:rPr>
    </w:lvl>
    <w:lvl w:ilvl="6">
      <w:start w:val="1"/>
      <w:numFmt w:val="bullet"/>
      <w:lvlText w:val=""/>
      <w:lvlJc w:val="left"/>
      <w:pPr>
        <w:tabs>
          <w:tab w:val="num" w:pos="5689"/>
        </w:tabs>
        <w:ind w:left="5689" w:hanging="360"/>
      </w:pPr>
      <w:rPr>
        <w:rFonts w:ascii="Symbol" w:hAnsi="Symbol" w:cs="Symbol"/>
      </w:rPr>
    </w:lvl>
    <w:lvl w:ilvl="7">
      <w:start w:val="1"/>
      <w:numFmt w:val="bullet"/>
      <w:lvlText w:val="o"/>
      <w:lvlJc w:val="left"/>
      <w:pPr>
        <w:tabs>
          <w:tab w:val="num" w:pos="6409"/>
        </w:tabs>
        <w:ind w:left="6409" w:hanging="360"/>
      </w:pPr>
      <w:rPr>
        <w:rFonts w:ascii="Courier New" w:hAnsi="Courier New" w:cs="Courier New"/>
      </w:rPr>
    </w:lvl>
    <w:lvl w:ilvl="8">
      <w:start w:val="1"/>
      <w:numFmt w:val="bullet"/>
      <w:lvlText w:val=""/>
      <w:lvlJc w:val="left"/>
      <w:pPr>
        <w:tabs>
          <w:tab w:val="num" w:pos="7129"/>
        </w:tabs>
        <w:ind w:left="7129" w:hanging="360"/>
      </w:pPr>
      <w:rPr>
        <w:rFonts w:ascii="Wingdings" w:hAnsi="Wingdings" w:cs="Wingdings"/>
      </w:rPr>
    </w:lvl>
  </w:abstractNum>
  <w:abstractNum w:abstractNumId="18" w15:restartNumberingAfterBreak="0">
    <w:nsid w:val="00000019"/>
    <w:multiLevelType w:val="multilevel"/>
    <w:tmpl w:val="0366C260"/>
    <w:name w:val="WW8Num31"/>
    <w:lvl w:ilvl="0">
      <w:start w:val="1"/>
      <w:numFmt w:val="decimal"/>
      <w:lvlText w:val="%1."/>
      <w:lvlJc w:val="left"/>
      <w:pPr>
        <w:tabs>
          <w:tab w:val="num" w:pos="0"/>
        </w:tabs>
        <w:ind w:left="0" w:firstLine="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0000001A"/>
    <w:multiLevelType w:val="multilevel"/>
    <w:tmpl w:val="0000001A"/>
    <w:name w:val="WW8Num32"/>
    <w:lvl w:ilvl="0">
      <w:start w:val="1"/>
      <w:numFmt w:val="lowerLetter"/>
      <w:lvlText w:val="%1."/>
      <w:lvlJc w:val="left"/>
      <w:pPr>
        <w:tabs>
          <w:tab w:val="num" w:pos="1287"/>
        </w:tabs>
        <w:ind w:left="1287" w:hanging="360"/>
      </w:pPr>
    </w:lvl>
    <w:lvl w:ilvl="1">
      <w:start w:val="4"/>
      <w:numFmt w:val="decimal"/>
      <w:lvlText w:val="%1.%2"/>
      <w:lvlJc w:val="left"/>
      <w:pPr>
        <w:tabs>
          <w:tab w:val="num" w:pos="0"/>
        </w:tabs>
        <w:ind w:left="1287" w:hanging="360"/>
      </w:pPr>
    </w:lvl>
    <w:lvl w:ilvl="2">
      <w:start w:val="1"/>
      <w:numFmt w:val="decimal"/>
      <w:lvlText w:val="%1.%2.%3"/>
      <w:lvlJc w:val="left"/>
      <w:pPr>
        <w:tabs>
          <w:tab w:val="num" w:pos="0"/>
        </w:tabs>
        <w:ind w:left="1647" w:hanging="720"/>
      </w:pPr>
    </w:lvl>
    <w:lvl w:ilvl="3">
      <w:start w:val="1"/>
      <w:numFmt w:val="decimal"/>
      <w:lvlText w:val="%1.%2.%3.%4"/>
      <w:lvlJc w:val="left"/>
      <w:pPr>
        <w:tabs>
          <w:tab w:val="num" w:pos="0"/>
        </w:tabs>
        <w:ind w:left="1647" w:hanging="720"/>
      </w:pPr>
    </w:lvl>
    <w:lvl w:ilvl="4">
      <w:start w:val="1"/>
      <w:numFmt w:val="decimal"/>
      <w:lvlText w:val="%1.%2.%3.%4.%5"/>
      <w:lvlJc w:val="left"/>
      <w:pPr>
        <w:tabs>
          <w:tab w:val="num" w:pos="0"/>
        </w:tabs>
        <w:ind w:left="2007" w:hanging="1080"/>
      </w:pPr>
    </w:lvl>
    <w:lvl w:ilvl="5">
      <w:start w:val="1"/>
      <w:numFmt w:val="decimal"/>
      <w:lvlText w:val="%1.%2.%3.%4.%5.%6"/>
      <w:lvlJc w:val="left"/>
      <w:pPr>
        <w:tabs>
          <w:tab w:val="num" w:pos="0"/>
        </w:tabs>
        <w:ind w:left="2007" w:hanging="1080"/>
      </w:pPr>
    </w:lvl>
    <w:lvl w:ilvl="6">
      <w:start w:val="1"/>
      <w:numFmt w:val="decimal"/>
      <w:lvlText w:val="%1.%2.%3.%4.%5.%6.%7"/>
      <w:lvlJc w:val="left"/>
      <w:pPr>
        <w:tabs>
          <w:tab w:val="num" w:pos="0"/>
        </w:tabs>
        <w:ind w:left="2007" w:hanging="1080"/>
      </w:pPr>
    </w:lvl>
    <w:lvl w:ilvl="7">
      <w:start w:val="1"/>
      <w:numFmt w:val="decimal"/>
      <w:lvlText w:val="%1.%2.%3.%4.%5.%6.%7.%8"/>
      <w:lvlJc w:val="left"/>
      <w:pPr>
        <w:tabs>
          <w:tab w:val="num" w:pos="0"/>
        </w:tabs>
        <w:ind w:left="2367" w:hanging="1440"/>
      </w:pPr>
    </w:lvl>
    <w:lvl w:ilvl="8">
      <w:start w:val="1"/>
      <w:numFmt w:val="decimal"/>
      <w:lvlText w:val="%1.%2.%3.%4.%5.%6.%7.%8.%9"/>
      <w:lvlJc w:val="left"/>
      <w:pPr>
        <w:tabs>
          <w:tab w:val="num" w:pos="0"/>
        </w:tabs>
        <w:ind w:left="2367" w:hanging="1440"/>
      </w:pPr>
    </w:lvl>
  </w:abstractNum>
  <w:abstractNum w:abstractNumId="20" w15:restartNumberingAfterBreak="0">
    <w:nsid w:val="0000001C"/>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0000020"/>
    <w:multiLevelType w:val="multilevel"/>
    <w:tmpl w:val="51B85982"/>
    <w:name w:val="WW8Num39"/>
    <w:lvl w:ilvl="0">
      <w:start w:val="1"/>
      <w:numFmt w:val="decimal"/>
      <w:lvlText w:val="%1."/>
      <w:lvlJc w:val="left"/>
      <w:pPr>
        <w:tabs>
          <w:tab w:val="num" w:pos="1287"/>
        </w:tabs>
        <w:ind w:left="1287" w:hanging="360"/>
      </w:pPr>
      <w:rPr>
        <w:b w:val="0"/>
      </w:rPr>
    </w:lvl>
    <w:lvl w:ilvl="1">
      <w:start w:val="4"/>
      <w:numFmt w:val="decimal"/>
      <w:lvlText w:val="%1.%2"/>
      <w:lvlJc w:val="left"/>
      <w:pPr>
        <w:tabs>
          <w:tab w:val="num" w:pos="0"/>
        </w:tabs>
        <w:ind w:left="1287" w:hanging="360"/>
      </w:pPr>
    </w:lvl>
    <w:lvl w:ilvl="2">
      <w:start w:val="1"/>
      <w:numFmt w:val="decimal"/>
      <w:lvlText w:val="%1.%2.%3"/>
      <w:lvlJc w:val="left"/>
      <w:pPr>
        <w:tabs>
          <w:tab w:val="num" w:pos="0"/>
        </w:tabs>
        <w:ind w:left="1647" w:hanging="720"/>
      </w:pPr>
    </w:lvl>
    <w:lvl w:ilvl="3">
      <w:start w:val="1"/>
      <w:numFmt w:val="decimal"/>
      <w:lvlText w:val="%1.%2.%3.%4"/>
      <w:lvlJc w:val="left"/>
      <w:pPr>
        <w:tabs>
          <w:tab w:val="num" w:pos="0"/>
        </w:tabs>
        <w:ind w:left="1647" w:hanging="720"/>
      </w:pPr>
    </w:lvl>
    <w:lvl w:ilvl="4">
      <w:start w:val="1"/>
      <w:numFmt w:val="decimal"/>
      <w:lvlText w:val="%1.%2.%3.%4.%5"/>
      <w:lvlJc w:val="left"/>
      <w:pPr>
        <w:tabs>
          <w:tab w:val="num" w:pos="0"/>
        </w:tabs>
        <w:ind w:left="2007" w:hanging="1080"/>
      </w:pPr>
    </w:lvl>
    <w:lvl w:ilvl="5">
      <w:start w:val="1"/>
      <w:numFmt w:val="decimal"/>
      <w:lvlText w:val="%1.%2.%3.%4.%5.%6"/>
      <w:lvlJc w:val="left"/>
      <w:pPr>
        <w:tabs>
          <w:tab w:val="num" w:pos="0"/>
        </w:tabs>
        <w:ind w:left="2007" w:hanging="1080"/>
      </w:pPr>
    </w:lvl>
    <w:lvl w:ilvl="6">
      <w:start w:val="1"/>
      <w:numFmt w:val="decimal"/>
      <w:lvlText w:val="%1.%2.%3.%4.%5.%6.%7"/>
      <w:lvlJc w:val="left"/>
      <w:pPr>
        <w:tabs>
          <w:tab w:val="num" w:pos="0"/>
        </w:tabs>
        <w:ind w:left="2007" w:hanging="1080"/>
      </w:pPr>
    </w:lvl>
    <w:lvl w:ilvl="7">
      <w:start w:val="1"/>
      <w:numFmt w:val="decimal"/>
      <w:lvlText w:val="%1.%2.%3.%4.%5.%6.%7.%8"/>
      <w:lvlJc w:val="left"/>
      <w:pPr>
        <w:tabs>
          <w:tab w:val="num" w:pos="0"/>
        </w:tabs>
        <w:ind w:left="2367" w:hanging="1440"/>
      </w:pPr>
    </w:lvl>
    <w:lvl w:ilvl="8">
      <w:start w:val="1"/>
      <w:numFmt w:val="decimal"/>
      <w:lvlText w:val="%1.%2.%3.%4.%5.%6.%7.%8.%9"/>
      <w:lvlJc w:val="left"/>
      <w:pPr>
        <w:tabs>
          <w:tab w:val="num" w:pos="0"/>
        </w:tabs>
        <w:ind w:left="2367" w:hanging="1440"/>
      </w:pPr>
    </w:lvl>
  </w:abstractNum>
  <w:abstractNum w:abstractNumId="22" w15:restartNumberingAfterBreak="0">
    <w:nsid w:val="081829E7"/>
    <w:multiLevelType w:val="multilevel"/>
    <w:tmpl w:val="488447F2"/>
    <w:lvl w:ilvl="0">
      <w:start w:val="1"/>
      <w:numFmt w:val="decimal"/>
      <w:pStyle w:val="Mapadokumentu1"/>
      <w:lvlText w:val="§ %1."/>
      <w:lvlJc w:val="left"/>
      <w:pPr>
        <w:ind w:left="0" w:firstLine="0"/>
      </w:pPr>
      <w:rPr>
        <w:rFonts w:hint="default"/>
        <w:b/>
        <w:color w:val="auto"/>
      </w:rPr>
    </w:lvl>
    <w:lvl w:ilvl="1">
      <w:start w:val="1"/>
      <w:numFmt w:val="decimal"/>
      <w:lvlText w:val="%2."/>
      <w:lvlJc w:val="left"/>
      <w:pPr>
        <w:ind w:left="340" w:hanging="340"/>
      </w:pPr>
      <w:rPr>
        <w:rFonts w:hint="default"/>
        <w:b w:val="0"/>
        <w:color w:val="auto"/>
      </w:rPr>
    </w:lvl>
    <w:lvl w:ilvl="2">
      <w:start w:val="1"/>
      <w:numFmt w:val="decimal"/>
      <w:lvlText w:val="%3)"/>
      <w:lvlJc w:val="left"/>
      <w:pPr>
        <w:ind w:left="794" w:hanging="397"/>
      </w:pPr>
      <w:rPr>
        <w:rFonts w:ascii="Times New Roman" w:eastAsia="Times New Roman" w:hAnsi="Times New Roman" w:cs="Times New Roman" w:hint="default"/>
        <w:b w:val="0"/>
        <w:color w:val="auto"/>
      </w:rPr>
    </w:lvl>
    <w:lvl w:ilvl="3">
      <w:start w:val="1"/>
      <w:numFmt w:val="lowerLetter"/>
      <w:lvlText w:val="%4)"/>
      <w:lvlJc w:val="left"/>
      <w:pPr>
        <w:ind w:left="822" w:hanging="396"/>
      </w:pPr>
      <w:rPr>
        <w:rFonts w:hint="default"/>
        <w:color w:val="auto"/>
        <w:sz w:val="22"/>
        <w:szCs w:val="22"/>
      </w:rPr>
    </w:lvl>
    <w:lvl w:ilvl="4">
      <w:start w:val="1"/>
      <w:numFmt w:val="bullet"/>
      <w:lvlText w:val=""/>
      <w:lvlJc w:val="left"/>
      <w:pPr>
        <w:ind w:left="1701" w:hanging="45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0B5B5CFE"/>
    <w:multiLevelType w:val="multilevel"/>
    <w:tmpl w:val="D8AA7552"/>
    <w:styleLink w:val="WW8Num41"/>
    <w:lvl w:ilvl="0">
      <w:start w:val="1"/>
      <w:numFmt w:val="decimal"/>
      <w:lvlText w:val="%1."/>
      <w:lvlJc w:val="left"/>
      <w:pPr>
        <w:ind w:left="360" w:hanging="360"/>
      </w:pPr>
      <w:rPr>
        <w:rFonts w:ascii="Calibri" w:hAnsi="Calibri"/>
        <w:sz w:val="22"/>
        <w:szCs w:val="22"/>
      </w:rPr>
    </w:lvl>
    <w:lvl w:ilvl="1">
      <w:start w:val="1"/>
      <w:numFmt w:val="decimal"/>
      <w:lvlText w:val="%1.%2."/>
      <w:lvlJc w:val="left"/>
      <w:pPr>
        <w:ind w:left="903" w:hanging="360"/>
      </w:pPr>
    </w:lvl>
    <w:lvl w:ilvl="2">
      <w:start w:val="1"/>
      <w:numFmt w:val="decimal"/>
      <w:lvlText w:val="%1.%2.%3."/>
      <w:lvlJc w:val="left"/>
      <w:pPr>
        <w:ind w:left="1806" w:hanging="720"/>
      </w:pPr>
    </w:lvl>
    <w:lvl w:ilvl="3">
      <w:start w:val="1"/>
      <w:numFmt w:val="decimal"/>
      <w:lvlText w:val="%1.%2.%3.%4."/>
      <w:lvlJc w:val="left"/>
      <w:pPr>
        <w:ind w:left="2349" w:hanging="720"/>
      </w:pPr>
    </w:lvl>
    <w:lvl w:ilvl="4">
      <w:start w:val="1"/>
      <w:numFmt w:val="decimal"/>
      <w:lvlText w:val="%1.%2.%3.%4.%5."/>
      <w:lvlJc w:val="left"/>
      <w:pPr>
        <w:ind w:left="3252" w:hanging="1080"/>
      </w:pPr>
    </w:lvl>
    <w:lvl w:ilvl="5">
      <w:start w:val="1"/>
      <w:numFmt w:val="decimal"/>
      <w:lvlText w:val="%1.%2.%3.%4.%5.%6."/>
      <w:lvlJc w:val="left"/>
      <w:pPr>
        <w:ind w:left="3795" w:hanging="1080"/>
      </w:pPr>
    </w:lvl>
    <w:lvl w:ilvl="6">
      <w:start w:val="1"/>
      <w:numFmt w:val="decimal"/>
      <w:lvlText w:val="%1.%2.%3.%4.%5.%6.%7."/>
      <w:lvlJc w:val="left"/>
      <w:pPr>
        <w:ind w:left="4698" w:hanging="1440"/>
      </w:pPr>
    </w:lvl>
    <w:lvl w:ilvl="7">
      <w:start w:val="1"/>
      <w:numFmt w:val="decimal"/>
      <w:lvlText w:val="%1.%2.%3.%4.%5.%6.%7.%8."/>
      <w:lvlJc w:val="left"/>
      <w:pPr>
        <w:ind w:left="5241" w:hanging="1440"/>
      </w:pPr>
    </w:lvl>
    <w:lvl w:ilvl="8">
      <w:start w:val="1"/>
      <w:numFmt w:val="decimal"/>
      <w:lvlText w:val="%1.%2.%3.%4.%5.%6.%7.%8.%9."/>
      <w:lvlJc w:val="left"/>
      <w:pPr>
        <w:ind w:left="6144" w:hanging="1800"/>
      </w:pPr>
    </w:lvl>
  </w:abstractNum>
  <w:abstractNum w:abstractNumId="24" w15:restartNumberingAfterBreak="0">
    <w:nsid w:val="0B8A7092"/>
    <w:multiLevelType w:val="hybridMultilevel"/>
    <w:tmpl w:val="DB445EEA"/>
    <w:lvl w:ilvl="0" w:tplc="0458EC46">
      <w:start w:val="1"/>
      <w:numFmt w:val="decimal"/>
      <w:lvlText w:val="%1."/>
      <w:lvlJc w:val="left"/>
      <w:pPr>
        <w:ind w:left="760" w:hanging="40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012474"/>
    <w:multiLevelType w:val="multilevel"/>
    <w:tmpl w:val="812CF908"/>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E4F2A34"/>
    <w:multiLevelType w:val="multilevel"/>
    <w:tmpl w:val="CA582FFC"/>
    <w:lvl w:ilvl="0">
      <w:start w:val="1"/>
      <w:numFmt w:val="decimal"/>
      <w:lvlText w:val="%1."/>
      <w:lvlJc w:val="left"/>
      <w:pPr>
        <w:ind w:left="360" w:hanging="360"/>
      </w:pPr>
      <w:rPr>
        <w:rFonts w:asciiTheme="minorHAnsi" w:hAnsiTheme="minorHAnsi" w:hint="default"/>
        <w:b w:val="0"/>
        <w:bCs w:val="0"/>
        <w:sz w:val="24"/>
        <w:szCs w:val="24"/>
      </w:rPr>
    </w:lvl>
    <w:lvl w:ilvl="1">
      <w:start w:val="1"/>
      <w:numFmt w:val="decimal"/>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EA7623A"/>
    <w:multiLevelType w:val="multilevel"/>
    <w:tmpl w:val="F74A7058"/>
    <w:name w:val="WW8Num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0647CF6"/>
    <w:multiLevelType w:val="multilevel"/>
    <w:tmpl w:val="46C67C96"/>
    <w:name w:val="WW8Num392"/>
    <w:lvl w:ilvl="0">
      <w:start w:val="1"/>
      <w:numFmt w:val="decimal"/>
      <w:lvlText w:val="%1."/>
      <w:lvlJc w:val="left"/>
      <w:pPr>
        <w:ind w:left="360" w:hanging="360"/>
      </w:pPr>
    </w:lvl>
    <w:lvl w:ilvl="1">
      <w:start w:val="1"/>
      <w:numFmt w:val="decimal"/>
      <w:lvlText w:val="%1.%2."/>
      <w:lvlJc w:val="left"/>
      <w:pPr>
        <w:ind w:left="792" w:hanging="432"/>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32642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4401559"/>
    <w:multiLevelType w:val="hybridMultilevel"/>
    <w:tmpl w:val="841478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600471"/>
    <w:multiLevelType w:val="multilevel"/>
    <w:tmpl w:val="2BFCB1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1943635E"/>
    <w:multiLevelType w:val="hybridMultilevel"/>
    <w:tmpl w:val="B45E32D4"/>
    <w:name w:val="WW8Num223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5D716A"/>
    <w:multiLevelType w:val="multilevel"/>
    <w:tmpl w:val="442E1B58"/>
    <w:name w:val="WW8Num352"/>
    <w:lvl w:ilvl="0">
      <w:start w:val="2"/>
      <w:numFmt w:val="decimal"/>
      <w:lvlText w:val="%1."/>
      <w:lvlJc w:val="left"/>
      <w:pPr>
        <w:tabs>
          <w:tab w:val="num" w:pos="1287"/>
        </w:tabs>
        <w:ind w:left="1287" w:hanging="360"/>
      </w:pPr>
      <w:rPr>
        <w:rFonts w:hint="default"/>
      </w:rPr>
    </w:lvl>
    <w:lvl w:ilvl="1">
      <w:start w:val="1"/>
      <w:numFmt w:val="decimal"/>
      <w:lvlText w:val="%1.%2"/>
      <w:lvlJc w:val="left"/>
      <w:pPr>
        <w:tabs>
          <w:tab w:val="num" w:pos="0"/>
        </w:tabs>
        <w:ind w:left="1287" w:hanging="360"/>
      </w:pPr>
      <w:rPr>
        <w:rFonts w:hint="default"/>
      </w:rPr>
    </w:lvl>
    <w:lvl w:ilvl="2">
      <w:start w:val="1"/>
      <w:numFmt w:val="decimal"/>
      <w:lvlText w:val="%1.%2.%3"/>
      <w:lvlJc w:val="left"/>
      <w:pPr>
        <w:tabs>
          <w:tab w:val="num" w:pos="0"/>
        </w:tabs>
        <w:ind w:left="1647" w:hanging="720"/>
      </w:pPr>
      <w:rPr>
        <w:rFonts w:hint="default"/>
      </w:rPr>
    </w:lvl>
    <w:lvl w:ilvl="3">
      <w:start w:val="1"/>
      <w:numFmt w:val="decimal"/>
      <w:lvlText w:val="%1.%2.%3.%4"/>
      <w:lvlJc w:val="left"/>
      <w:pPr>
        <w:tabs>
          <w:tab w:val="num" w:pos="0"/>
        </w:tabs>
        <w:ind w:left="1647" w:hanging="720"/>
      </w:pPr>
      <w:rPr>
        <w:rFonts w:hint="default"/>
      </w:rPr>
    </w:lvl>
    <w:lvl w:ilvl="4">
      <w:start w:val="1"/>
      <w:numFmt w:val="decimal"/>
      <w:lvlText w:val="%1.%2.%3.%4.%5"/>
      <w:lvlJc w:val="left"/>
      <w:pPr>
        <w:tabs>
          <w:tab w:val="num" w:pos="0"/>
        </w:tabs>
        <w:ind w:left="2007" w:hanging="1080"/>
      </w:pPr>
      <w:rPr>
        <w:rFonts w:hint="default"/>
      </w:rPr>
    </w:lvl>
    <w:lvl w:ilvl="5">
      <w:start w:val="1"/>
      <w:numFmt w:val="decimal"/>
      <w:lvlText w:val="%1.%2.%3.%4.%5.%6"/>
      <w:lvlJc w:val="left"/>
      <w:pPr>
        <w:tabs>
          <w:tab w:val="num" w:pos="0"/>
        </w:tabs>
        <w:ind w:left="2007" w:hanging="1080"/>
      </w:pPr>
      <w:rPr>
        <w:rFonts w:hint="default"/>
      </w:rPr>
    </w:lvl>
    <w:lvl w:ilvl="6">
      <w:start w:val="1"/>
      <w:numFmt w:val="decimal"/>
      <w:lvlText w:val="%1.%2.%3.%4.%5.%6.%7"/>
      <w:lvlJc w:val="left"/>
      <w:pPr>
        <w:tabs>
          <w:tab w:val="num" w:pos="0"/>
        </w:tabs>
        <w:ind w:left="2007" w:hanging="1080"/>
      </w:pPr>
      <w:rPr>
        <w:rFonts w:hint="default"/>
      </w:rPr>
    </w:lvl>
    <w:lvl w:ilvl="7">
      <w:start w:val="1"/>
      <w:numFmt w:val="decimal"/>
      <w:lvlText w:val="%1.%2.%3.%4.%5.%6.%7.%8"/>
      <w:lvlJc w:val="left"/>
      <w:pPr>
        <w:tabs>
          <w:tab w:val="num" w:pos="0"/>
        </w:tabs>
        <w:ind w:left="2367" w:hanging="1440"/>
      </w:pPr>
      <w:rPr>
        <w:rFonts w:hint="default"/>
      </w:rPr>
    </w:lvl>
    <w:lvl w:ilvl="8">
      <w:start w:val="1"/>
      <w:numFmt w:val="decimal"/>
      <w:lvlText w:val="%1.%2.%3.%4.%5.%6.%7.%8.%9"/>
      <w:lvlJc w:val="left"/>
      <w:pPr>
        <w:tabs>
          <w:tab w:val="num" w:pos="0"/>
        </w:tabs>
        <w:ind w:left="2367" w:hanging="1440"/>
      </w:pPr>
      <w:rPr>
        <w:rFonts w:hint="default"/>
      </w:rPr>
    </w:lvl>
  </w:abstractNum>
  <w:abstractNum w:abstractNumId="34" w15:restartNumberingAfterBreak="0">
    <w:nsid w:val="24F04C4B"/>
    <w:multiLevelType w:val="multilevel"/>
    <w:tmpl w:val="7F9CFCFE"/>
    <w:lvl w:ilvl="0">
      <w:start w:val="1"/>
      <w:numFmt w:val="decimal"/>
      <w:lvlText w:val="%1."/>
      <w:lvlJc w:val="left"/>
      <w:pPr>
        <w:ind w:left="360" w:hanging="360"/>
      </w:pPr>
      <w:rPr>
        <w:rFonts w:asciiTheme="minorHAnsi" w:hAnsiTheme="minorHAnsi" w:hint="default"/>
        <w:sz w:val="24"/>
        <w:szCs w:val="24"/>
      </w:rPr>
    </w:lvl>
    <w:lvl w:ilvl="1">
      <w:start w:val="1"/>
      <w:numFmt w:val="decimal"/>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701152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8B31BD2"/>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7" w15:restartNumberingAfterBreak="0">
    <w:nsid w:val="2D2B0F75"/>
    <w:multiLevelType w:val="hybridMultilevel"/>
    <w:tmpl w:val="498C15F2"/>
    <w:name w:val="WW8Num202"/>
    <w:lvl w:ilvl="0" w:tplc="5B98582E">
      <w:start w:val="1"/>
      <w:numFmt w:val="lowerLetter"/>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0EB6617"/>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E2B488C"/>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95E5C2A"/>
    <w:multiLevelType w:val="multilevel"/>
    <w:tmpl w:val="1E1C5C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FB75ABF"/>
    <w:multiLevelType w:val="multilevel"/>
    <w:tmpl w:val="B22CC970"/>
    <w:lvl w:ilvl="0">
      <w:start w:val="1"/>
      <w:numFmt w:val="decimal"/>
      <w:lvlText w:val="%1."/>
      <w:lvlJc w:val="left"/>
      <w:pPr>
        <w:ind w:left="360" w:hanging="360"/>
      </w:pPr>
      <w:rPr>
        <w:rFonts w:hint="default"/>
        <w:b w:val="0"/>
        <w:i w:val="0"/>
        <w:iCs w:val="0"/>
        <w:sz w:val="24"/>
        <w:szCs w:val="24"/>
      </w:rPr>
    </w:lvl>
    <w:lvl w:ilvl="1">
      <w:start w:val="1"/>
      <w:numFmt w:val="decimal"/>
      <w:lvlText w:val="%1.%2."/>
      <w:lvlJc w:val="left"/>
      <w:pPr>
        <w:ind w:left="792" w:hanging="432"/>
      </w:pPr>
      <w:rPr>
        <w:rFonts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4BD0F44"/>
    <w:multiLevelType w:val="hybridMultilevel"/>
    <w:tmpl w:val="8946E9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23006E"/>
    <w:multiLevelType w:val="hybridMultilevel"/>
    <w:tmpl w:val="40C8B3F6"/>
    <w:lvl w:ilvl="0" w:tplc="C1BE2C34">
      <w:start w:val="1"/>
      <w:numFmt w:val="bullet"/>
      <w:pStyle w:val="-Mylniki-1rzdu"/>
      <w:lvlText w:val="-"/>
      <w:lvlJc w:val="left"/>
      <w:pPr>
        <w:ind w:left="720" w:hanging="360"/>
      </w:pPr>
      <w:rPr>
        <w:rFonts w:ascii="Times New Roman" w:hAnsi="Times New Roman" w:cs="Times New Roman" w:hint="default"/>
      </w:rPr>
    </w:lvl>
    <w:lvl w:ilvl="1" w:tplc="79844812">
      <w:start w:val="1"/>
      <w:numFmt w:val="bullet"/>
      <w:pStyle w:val="--Mylniki2rzdu"/>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A897C58"/>
    <w:multiLevelType w:val="multilevel"/>
    <w:tmpl w:val="AD90F1E2"/>
    <w:styleLink w:val="Styl1"/>
    <w:lvl w:ilvl="0">
      <w:start w:val="1"/>
      <w:numFmt w:val="decimal"/>
      <w:lvlText w:val="%1."/>
      <w:lvlJc w:val="left"/>
      <w:pPr>
        <w:ind w:left="360" w:hanging="360"/>
      </w:pPr>
      <w:rPr>
        <w:rFonts w:hint="default"/>
      </w:rPr>
    </w:lvl>
    <w:lvl w:ilvl="1">
      <w:start w:val="1"/>
      <w:numFmt w:val="decimal"/>
      <w:lvlText w:val="%1.%2. "/>
      <w:lvlJc w:val="left"/>
      <w:pPr>
        <w:tabs>
          <w:tab w:val="num" w:pos="142"/>
        </w:tabs>
        <w:ind w:left="718" w:hanging="576"/>
      </w:pPr>
      <w:rPr>
        <w:rFonts w:hint="default"/>
      </w:rPr>
    </w:lvl>
    <w:lvl w:ilvl="2">
      <w:start w:val="1"/>
      <w:numFmt w:val="decimal"/>
      <w:lvlText w:val="%1.%2.%3. "/>
      <w:lvlJc w:val="left"/>
      <w:pPr>
        <w:tabs>
          <w:tab w:val="num" w:pos="0"/>
        </w:tabs>
        <w:ind w:left="720" w:hanging="720"/>
      </w:pPr>
      <w:rPr>
        <w:rFonts w:hint="default"/>
        <w:color w:val="auto"/>
      </w:rPr>
    </w:lvl>
    <w:lvl w:ilvl="3">
      <w:start w:val="1"/>
      <w:numFmt w:val="decimal"/>
      <w:lvlText w:val="%1.%2.%3.%4."/>
      <w:lvlJc w:val="left"/>
      <w:pPr>
        <w:tabs>
          <w:tab w:val="num" w:pos="0"/>
        </w:tabs>
        <w:ind w:left="864" w:hanging="864"/>
      </w:pPr>
      <w:rPr>
        <w:rFonts w:ascii="Times New Roman" w:hAnsi="Times New Roman" w:hint="default"/>
        <w:b/>
        <w:sz w:val="24"/>
      </w:rPr>
    </w:lvl>
    <w:lvl w:ilvl="4">
      <w:start w:val="1"/>
      <w:numFmt w:val="decimal"/>
      <w:lvlText w:val=".%5"/>
      <w:lvlJc w:val="left"/>
      <w:pPr>
        <w:tabs>
          <w:tab w:val="num" w:pos="0"/>
        </w:tabs>
        <w:ind w:left="1008" w:hanging="1008"/>
      </w:pPr>
      <w:rPr>
        <w:rFonts w:hint="default"/>
      </w:rPr>
    </w:lvl>
    <w:lvl w:ilvl="5">
      <w:start w:val="1"/>
      <w:numFmt w:val="decimal"/>
      <w:lvlText w:val=".%5.%6"/>
      <w:lvlJc w:val="left"/>
      <w:pPr>
        <w:tabs>
          <w:tab w:val="num" w:pos="0"/>
        </w:tabs>
        <w:ind w:left="1152" w:hanging="1152"/>
      </w:pPr>
      <w:rPr>
        <w:rFonts w:hint="default"/>
      </w:rPr>
    </w:lvl>
    <w:lvl w:ilvl="6">
      <w:start w:val="1"/>
      <w:numFmt w:val="decimal"/>
      <w:lvlText w:val=".%5.%6.%7"/>
      <w:lvlJc w:val="left"/>
      <w:pPr>
        <w:tabs>
          <w:tab w:val="num" w:pos="0"/>
        </w:tabs>
        <w:ind w:left="1296" w:hanging="1296"/>
      </w:pPr>
      <w:rPr>
        <w:rFonts w:hint="default"/>
      </w:rPr>
    </w:lvl>
    <w:lvl w:ilvl="7">
      <w:start w:val="1"/>
      <w:numFmt w:val="decimal"/>
      <w:lvlText w:val=".%5.%6.%7.%8"/>
      <w:lvlJc w:val="left"/>
      <w:pPr>
        <w:tabs>
          <w:tab w:val="num" w:pos="0"/>
        </w:tabs>
        <w:ind w:left="1440" w:hanging="1440"/>
      </w:pPr>
      <w:rPr>
        <w:rFonts w:hint="default"/>
      </w:rPr>
    </w:lvl>
    <w:lvl w:ilvl="8">
      <w:start w:val="1"/>
      <w:numFmt w:val="decimal"/>
      <w:lvlText w:val=".%5.%6.%7.%8.%9"/>
      <w:lvlJc w:val="left"/>
      <w:pPr>
        <w:tabs>
          <w:tab w:val="num" w:pos="0"/>
        </w:tabs>
        <w:ind w:left="1584" w:hanging="1584"/>
      </w:pPr>
      <w:rPr>
        <w:rFonts w:hint="default"/>
      </w:rPr>
    </w:lvl>
  </w:abstractNum>
  <w:abstractNum w:abstractNumId="45" w15:restartNumberingAfterBreak="0">
    <w:nsid w:val="5C3352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16A6648"/>
    <w:multiLevelType w:val="multilevel"/>
    <w:tmpl w:val="3C76F104"/>
    <w:lvl w:ilvl="0">
      <w:start w:val="1"/>
      <w:numFmt w:val="decimal"/>
      <w:lvlText w:val="%1."/>
      <w:lvlJc w:val="left"/>
      <w:pPr>
        <w:ind w:left="360" w:hanging="360"/>
      </w:pPr>
      <w:rPr>
        <w:rFonts w:hint="default"/>
        <w:b w:val="0"/>
        <w:i w:val="0"/>
        <w:sz w:val="24"/>
        <w:szCs w:val="24"/>
      </w:rPr>
    </w:lvl>
    <w:lvl w:ilvl="1">
      <w:start w:val="1"/>
      <w:numFmt w:val="decimal"/>
      <w:lvlText w:val="%1.%2."/>
      <w:lvlJc w:val="left"/>
      <w:pPr>
        <w:ind w:left="792" w:hanging="432"/>
      </w:pPr>
      <w:rPr>
        <w:b w:val="0"/>
        <w:i w:val="0"/>
        <w:sz w:val="22"/>
        <w:szCs w:val="22"/>
      </w:rPr>
    </w:lvl>
    <w:lvl w:ilvl="2">
      <w:start w:val="1"/>
      <w:numFmt w:val="decimal"/>
      <w:lvlText w:val="%1.%2.%3."/>
      <w:lvlJc w:val="left"/>
      <w:pPr>
        <w:ind w:left="1224" w:hanging="504"/>
      </w:pPr>
      <w:rPr>
        <w:b/>
        <w:i w:val="0"/>
        <w:strike w:val="0"/>
        <w:dstrike w:val="0"/>
        <w:sz w:val="20"/>
        <w:szCs w:val="20"/>
      </w:rPr>
    </w:lvl>
    <w:lvl w:ilvl="3">
      <w:start w:val="1"/>
      <w:numFmt w:val="decimal"/>
      <w:lvlText w:val="%1.%2.%3.%4."/>
      <w:lvlJc w:val="left"/>
      <w:pPr>
        <w:ind w:left="1728" w:hanging="648"/>
      </w:pPr>
      <w:rPr>
        <w:b w:val="0"/>
        <w:i w:val="0"/>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2C90488"/>
    <w:multiLevelType w:val="hybridMultilevel"/>
    <w:tmpl w:val="E4285C6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DBA4E1C"/>
    <w:multiLevelType w:val="multilevel"/>
    <w:tmpl w:val="F6EEBC4C"/>
    <w:name w:val="WW8Num223"/>
    <w:lvl w:ilvl="0">
      <w:start w:val="1"/>
      <w:numFmt w:val="lowerLetter"/>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rPr>
        <w:rFonts w:hint="default"/>
        <w:b w:val="0"/>
      </w:rPr>
    </w:lvl>
    <w:lvl w:ilvl="3">
      <w:start w:val="1"/>
      <w:numFmt w:val="decimal"/>
      <w:lvlText w:val="%4."/>
      <w:lvlJc w:val="left"/>
      <w:pPr>
        <w:tabs>
          <w:tab w:val="num" w:pos="2880"/>
        </w:tabs>
        <w:ind w:left="2880" w:hanging="360"/>
      </w:pPr>
      <w:rPr>
        <w:rFonts w:ascii="Calibri" w:eastAsia="Times New Roman" w:hAnsi="Calibri" w:cs="Calibri"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70860962"/>
    <w:multiLevelType w:val="multilevel"/>
    <w:tmpl w:val="72A477A6"/>
    <w:lvl w:ilvl="0">
      <w:start w:val="16"/>
      <w:numFmt w:val="decimal"/>
      <w:lvlText w:val="%1."/>
      <w:lvlJc w:val="left"/>
      <w:pPr>
        <w:ind w:left="435" w:hanging="435"/>
      </w:pPr>
      <w:rPr>
        <w:rFonts w:hint="default"/>
        <w:b w:val="0"/>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0" w15:restartNumberingAfterBreak="0">
    <w:nsid w:val="783F6E20"/>
    <w:multiLevelType w:val="multilevel"/>
    <w:tmpl w:val="0415001F"/>
    <w:lvl w:ilvl="0">
      <w:start w:val="1"/>
      <w:numFmt w:val="decimal"/>
      <w:lvlText w:val="%1."/>
      <w:lvlJc w:val="left"/>
      <w:pPr>
        <w:ind w:left="360" w:hanging="360"/>
      </w:pPr>
      <w:rPr>
        <w:b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849574B"/>
    <w:multiLevelType w:val="multilevel"/>
    <w:tmpl w:val="EE84FCE2"/>
    <w:name w:val="WW8Num172"/>
    <w:lvl w:ilvl="0">
      <w:start w:val="3"/>
      <w:numFmt w:val="decimal"/>
      <w:lvlText w:val="%1. "/>
      <w:lvlJc w:val="left"/>
      <w:pPr>
        <w:tabs>
          <w:tab w:val="num" w:pos="360"/>
        </w:tabs>
        <w:ind w:left="283" w:hanging="283"/>
      </w:pPr>
      <w:rPr>
        <w:rFonts w:hint="default"/>
        <w:b w:val="0"/>
        <w:color w:val="000000"/>
      </w:rPr>
    </w:lvl>
    <w:lvl w:ilvl="1">
      <w:start w:val="1"/>
      <w:numFmt w:val="decimal"/>
      <w:lvlText w:val="%2)"/>
      <w:lvlJc w:val="left"/>
      <w:pPr>
        <w:tabs>
          <w:tab w:val="num" w:pos="-1260"/>
        </w:tabs>
        <w:ind w:left="1620" w:firstLine="0"/>
      </w:pPr>
      <w:rPr>
        <w:rFonts w:ascii="Symbol" w:hAnsi="Symbol" w:cs="Symbol" w:hint="default"/>
        <w:color w:val="000000"/>
      </w:rPr>
    </w:lvl>
    <w:lvl w:ilvl="2">
      <w:start w:val="5"/>
      <w:numFmt w:val="decimal"/>
      <w:lvlText w:val="%3."/>
      <w:lvlJc w:val="left"/>
      <w:pPr>
        <w:tabs>
          <w:tab w:val="num" w:pos="360"/>
        </w:tabs>
        <w:ind w:left="360" w:hanging="360"/>
      </w:pPr>
      <w:rPr>
        <w:rFonts w:hint="default"/>
      </w:r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52" w15:restartNumberingAfterBreak="0">
    <w:nsid w:val="7A960CB6"/>
    <w:multiLevelType w:val="hybridMultilevel"/>
    <w:tmpl w:val="30128A8C"/>
    <w:lvl w:ilvl="0" w:tplc="0415000F">
      <w:start w:val="1"/>
      <w:numFmt w:val="decimal"/>
      <w:pStyle w:val="Nagwek1"/>
      <w:lvlText w:val="%1."/>
      <w:lvlJc w:val="left"/>
      <w:pPr>
        <w:tabs>
          <w:tab w:val="num" w:pos="1416"/>
        </w:tabs>
        <w:ind w:left="1416" w:hanging="360"/>
      </w:pPr>
      <w:rPr>
        <w:rFonts w:hint="default"/>
      </w:rPr>
    </w:lvl>
    <w:lvl w:ilvl="1" w:tplc="04150019">
      <w:start w:val="1"/>
      <w:numFmt w:val="lowerLetter"/>
      <w:pStyle w:val="Nagwek2"/>
      <w:lvlText w:val="%2."/>
      <w:lvlJc w:val="left"/>
      <w:pPr>
        <w:tabs>
          <w:tab w:val="num" w:pos="2136"/>
        </w:tabs>
        <w:ind w:left="2136" w:hanging="360"/>
      </w:pPr>
    </w:lvl>
    <w:lvl w:ilvl="2" w:tplc="0415001B" w:tentative="1">
      <w:start w:val="1"/>
      <w:numFmt w:val="lowerRoman"/>
      <w:pStyle w:val="Nagwek3"/>
      <w:lvlText w:val="%3."/>
      <w:lvlJc w:val="right"/>
      <w:pPr>
        <w:tabs>
          <w:tab w:val="num" w:pos="2856"/>
        </w:tabs>
        <w:ind w:left="2856" w:hanging="180"/>
      </w:pPr>
    </w:lvl>
    <w:lvl w:ilvl="3" w:tplc="0415000F" w:tentative="1">
      <w:start w:val="1"/>
      <w:numFmt w:val="decimal"/>
      <w:pStyle w:val="Nagwek4"/>
      <w:lvlText w:val="%4."/>
      <w:lvlJc w:val="left"/>
      <w:pPr>
        <w:tabs>
          <w:tab w:val="num" w:pos="3576"/>
        </w:tabs>
        <w:ind w:left="3576" w:hanging="360"/>
      </w:pPr>
    </w:lvl>
    <w:lvl w:ilvl="4" w:tplc="04150019" w:tentative="1">
      <w:start w:val="1"/>
      <w:numFmt w:val="lowerLetter"/>
      <w:pStyle w:val="Nagwek5"/>
      <w:lvlText w:val="%5."/>
      <w:lvlJc w:val="left"/>
      <w:pPr>
        <w:tabs>
          <w:tab w:val="num" w:pos="4296"/>
        </w:tabs>
        <w:ind w:left="4296" w:hanging="360"/>
      </w:pPr>
    </w:lvl>
    <w:lvl w:ilvl="5" w:tplc="0415001B" w:tentative="1">
      <w:start w:val="1"/>
      <w:numFmt w:val="lowerRoman"/>
      <w:pStyle w:val="Nagwek6"/>
      <w:lvlText w:val="%6."/>
      <w:lvlJc w:val="right"/>
      <w:pPr>
        <w:tabs>
          <w:tab w:val="num" w:pos="5016"/>
        </w:tabs>
        <w:ind w:left="5016" w:hanging="180"/>
      </w:pPr>
    </w:lvl>
    <w:lvl w:ilvl="6" w:tplc="0415000F" w:tentative="1">
      <w:start w:val="1"/>
      <w:numFmt w:val="decimal"/>
      <w:pStyle w:val="Nagwek7"/>
      <w:lvlText w:val="%7."/>
      <w:lvlJc w:val="left"/>
      <w:pPr>
        <w:tabs>
          <w:tab w:val="num" w:pos="5736"/>
        </w:tabs>
        <w:ind w:left="5736" w:hanging="360"/>
      </w:pPr>
    </w:lvl>
    <w:lvl w:ilvl="7" w:tplc="04150019" w:tentative="1">
      <w:start w:val="1"/>
      <w:numFmt w:val="lowerLetter"/>
      <w:pStyle w:val="Nagwek8"/>
      <w:lvlText w:val="%8."/>
      <w:lvlJc w:val="left"/>
      <w:pPr>
        <w:tabs>
          <w:tab w:val="num" w:pos="6456"/>
        </w:tabs>
        <w:ind w:left="6456" w:hanging="360"/>
      </w:pPr>
    </w:lvl>
    <w:lvl w:ilvl="8" w:tplc="0415001B" w:tentative="1">
      <w:start w:val="1"/>
      <w:numFmt w:val="lowerRoman"/>
      <w:pStyle w:val="Nagwek9"/>
      <w:lvlText w:val="%9."/>
      <w:lvlJc w:val="right"/>
      <w:pPr>
        <w:tabs>
          <w:tab w:val="num" w:pos="7176"/>
        </w:tabs>
        <w:ind w:left="7176" w:hanging="180"/>
      </w:pPr>
    </w:lvl>
  </w:abstractNum>
  <w:abstractNum w:abstractNumId="53" w15:restartNumberingAfterBreak="0">
    <w:nsid w:val="7B9B2E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FC44BFE"/>
    <w:multiLevelType w:val="multilevel"/>
    <w:tmpl w:val="14A8E1C8"/>
    <w:lvl w:ilvl="0">
      <w:start w:val="1"/>
      <w:numFmt w:val="decimal"/>
      <w:lvlText w:val="%1."/>
      <w:lvlJc w:val="left"/>
      <w:pPr>
        <w:ind w:left="360" w:hanging="360"/>
      </w:pPr>
      <w:rPr>
        <w:rFonts w:hint="default"/>
      </w:rPr>
    </w:lvl>
    <w:lvl w:ilvl="1">
      <w:start w:val="1"/>
      <w:numFmt w:val="decimal"/>
      <w:lvlText w:val="%1.%2."/>
      <w:lvlJc w:val="left"/>
      <w:pPr>
        <w:ind w:left="1441" w:hanging="360"/>
      </w:pPr>
      <w:rPr>
        <w:rFonts w:hint="default"/>
      </w:rPr>
    </w:lvl>
    <w:lvl w:ilvl="2">
      <w:start w:val="1"/>
      <w:numFmt w:val="decimal"/>
      <w:lvlText w:val="%1.%2.%3."/>
      <w:lvlJc w:val="left"/>
      <w:pPr>
        <w:ind w:left="2882" w:hanging="720"/>
      </w:pPr>
      <w:rPr>
        <w:rFonts w:hint="default"/>
      </w:rPr>
    </w:lvl>
    <w:lvl w:ilvl="3">
      <w:start w:val="1"/>
      <w:numFmt w:val="decimal"/>
      <w:lvlText w:val="%1.%2.%3.%4."/>
      <w:lvlJc w:val="left"/>
      <w:pPr>
        <w:ind w:left="3963" w:hanging="720"/>
      </w:pPr>
      <w:rPr>
        <w:rFonts w:hint="default"/>
      </w:rPr>
    </w:lvl>
    <w:lvl w:ilvl="4">
      <w:start w:val="1"/>
      <w:numFmt w:val="decimal"/>
      <w:lvlText w:val="%1.%2.%3.%4.%5."/>
      <w:lvlJc w:val="left"/>
      <w:pPr>
        <w:ind w:left="5404" w:hanging="1080"/>
      </w:pPr>
      <w:rPr>
        <w:rFonts w:hint="default"/>
      </w:rPr>
    </w:lvl>
    <w:lvl w:ilvl="5">
      <w:start w:val="1"/>
      <w:numFmt w:val="decimal"/>
      <w:lvlText w:val="%1.%2.%3.%4.%5.%6."/>
      <w:lvlJc w:val="left"/>
      <w:pPr>
        <w:ind w:left="6485" w:hanging="1080"/>
      </w:pPr>
      <w:rPr>
        <w:rFonts w:hint="default"/>
      </w:rPr>
    </w:lvl>
    <w:lvl w:ilvl="6">
      <w:start w:val="1"/>
      <w:numFmt w:val="decimal"/>
      <w:lvlText w:val="%1.%2.%3.%4.%5.%6.%7."/>
      <w:lvlJc w:val="left"/>
      <w:pPr>
        <w:ind w:left="7926" w:hanging="1440"/>
      </w:pPr>
      <w:rPr>
        <w:rFonts w:hint="default"/>
      </w:rPr>
    </w:lvl>
    <w:lvl w:ilvl="7">
      <w:start w:val="1"/>
      <w:numFmt w:val="decimal"/>
      <w:lvlText w:val="%1.%2.%3.%4.%5.%6.%7.%8."/>
      <w:lvlJc w:val="left"/>
      <w:pPr>
        <w:ind w:left="9007" w:hanging="1440"/>
      </w:pPr>
      <w:rPr>
        <w:rFonts w:hint="default"/>
      </w:rPr>
    </w:lvl>
    <w:lvl w:ilvl="8">
      <w:start w:val="1"/>
      <w:numFmt w:val="decimal"/>
      <w:lvlText w:val="%1.%2.%3.%4.%5.%6.%7.%8.%9."/>
      <w:lvlJc w:val="left"/>
      <w:pPr>
        <w:ind w:left="10448" w:hanging="1800"/>
      </w:pPr>
      <w:rPr>
        <w:rFonts w:hint="default"/>
      </w:rPr>
    </w:lvl>
  </w:abstractNum>
  <w:num w:numId="1">
    <w:abstractNumId w:val="52"/>
  </w:num>
  <w:num w:numId="2">
    <w:abstractNumId w:val="22"/>
  </w:num>
  <w:num w:numId="3">
    <w:abstractNumId w:val="1"/>
  </w:num>
  <w:num w:numId="4">
    <w:abstractNumId w:val="2"/>
  </w:num>
  <w:num w:numId="5">
    <w:abstractNumId w:val="5"/>
  </w:num>
  <w:num w:numId="6">
    <w:abstractNumId w:val="6"/>
  </w:num>
  <w:num w:numId="7">
    <w:abstractNumId w:val="7"/>
  </w:num>
  <w:num w:numId="8">
    <w:abstractNumId w:val="9"/>
  </w:num>
  <w:num w:numId="9">
    <w:abstractNumId w:val="11"/>
  </w:num>
  <w:num w:numId="10">
    <w:abstractNumId w:val="14"/>
  </w:num>
  <w:num w:numId="11">
    <w:abstractNumId w:val="25"/>
  </w:num>
  <w:num w:numId="12">
    <w:abstractNumId w:val="38"/>
  </w:num>
  <w:num w:numId="13">
    <w:abstractNumId w:val="41"/>
  </w:num>
  <w:num w:numId="14">
    <w:abstractNumId w:val="50"/>
  </w:num>
  <w:num w:numId="15">
    <w:abstractNumId w:val="46"/>
  </w:num>
  <w:num w:numId="16">
    <w:abstractNumId w:val="40"/>
  </w:num>
  <w:num w:numId="17">
    <w:abstractNumId w:val="54"/>
  </w:num>
  <w:num w:numId="18">
    <w:abstractNumId w:val="23"/>
  </w:num>
  <w:num w:numId="19">
    <w:abstractNumId w:val="35"/>
  </w:num>
  <w:num w:numId="20">
    <w:abstractNumId w:val="44"/>
  </w:num>
  <w:num w:numId="21">
    <w:abstractNumId w:val="43"/>
  </w:num>
  <w:num w:numId="22">
    <w:abstractNumId w:val="20"/>
  </w:num>
  <w:num w:numId="23">
    <w:abstractNumId w:val="49"/>
  </w:num>
  <w:num w:numId="24">
    <w:abstractNumId w:val="42"/>
  </w:num>
  <w:num w:numId="25">
    <w:abstractNumId w:val="45"/>
  </w:num>
  <w:num w:numId="26">
    <w:abstractNumId w:val="32"/>
  </w:num>
  <w:num w:numId="27">
    <w:abstractNumId w:val="26"/>
  </w:num>
  <w:num w:numId="28">
    <w:abstractNumId w:val="47"/>
  </w:num>
  <w:num w:numId="29">
    <w:abstractNumId w:val="30"/>
  </w:num>
  <w:num w:numId="30">
    <w:abstractNumId w:val="53"/>
  </w:num>
  <w:num w:numId="31">
    <w:abstractNumId w:val="34"/>
  </w:num>
  <w:num w:numId="32">
    <w:abstractNumId w:val="36"/>
  </w:num>
  <w:num w:numId="33">
    <w:abstractNumId w:val="0"/>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29"/>
  </w:num>
  <w:num w:numId="37">
    <w:abstractNumId w:val="31"/>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num>
  <w:num w:numId="40">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926"/>
    <w:rsid w:val="00000249"/>
    <w:rsid w:val="0000113C"/>
    <w:rsid w:val="0000162A"/>
    <w:rsid w:val="00002048"/>
    <w:rsid w:val="000030A1"/>
    <w:rsid w:val="00007FDE"/>
    <w:rsid w:val="0001109B"/>
    <w:rsid w:val="00011331"/>
    <w:rsid w:val="0001153C"/>
    <w:rsid w:val="000131AC"/>
    <w:rsid w:val="00014679"/>
    <w:rsid w:val="00016EB5"/>
    <w:rsid w:val="000205E7"/>
    <w:rsid w:val="00026685"/>
    <w:rsid w:val="0003016E"/>
    <w:rsid w:val="00036821"/>
    <w:rsid w:val="0003713F"/>
    <w:rsid w:val="000374D8"/>
    <w:rsid w:val="00042A47"/>
    <w:rsid w:val="00044A25"/>
    <w:rsid w:val="00050183"/>
    <w:rsid w:val="00050BAD"/>
    <w:rsid w:val="00050FC1"/>
    <w:rsid w:val="000526ED"/>
    <w:rsid w:val="000574A5"/>
    <w:rsid w:val="00057556"/>
    <w:rsid w:val="00060B5F"/>
    <w:rsid w:val="00060F0A"/>
    <w:rsid w:val="00062541"/>
    <w:rsid w:val="0006474D"/>
    <w:rsid w:val="00065D2E"/>
    <w:rsid w:val="000675E2"/>
    <w:rsid w:val="00067A56"/>
    <w:rsid w:val="00070E2A"/>
    <w:rsid w:val="00076783"/>
    <w:rsid w:val="00077B97"/>
    <w:rsid w:val="00081F55"/>
    <w:rsid w:val="00083CE7"/>
    <w:rsid w:val="00084493"/>
    <w:rsid w:val="00086DFB"/>
    <w:rsid w:val="0009203D"/>
    <w:rsid w:val="000924BE"/>
    <w:rsid w:val="000937C0"/>
    <w:rsid w:val="00097186"/>
    <w:rsid w:val="00097248"/>
    <w:rsid w:val="000A1627"/>
    <w:rsid w:val="000A3387"/>
    <w:rsid w:val="000A396A"/>
    <w:rsid w:val="000A43CF"/>
    <w:rsid w:val="000A686B"/>
    <w:rsid w:val="000A6F53"/>
    <w:rsid w:val="000B05EC"/>
    <w:rsid w:val="000B135E"/>
    <w:rsid w:val="000B1815"/>
    <w:rsid w:val="000B7A34"/>
    <w:rsid w:val="000C0BEA"/>
    <w:rsid w:val="000C3A61"/>
    <w:rsid w:val="000C7926"/>
    <w:rsid w:val="000C7D09"/>
    <w:rsid w:val="000D4DEF"/>
    <w:rsid w:val="000D570D"/>
    <w:rsid w:val="000E20C6"/>
    <w:rsid w:val="000E2B43"/>
    <w:rsid w:val="000E2CED"/>
    <w:rsid w:val="000E3003"/>
    <w:rsid w:val="000E45FF"/>
    <w:rsid w:val="000E4FFB"/>
    <w:rsid w:val="000E5935"/>
    <w:rsid w:val="000F09D6"/>
    <w:rsid w:val="000F508C"/>
    <w:rsid w:val="000F6230"/>
    <w:rsid w:val="000F64D9"/>
    <w:rsid w:val="0010183A"/>
    <w:rsid w:val="0010620E"/>
    <w:rsid w:val="001079E6"/>
    <w:rsid w:val="00111D6A"/>
    <w:rsid w:val="0011233D"/>
    <w:rsid w:val="00112DE8"/>
    <w:rsid w:val="00115A6C"/>
    <w:rsid w:val="001160AA"/>
    <w:rsid w:val="001230BE"/>
    <w:rsid w:val="00123F3B"/>
    <w:rsid w:val="00131BFE"/>
    <w:rsid w:val="001324DA"/>
    <w:rsid w:val="001332F4"/>
    <w:rsid w:val="00133C26"/>
    <w:rsid w:val="00134053"/>
    <w:rsid w:val="001353FD"/>
    <w:rsid w:val="00137085"/>
    <w:rsid w:val="00137862"/>
    <w:rsid w:val="0014228F"/>
    <w:rsid w:val="001441A1"/>
    <w:rsid w:val="00144614"/>
    <w:rsid w:val="001446A6"/>
    <w:rsid w:val="00146526"/>
    <w:rsid w:val="00154577"/>
    <w:rsid w:val="00154676"/>
    <w:rsid w:val="001559BD"/>
    <w:rsid w:val="001561BE"/>
    <w:rsid w:val="0015732E"/>
    <w:rsid w:val="00161876"/>
    <w:rsid w:val="001621F2"/>
    <w:rsid w:val="0016293F"/>
    <w:rsid w:val="0016575B"/>
    <w:rsid w:val="00166C92"/>
    <w:rsid w:val="001778A9"/>
    <w:rsid w:val="0018182E"/>
    <w:rsid w:val="001826C5"/>
    <w:rsid w:val="00184144"/>
    <w:rsid w:val="00184753"/>
    <w:rsid w:val="00185251"/>
    <w:rsid w:val="001856D1"/>
    <w:rsid w:val="00187351"/>
    <w:rsid w:val="00191B27"/>
    <w:rsid w:val="00193BE8"/>
    <w:rsid w:val="001963D5"/>
    <w:rsid w:val="001A1010"/>
    <w:rsid w:val="001A15A2"/>
    <w:rsid w:val="001A1B71"/>
    <w:rsid w:val="001A487E"/>
    <w:rsid w:val="001A4883"/>
    <w:rsid w:val="001A4B2D"/>
    <w:rsid w:val="001A508D"/>
    <w:rsid w:val="001A5E29"/>
    <w:rsid w:val="001A799F"/>
    <w:rsid w:val="001A7D48"/>
    <w:rsid w:val="001B1918"/>
    <w:rsid w:val="001B242F"/>
    <w:rsid w:val="001B2EC0"/>
    <w:rsid w:val="001B3A14"/>
    <w:rsid w:val="001B3D11"/>
    <w:rsid w:val="001B4A17"/>
    <w:rsid w:val="001B6470"/>
    <w:rsid w:val="001B6F2E"/>
    <w:rsid w:val="001C1389"/>
    <w:rsid w:val="001C4324"/>
    <w:rsid w:val="001C5FAB"/>
    <w:rsid w:val="001D16D9"/>
    <w:rsid w:val="001D1FE8"/>
    <w:rsid w:val="001D3B09"/>
    <w:rsid w:val="001D619E"/>
    <w:rsid w:val="001D72DD"/>
    <w:rsid w:val="001E244A"/>
    <w:rsid w:val="001E72E5"/>
    <w:rsid w:val="001E7406"/>
    <w:rsid w:val="001F4113"/>
    <w:rsid w:val="001F78D9"/>
    <w:rsid w:val="00203DC0"/>
    <w:rsid w:val="00204C4E"/>
    <w:rsid w:val="0020586E"/>
    <w:rsid w:val="00211335"/>
    <w:rsid w:val="0022319A"/>
    <w:rsid w:val="00225499"/>
    <w:rsid w:val="00226502"/>
    <w:rsid w:val="00226E9E"/>
    <w:rsid w:val="0023059C"/>
    <w:rsid w:val="00232DE9"/>
    <w:rsid w:val="002348C4"/>
    <w:rsid w:val="0024767B"/>
    <w:rsid w:val="002511F9"/>
    <w:rsid w:val="00251FA9"/>
    <w:rsid w:val="002534E0"/>
    <w:rsid w:val="00253FC7"/>
    <w:rsid w:val="002552FC"/>
    <w:rsid w:val="002568D3"/>
    <w:rsid w:val="00256B5C"/>
    <w:rsid w:val="00265451"/>
    <w:rsid w:val="00266BB9"/>
    <w:rsid w:val="00266DA9"/>
    <w:rsid w:val="002708E4"/>
    <w:rsid w:val="00270BFD"/>
    <w:rsid w:val="00270F50"/>
    <w:rsid w:val="00275497"/>
    <w:rsid w:val="002755EF"/>
    <w:rsid w:val="002828C5"/>
    <w:rsid w:val="002833FB"/>
    <w:rsid w:val="00283D33"/>
    <w:rsid w:val="0028468D"/>
    <w:rsid w:val="00286161"/>
    <w:rsid w:val="00287F9B"/>
    <w:rsid w:val="00295419"/>
    <w:rsid w:val="002B1AC6"/>
    <w:rsid w:val="002B3CDC"/>
    <w:rsid w:val="002B675E"/>
    <w:rsid w:val="002C17A6"/>
    <w:rsid w:val="002C2C58"/>
    <w:rsid w:val="002C500D"/>
    <w:rsid w:val="002C6F2D"/>
    <w:rsid w:val="002D0709"/>
    <w:rsid w:val="002D12B0"/>
    <w:rsid w:val="002D76A0"/>
    <w:rsid w:val="002E00F6"/>
    <w:rsid w:val="002E1961"/>
    <w:rsid w:val="002F185D"/>
    <w:rsid w:val="002F5895"/>
    <w:rsid w:val="003026B0"/>
    <w:rsid w:val="00302FFF"/>
    <w:rsid w:val="00303404"/>
    <w:rsid w:val="003036CC"/>
    <w:rsid w:val="003039D7"/>
    <w:rsid w:val="0030767F"/>
    <w:rsid w:val="003108EE"/>
    <w:rsid w:val="0031170C"/>
    <w:rsid w:val="00312DEC"/>
    <w:rsid w:val="00313BE6"/>
    <w:rsid w:val="00314CE7"/>
    <w:rsid w:val="00314E44"/>
    <w:rsid w:val="00316740"/>
    <w:rsid w:val="00322529"/>
    <w:rsid w:val="0032520C"/>
    <w:rsid w:val="00326D93"/>
    <w:rsid w:val="00332EDF"/>
    <w:rsid w:val="00336920"/>
    <w:rsid w:val="00342302"/>
    <w:rsid w:val="00342746"/>
    <w:rsid w:val="00347A13"/>
    <w:rsid w:val="00350BD2"/>
    <w:rsid w:val="00351143"/>
    <w:rsid w:val="003528BB"/>
    <w:rsid w:val="00352D61"/>
    <w:rsid w:val="003532B0"/>
    <w:rsid w:val="003539E3"/>
    <w:rsid w:val="0035514A"/>
    <w:rsid w:val="0035790A"/>
    <w:rsid w:val="00357FFA"/>
    <w:rsid w:val="003624CB"/>
    <w:rsid w:val="00363085"/>
    <w:rsid w:val="00363B90"/>
    <w:rsid w:val="0036415A"/>
    <w:rsid w:val="0036451A"/>
    <w:rsid w:val="0037225C"/>
    <w:rsid w:val="00372697"/>
    <w:rsid w:val="003730D7"/>
    <w:rsid w:val="00374D0B"/>
    <w:rsid w:val="003751C9"/>
    <w:rsid w:val="00375AA9"/>
    <w:rsid w:val="00376C98"/>
    <w:rsid w:val="00381141"/>
    <w:rsid w:val="00381863"/>
    <w:rsid w:val="00381B79"/>
    <w:rsid w:val="0038735D"/>
    <w:rsid w:val="003958CF"/>
    <w:rsid w:val="00396D30"/>
    <w:rsid w:val="003976DE"/>
    <w:rsid w:val="003A3052"/>
    <w:rsid w:val="003A5D70"/>
    <w:rsid w:val="003A7EE8"/>
    <w:rsid w:val="003B0813"/>
    <w:rsid w:val="003B5641"/>
    <w:rsid w:val="003B6B31"/>
    <w:rsid w:val="003C1800"/>
    <w:rsid w:val="003C2046"/>
    <w:rsid w:val="003C2A2B"/>
    <w:rsid w:val="003C5141"/>
    <w:rsid w:val="003C6560"/>
    <w:rsid w:val="003C7C6D"/>
    <w:rsid w:val="003D06FA"/>
    <w:rsid w:val="003D0A35"/>
    <w:rsid w:val="003D1FFA"/>
    <w:rsid w:val="003D674A"/>
    <w:rsid w:val="003D7659"/>
    <w:rsid w:val="003E1359"/>
    <w:rsid w:val="003E1AAE"/>
    <w:rsid w:val="003E2317"/>
    <w:rsid w:val="003E37A7"/>
    <w:rsid w:val="003E3CDD"/>
    <w:rsid w:val="003E5AD9"/>
    <w:rsid w:val="003E6E91"/>
    <w:rsid w:val="003F0AC9"/>
    <w:rsid w:val="003F0AF6"/>
    <w:rsid w:val="003F20CB"/>
    <w:rsid w:val="003F2303"/>
    <w:rsid w:val="003F60EE"/>
    <w:rsid w:val="003F6B43"/>
    <w:rsid w:val="003F78A7"/>
    <w:rsid w:val="00403B1C"/>
    <w:rsid w:val="00411477"/>
    <w:rsid w:val="00412043"/>
    <w:rsid w:val="00412EC2"/>
    <w:rsid w:val="00413F3D"/>
    <w:rsid w:val="0042458F"/>
    <w:rsid w:val="00430C72"/>
    <w:rsid w:val="00431E3E"/>
    <w:rsid w:val="00432BE6"/>
    <w:rsid w:val="00433CF9"/>
    <w:rsid w:val="00435FE1"/>
    <w:rsid w:val="0044193F"/>
    <w:rsid w:val="00441DA1"/>
    <w:rsid w:val="0045410A"/>
    <w:rsid w:val="0045511D"/>
    <w:rsid w:val="004552C2"/>
    <w:rsid w:val="004634B6"/>
    <w:rsid w:val="00463CBE"/>
    <w:rsid w:val="0046545A"/>
    <w:rsid w:val="00466A0E"/>
    <w:rsid w:val="004715C8"/>
    <w:rsid w:val="00472DAF"/>
    <w:rsid w:val="0047564D"/>
    <w:rsid w:val="004778B9"/>
    <w:rsid w:val="004805FD"/>
    <w:rsid w:val="0048390D"/>
    <w:rsid w:val="00485139"/>
    <w:rsid w:val="00486BCC"/>
    <w:rsid w:val="00492212"/>
    <w:rsid w:val="004938F9"/>
    <w:rsid w:val="004956C6"/>
    <w:rsid w:val="00496BA7"/>
    <w:rsid w:val="0049750F"/>
    <w:rsid w:val="004A172A"/>
    <w:rsid w:val="004A4DD6"/>
    <w:rsid w:val="004A7818"/>
    <w:rsid w:val="004B27B6"/>
    <w:rsid w:val="004B2EBB"/>
    <w:rsid w:val="004C30E5"/>
    <w:rsid w:val="004D021C"/>
    <w:rsid w:val="004D4C92"/>
    <w:rsid w:val="004D6A98"/>
    <w:rsid w:val="004D725E"/>
    <w:rsid w:val="004D76C8"/>
    <w:rsid w:val="004E445A"/>
    <w:rsid w:val="004E4A41"/>
    <w:rsid w:val="004E5741"/>
    <w:rsid w:val="004F063F"/>
    <w:rsid w:val="004F0CFC"/>
    <w:rsid w:val="004F25F4"/>
    <w:rsid w:val="004F513B"/>
    <w:rsid w:val="004F5DD0"/>
    <w:rsid w:val="004F673A"/>
    <w:rsid w:val="004F69CE"/>
    <w:rsid w:val="004F7103"/>
    <w:rsid w:val="005003A3"/>
    <w:rsid w:val="00502664"/>
    <w:rsid w:val="005034A4"/>
    <w:rsid w:val="00503FC3"/>
    <w:rsid w:val="00504632"/>
    <w:rsid w:val="00504725"/>
    <w:rsid w:val="00504E2C"/>
    <w:rsid w:val="00506B72"/>
    <w:rsid w:val="00507819"/>
    <w:rsid w:val="00507972"/>
    <w:rsid w:val="00512308"/>
    <w:rsid w:val="00512D82"/>
    <w:rsid w:val="00517A7D"/>
    <w:rsid w:val="0052077F"/>
    <w:rsid w:val="00520D33"/>
    <w:rsid w:val="00520F94"/>
    <w:rsid w:val="005228E5"/>
    <w:rsid w:val="005268BB"/>
    <w:rsid w:val="00531547"/>
    <w:rsid w:val="00533869"/>
    <w:rsid w:val="00534767"/>
    <w:rsid w:val="00534DA0"/>
    <w:rsid w:val="005412AC"/>
    <w:rsid w:val="00541689"/>
    <w:rsid w:val="005423C4"/>
    <w:rsid w:val="00542CD3"/>
    <w:rsid w:val="00545D40"/>
    <w:rsid w:val="00546A95"/>
    <w:rsid w:val="00546C5D"/>
    <w:rsid w:val="00546D13"/>
    <w:rsid w:val="00552F0B"/>
    <w:rsid w:val="00553E64"/>
    <w:rsid w:val="00555BB4"/>
    <w:rsid w:val="00555EC8"/>
    <w:rsid w:val="005603EE"/>
    <w:rsid w:val="005625E4"/>
    <w:rsid w:val="0056446D"/>
    <w:rsid w:val="005667E3"/>
    <w:rsid w:val="0057074F"/>
    <w:rsid w:val="00571FBE"/>
    <w:rsid w:val="005760AA"/>
    <w:rsid w:val="00576869"/>
    <w:rsid w:val="005773DA"/>
    <w:rsid w:val="00580A95"/>
    <w:rsid w:val="00581851"/>
    <w:rsid w:val="005869F7"/>
    <w:rsid w:val="005923EA"/>
    <w:rsid w:val="00594A99"/>
    <w:rsid w:val="00594E0E"/>
    <w:rsid w:val="00595DBE"/>
    <w:rsid w:val="0059697F"/>
    <w:rsid w:val="005A0864"/>
    <w:rsid w:val="005A224C"/>
    <w:rsid w:val="005A3AE1"/>
    <w:rsid w:val="005A623A"/>
    <w:rsid w:val="005A6289"/>
    <w:rsid w:val="005B1530"/>
    <w:rsid w:val="005B7C6E"/>
    <w:rsid w:val="005C413F"/>
    <w:rsid w:val="005D12A4"/>
    <w:rsid w:val="005D26DF"/>
    <w:rsid w:val="005D3302"/>
    <w:rsid w:val="005D51DA"/>
    <w:rsid w:val="005E1CFF"/>
    <w:rsid w:val="005E3C5C"/>
    <w:rsid w:val="005E48FA"/>
    <w:rsid w:val="005F2707"/>
    <w:rsid w:val="005F2F73"/>
    <w:rsid w:val="005F5D2C"/>
    <w:rsid w:val="006044FA"/>
    <w:rsid w:val="00605D00"/>
    <w:rsid w:val="0060791A"/>
    <w:rsid w:val="00615DBA"/>
    <w:rsid w:val="0061778B"/>
    <w:rsid w:val="00617F90"/>
    <w:rsid w:val="00621E0B"/>
    <w:rsid w:val="00632CFA"/>
    <w:rsid w:val="00635E08"/>
    <w:rsid w:val="00640ACB"/>
    <w:rsid w:val="00645AC1"/>
    <w:rsid w:val="0064772F"/>
    <w:rsid w:val="00650F5A"/>
    <w:rsid w:val="00651366"/>
    <w:rsid w:val="0065547B"/>
    <w:rsid w:val="00661702"/>
    <w:rsid w:val="00661B3C"/>
    <w:rsid w:val="00662458"/>
    <w:rsid w:val="006633CB"/>
    <w:rsid w:val="00663FD4"/>
    <w:rsid w:val="00664B70"/>
    <w:rsid w:val="006650FA"/>
    <w:rsid w:val="00673305"/>
    <w:rsid w:val="006746C9"/>
    <w:rsid w:val="00675773"/>
    <w:rsid w:val="00676A90"/>
    <w:rsid w:val="006850D5"/>
    <w:rsid w:val="0068514E"/>
    <w:rsid w:val="0068574B"/>
    <w:rsid w:val="006868B3"/>
    <w:rsid w:val="00695E4A"/>
    <w:rsid w:val="006A07B2"/>
    <w:rsid w:val="006A2212"/>
    <w:rsid w:val="006A2C94"/>
    <w:rsid w:val="006A5C26"/>
    <w:rsid w:val="006A764E"/>
    <w:rsid w:val="006B02D6"/>
    <w:rsid w:val="006B2B7F"/>
    <w:rsid w:val="006B3971"/>
    <w:rsid w:val="006B4F6A"/>
    <w:rsid w:val="006C3E3C"/>
    <w:rsid w:val="006C4575"/>
    <w:rsid w:val="006D09D7"/>
    <w:rsid w:val="006D1D53"/>
    <w:rsid w:val="006D4AC0"/>
    <w:rsid w:val="006D7F1F"/>
    <w:rsid w:val="006E482B"/>
    <w:rsid w:val="006E5FA0"/>
    <w:rsid w:val="006E6E70"/>
    <w:rsid w:val="006F2CEF"/>
    <w:rsid w:val="006F5527"/>
    <w:rsid w:val="006F6BC3"/>
    <w:rsid w:val="00702C53"/>
    <w:rsid w:val="007032CF"/>
    <w:rsid w:val="0070375E"/>
    <w:rsid w:val="00704407"/>
    <w:rsid w:val="00704C4C"/>
    <w:rsid w:val="00707E47"/>
    <w:rsid w:val="007119F5"/>
    <w:rsid w:val="00716E80"/>
    <w:rsid w:val="00716EFE"/>
    <w:rsid w:val="00723678"/>
    <w:rsid w:val="00724E32"/>
    <w:rsid w:val="007259A3"/>
    <w:rsid w:val="00730883"/>
    <w:rsid w:val="00731A34"/>
    <w:rsid w:val="00731F2A"/>
    <w:rsid w:val="007332E0"/>
    <w:rsid w:val="007400A6"/>
    <w:rsid w:val="0074182D"/>
    <w:rsid w:val="0074301A"/>
    <w:rsid w:val="00745CDA"/>
    <w:rsid w:val="00751578"/>
    <w:rsid w:val="0075493F"/>
    <w:rsid w:val="0075719F"/>
    <w:rsid w:val="00760599"/>
    <w:rsid w:val="007634B7"/>
    <w:rsid w:val="00763F46"/>
    <w:rsid w:val="0076520D"/>
    <w:rsid w:val="00770508"/>
    <w:rsid w:val="00771414"/>
    <w:rsid w:val="00775B88"/>
    <w:rsid w:val="00780745"/>
    <w:rsid w:val="007831EC"/>
    <w:rsid w:val="0078624C"/>
    <w:rsid w:val="0078689E"/>
    <w:rsid w:val="00791AA7"/>
    <w:rsid w:val="00791D8F"/>
    <w:rsid w:val="00791EAA"/>
    <w:rsid w:val="00792A7B"/>
    <w:rsid w:val="00796CDF"/>
    <w:rsid w:val="00797FCC"/>
    <w:rsid w:val="007A1C9C"/>
    <w:rsid w:val="007A354A"/>
    <w:rsid w:val="007A3B21"/>
    <w:rsid w:val="007A7860"/>
    <w:rsid w:val="007B43F2"/>
    <w:rsid w:val="007B4EB3"/>
    <w:rsid w:val="007B562C"/>
    <w:rsid w:val="007B5A16"/>
    <w:rsid w:val="007B7ABB"/>
    <w:rsid w:val="007B7CD2"/>
    <w:rsid w:val="007C47D9"/>
    <w:rsid w:val="007C4B06"/>
    <w:rsid w:val="007C62DA"/>
    <w:rsid w:val="007C75B3"/>
    <w:rsid w:val="007D08D2"/>
    <w:rsid w:val="007D4129"/>
    <w:rsid w:val="007D5298"/>
    <w:rsid w:val="007E75C9"/>
    <w:rsid w:val="007F036C"/>
    <w:rsid w:val="007F57A5"/>
    <w:rsid w:val="007F62EF"/>
    <w:rsid w:val="007F74E5"/>
    <w:rsid w:val="00802D9F"/>
    <w:rsid w:val="00804B5D"/>
    <w:rsid w:val="00806739"/>
    <w:rsid w:val="00812B8E"/>
    <w:rsid w:val="008143BC"/>
    <w:rsid w:val="0081521A"/>
    <w:rsid w:val="00815625"/>
    <w:rsid w:val="008179FB"/>
    <w:rsid w:val="008214BF"/>
    <w:rsid w:val="00823F36"/>
    <w:rsid w:val="00824CB2"/>
    <w:rsid w:val="00825E46"/>
    <w:rsid w:val="008261F0"/>
    <w:rsid w:val="00827A2F"/>
    <w:rsid w:val="00841945"/>
    <w:rsid w:val="008429EC"/>
    <w:rsid w:val="00842FC9"/>
    <w:rsid w:val="008442D3"/>
    <w:rsid w:val="00845504"/>
    <w:rsid w:val="00846704"/>
    <w:rsid w:val="00851046"/>
    <w:rsid w:val="008538C4"/>
    <w:rsid w:val="00853F7C"/>
    <w:rsid w:val="00854866"/>
    <w:rsid w:val="00856C6F"/>
    <w:rsid w:val="00861907"/>
    <w:rsid w:val="00863449"/>
    <w:rsid w:val="0086383A"/>
    <w:rsid w:val="0086640A"/>
    <w:rsid w:val="00867B4B"/>
    <w:rsid w:val="00870EBE"/>
    <w:rsid w:val="0087232A"/>
    <w:rsid w:val="00875D1A"/>
    <w:rsid w:val="00876943"/>
    <w:rsid w:val="00877F85"/>
    <w:rsid w:val="00880A1A"/>
    <w:rsid w:val="00884E64"/>
    <w:rsid w:val="008850A2"/>
    <w:rsid w:val="00886DF0"/>
    <w:rsid w:val="00887515"/>
    <w:rsid w:val="008878B7"/>
    <w:rsid w:val="008937AD"/>
    <w:rsid w:val="00894670"/>
    <w:rsid w:val="008967A1"/>
    <w:rsid w:val="008A1440"/>
    <w:rsid w:val="008A3565"/>
    <w:rsid w:val="008A69B9"/>
    <w:rsid w:val="008B0A43"/>
    <w:rsid w:val="008B0CE2"/>
    <w:rsid w:val="008B0FA8"/>
    <w:rsid w:val="008B1058"/>
    <w:rsid w:val="008B1743"/>
    <w:rsid w:val="008B56A6"/>
    <w:rsid w:val="008B6383"/>
    <w:rsid w:val="008C203A"/>
    <w:rsid w:val="008C715C"/>
    <w:rsid w:val="008C7E79"/>
    <w:rsid w:val="008D160F"/>
    <w:rsid w:val="008D3451"/>
    <w:rsid w:val="008D4141"/>
    <w:rsid w:val="008E0A7F"/>
    <w:rsid w:val="008E0A99"/>
    <w:rsid w:val="008E0FEC"/>
    <w:rsid w:val="008E33BF"/>
    <w:rsid w:val="008E383F"/>
    <w:rsid w:val="008E435A"/>
    <w:rsid w:val="008E634B"/>
    <w:rsid w:val="008E63D7"/>
    <w:rsid w:val="008F048B"/>
    <w:rsid w:val="008F1461"/>
    <w:rsid w:val="008F27B2"/>
    <w:rsid w:val="008F5BF4"/>
    <w:rsid w:val="008F7728"/>
    <w:rsid w:val="008F7A07"/>
    <w:rsid w:val="009002A9"/>
    <w:rsid w:val="00901169"/>
    <w:rsid w:val="0090547A"/>
    <w:rsid w:val="00907A50"/>
    <w:rsid w:val="00914D0A"/>
    <w:rsid w:val="009213CB"/>
    <w:rsid w:val="009235D1"/>
    <w:rsid w:val="0092466B"/>
    <w:rsid w:val="0092661F"/>
    <w:rsid w:val="00935B1D"/>
    <w:rsid w:val="009360A6"/>
    <w:rsid w:val="009378A1"/>
    <w:rsid w:val="00937CFE"/>
    <w:rsid w:val="009405E3"/>
    <w:rsid w:val="00941238"/>
    <w:rsid w:val="009416DC"/>
    <w:rsid w:val="00942F90"/>
    <w:rsid w:val="00943EE3"/>
    <w:rsid w:val="009502B8"/>
    <w:rsid w:val="009550B0"/>
    <w:rsid w:val="009559A5"/>
    <w:rsid w:val="00960DD6"/>
    <w:rsid w:val="00961B2F"/>
    <w:rsid w:val="00962247"/>
    <w:rsid w:val="00963A31"/>
    <w:rsid w:val="00963D89"/>
    <w:rsid w:val="0096538C"/>
    <w:rsid w:val="009665A1"/>
    <w:rsid w:val="009830BC"/>
    <w:rsid w:val="00986997"/>
    <w:rsid w:val="009874D5"/>
    <w:rsid w:val="009878D8"/>
    <w:rsid w:val="009A3DE5"/>
    <w:rsid w:val="009A60C8"/>
    <w:rsid w:val="009A778B"/>
    <w:rsid w:val="009A7F57"/>
    <w:rsid w:val="009B2A57"/>
    <w:rsid w:val="009B327E"/>
    <w:rsid w:val="009B36DB"/>
    <w:rsid w:val="009B755C"/>
    <w:rsid w:val="009B795A"/>
    <w:rsid w:val="009B79DB"/>
    <w:rsid w:val="009C285F"/>
    <w:rsid w:val="009C6371"/>
    <w:rsid w:val="009D084E"/>
    <w:rsid w:val="009D33DF"/>
    <w:rsid w:val="009D4FDD"/>
    <w:rsid w:val="009D59FE"/>
    <w:rsid w:val="009E20FB"/>
    <w:rsid w:val="009E4296"/>
    <w:rsid w:val="009E4731"/>
    <w:rsid w:val="009E7051"/>
    <w:rsid w:val="009F09E6"/>
    <w:rsid w:val="009F38CD"/>
    <w:rsid w:val="009F3CE6"/>
    <w:rsid w:val="009F70BF"/>
    <w:rsid w:val="009F71A4"/>
    <w:rsid w:val="00A000DF"/>
    <w:rsid w:val="00A0256C"/>
    <w:rsid w:val="00A0600E"/>
    <w:rsid w:val="00A06554"/>
    <w:rsid w:val="00A06B8D"/>
    <w:rsid w:val="00A071E1"/>
    <w:rsid w:val="00A07684"/>
    <w:rsid w:val="00A07F63"/>
    <w:rsid w:val="00A134B2"/>
    <w:rsid w:val="00A20FD4"/>
    <w:rsid w:val="00A25A9A"/>
    <w:rsid w:val="00A3124F"/>
    <w:rsid w:val="00A314F9"/>
    <w:rsid w:val="00A320F1"/>
    <w:rsid w:val="00A3403A"/>
    <w:rsid w:val="00A35661"/>
    <w:rsid w:val="00A362FF"/>
    <w:rsid w:val="00A3779A"/>
    <w:rsid w:val="00A46398"/>
    <w:rsid w:val="00A52304"/>
    <w:rsid w:val="00A56C89"/>
    <w:rsid w:val="00A57BF5"/>
    <w:rsid w:val="00A60A8E"/>
    <w:rsid w:val="00A620EF"/>
    <w:rsid w:val="00A71264"/>
    <w:rsid w:val="00A727C8"/>
    <w:rsid w:val="00A73069"/>
    <w:rsid w:val="00A740F6"/>
    <w:rsid w:val="00A75CF1"/>
    <w:rsid w:val="00A75D55"/>
    <w:rsid w:val="00A77C96"/>
    <w:rsid w:val="00A82467"/>
    <w:rsid w:val="00A84721"/>
    <w:rsid w:val="00A866B5"/>
    <w:rsid w:val="00A86FD9"/>
    <w:rsid w:val="00A92266"/>
    <w:rsid w:val="00A9260F"/>
    <w:rsid w:val="00A93A79"/>
    <w:rsid w:val="00A94B42"/>
    <w:rsid w:val="00A95D9B"/>
    <w:rsid w:val="00AA11C0"/>
    <w:rsid w:val="00AA2F0D"/>
    <w:rsid w:val="00AA3462"/>
    <w:rsid w:val="00AA38C4"/>
    <w:rsid w:val="00AA4950"/>
    <w:rsid w:val="00AA4AC9"/>
    <w:rsid w:val="00AB0C01"/>
    <w:rsid w:val="00AB223B"/>
    <w:rsid w:val="00AB384A"/>
    <w:rsid w:val="00AB4461"/>
    <w:rsid w:val="00AB54B8"/>
    <w:rsid w:val="00AC1BE9"/>
    <w:rsid w:val="00AC1DA9"/>
    <w:rsid w:val="00AC1F88"/>
    <w:rsid w:val="00AC218A"/>
    <w:rsid w:val="00AC223B"/>
    <w:rsid w:val="00AC2FA9"/>
    <w:rsid w:val="00AC5C55"/>
    <w:rsid w:val="00AD13E4"/>
    <w:rsid w:val="00AD4A6C"/>
    <w:rsid w:val="00AD5677"/>
    <w:rsid w:val="00AE1697"/>
    <w:rsid w:val="00AE6ECC"/>
    <w:rsid w:val="00AF2BA8"/>
    <w:rsid w:val="00AF7B15"/>
    <w:rsid w:val="00B021A1"/>
    <w:rsid w:val="00B03153"/>
    <w:rsid w:val="00B031E0"/>
    <w:rsid w:val="00B05A76"/>
    <w:rsid w:val="00B0649B"/>
    <w:rsid w:val="00B16D26"/>
    <w:rsid w:val="00B24E44"/>
    <w:rsid w:val="00B262A2"/>
    <w:rsid w:val="00B264E7"/>
    <w:rsid w:val="00B35B72"/>
    <w:rsid w:val="00B367C6"/>
    <w:rsid w:val="00B4056F"/>
    <w:rsid w:val="00B4187D"/>
    <w:rsid w:val="00B42FBA"/>
    <w:rsid w:val="00B4312D"/>
    <w:rsid w:val="00B4652D"/>
    <w:rsid w:val="00B46C40"/>
    <w:rsid w:val="00B47950"/>
    <w:rsid w:val="00B52317"/>
    <w:rsid w:val="00B5298F"/>
    <w:rsid w:val="00B54301"/>
    <w:rsid w:val="00B55BF3"/>
    <w:rsid w:val="00B56726"/>
    <w:rsid w:val="00B64603"/>
    <w:rsid w:val="00B711EA"/>
    <w:rsid w:val="00B72354"/>
    <w:rsid w:val="00B73D16"/>
    <w:rsid w:val="00B73E3C"/>
    <w:rsid w:val="00B743B8"/>
    <w:rsid w:val="00B811CD"/>
    <w:rsid w:val="00B835CC"/>
    <w:rsid w:val="00B84E2C"/>
    <w:rsid w:val="00B87E4C"/>
    <w:rsid w:val="00B948FE"/>
    <w:rsid w:val="00B95FE1"/>
    <w:rsid w:val="00BA1DE9"/>
    <w:rsid w:val="00BA3C4B"/>
    <w:rsid w:val="00BA5EE0"/>
    <w:rsid w:val="00BB1188"/>
    <w:rsid w:val="00BB1A94"/>
    <w:rsid w:val="00BB3734"/>
    <w:rsid w:val="00BB61D2"/>
    <w:rsid w:val="00BB7CBD"/>
    <w:rsid w:val="00BC4007"/>
    <w:rsid w:val="00BC593C"/>
    <w:rsid w:val="00BC5E4C"/>
    <w:rsid w:val="00BD0C2E"/>
    <w:rsid w:val="00BD1B46"/>
    <w:rsid w:val="00BD2B43"/>
    <w:rsid w:val="00BD3273"/>
    <w:rsid w:val="00BD542A"/>
    <w:rsid w:val="00BD7C98"/>
    <w:rsid w:val="00BE2098"/>
    <w:rsid w:val="00BE27D8"/>
    <w:rsid w:val="00BE3313"/>
    <w:rsid w:val="00BE4A01"/>
    <w:rsid w:val="00BE4A79"/>
    <w:rsid w:val="00BE4EBF"/>
    <w:rsid w:val="00BF0F52"/>
    <w:rsid w:val="00BF221E"/>
    <w:rsid w:val="00BF3CF2"/>
    <w:rsid w:val="00BF40FF"/>
    <w:rsid w:val="00BF4AC6"/>
    <w:rsid w:val="00BF5322"/>
    <w:rsid w:val="00BF6781"/>
    <w:rsid w:val="00C00C4A"/>
    <w:rsid w:val="00C02B23"/>
    <w:rsid w:val="00C0468A"/>
    <w:rsid w:val="00C0722B"/>
    <w:rsid w:val="00C1099B"/>
    <w:rsid w:val="00C11D91"/>
    <w:rsid w:val="00C127DC"/>
    <w:rsid w:val="00C133D5"/>
    <w:rsid w:val="00C2229D"/>
    <w:rsid w:val="00C2229F"/>
    <w:rsid w:val="00C24144"/>
    <w:rsid w:val="00C24AEC"/>
    <w:rsid w:val="00C25548"/>
    <w:rsid w:val="00C25B6A"/>
    <w:rsid w:val="00C27F73"/>
    <w:rsid w:val="00C30F1D"/>
    <w:rsid w:val="00C31CBA"/>
    <w:rsid w:val="00C32BC2"/>
    <w:rsid w:val="00C44C9D"/>
    <w:rsid w:val="00C44D94"/>
    <w:rsid w:val="00C44E10"/>
    <w:rsid w:val="00C47718"/>
    <w:rsid w:val="00C5027F"/>
    <w:rsid w:val="00C50D11"/>
    <w:rsid w:val="00C56219"/>
    <w:rsid w:val="00C56765"/>
    <w:rsid w:val="00C607D4"/>
    <w:rsid w:val="00C6290F"/>
    <w:rsid w:val="00C63A55"/>
    <w:rsid w:val="00C63F75"/>
    <w:rsid w:val="00C7426C"/>
    <w:rsid w:val="00C74E70"/>
    <w:rsid w:val="00C74F7E"/>
    <w:rsid w:val="00C8458B"/>
    <w:rsid w:val="00C92F0B"/>
    <w:rsid w:val="00C95383"/>
    <w:rsid w:val="00C97EC3"/>
    <w:rsid w:val="00CA30A3"/>
    <w:rsid w:val="00CA37D6"/>
    <w:rsid w:val="00CA5CB2"/>
    <w:rsid w:val="00CB13BF"/>
    <w:rsid w:val="00CB3763"/>
    <w:rsid w:val="00CB4021"/>
    <w:rsid w:val="00CB41E7"/>
    <w:rsid w:val="00CB4F19"/>
    <w:rsid w:val="00CB6BB1"/>
    <w:rsid w:val="00CB7374"/>
    <w:rsid w:val="00CC337B"/>
    <w:rsid w:val="00CC4432"/>
    <w:rsid w:val="00CC46CB"/>
    <w:rsid w:val="00CC502F"/>
    <w:rsid w:val="00CC54D3"/>
    <w:rsid w:val="00CC5EA9"/>
    <w:rsid w:val="00CC688E"/>
    <w:rsid w:val="00CC73DD"/>
    <w:rsid w:val="00CD1B1D"/>
    <w:rsid w:val="00CD335F"/>
    <w:rsid w:val="00CD5BDD"/>
    <w:rsid w:val="00CD6D41"/>
    <w:rsid w:val="00CD7283"/>
    <w:rsid w:val="00CD7C90"/>
    <w:rsid w:val="00CE06C4"/>
    <w:rsid w:val="00CE2CB3"/>
    <w:rsid w:val="00CE3A7A"/>
    <w:rsid w:val="00CE5E42"/>
    <w:rsid w:val="00CF07CD"/>
    <w:rsid w:val="00CF12DD"/>
    <w:rsid w:val="00CF1F81"/>
    <w:rsid w:val="00CF53B9"/>
    <w:rsid w:val="00D01DCA"/>
    <w:rsid w:val="00D01F6D"/>
    <w:rsid w:val="00D04193"/>
    <w:rsid w:val="00D10AC2"/>
    <w:rsid w:val="00D135B2"/>
    <w:rsid w:val="00D154D6"/>
    <w:rsid w:val="00D20058"/>
    <w:rsid w:val="00D245F0"/>
    <w:rsid w:val="00D24C0E"/>
    <w:rsid w:val="00D27293"/>
    <w:rsid w:val="00D27F93"/>
    <w:rsid w:val="00D30AE7"/>
    <w:rsid w:val="00D3154D"/>
    <w:rsid w:val="00D3546E"/>
    <w:rsid w:val="00D37110"/>
    <w:rsid w:val="00D4125B"/>
    <w:rsid w:val="00D43A4C"/>
    <w:rsid w:val="00D468AC"/>
    <w:rsid w:val="00D541FD"/>
    <w:rsid w:val="00D55D70"/>
    <w:rsid w:val="00D579BE"/>
    <w:rsid w:val="00D6111E"/>
    <w:rsid w:val="00D64709"/>
    <w:rsid w:val="00D657C3"/>
    <w:rsid w:val="00D65B1D"/>
    <w:rsid w:val="00D71AAF"/>
    <w:rsid w:val="00D71F17"/>
    <w:rsid w:val="00D721E5"/>
    <w:rsid w:val="00D77771"/>
    <w:rsid w:val="00D77CBF"/>
    <w:rsid w:val="00D818F5"/>
    <w:rsid w:val="00D81E66"/>
    <w:rsid w:val="00D82D94"/>
    <w:rsid w:val="00D857E2"/>
    <w:rsid w:val="00D86D94"/>
    <w:rsid w:val="00D9187B"/>
    <w:rsid w:val="00D93A33"/>
    <w:rsid w:val="00DA1F23"/>
    <w:rsid w:val="00DA22EB"/>
    <w:rsid w:val="00DA5EDA"/>
    <w:rsid w:val="00DA7FB2"/>
    <w:rsid w:val="00DB27BD"/>
    <w:rsid w:val="00DB2808"/>
    <w:rsid w:val="00DB57DD"/>
    <w:rsid w:val="00DB5B59"/>
    <w:rsid w:val="00DB70DA"/>
    <w:rsid w:val="00DB7F81"/>
    <w:rsid w:val="00DC16E4"/>
    <w:rsid w:val="00DC17BF"/>
    <w:rsid w:val="00DC456D"/>
    <w:rsid w:val="00DC4878"/>
    <w:rsid w:val="00DC4940"/>
    <w:rsid w:val="00DC5A70"/>
    <w:rsid w:val="00DC633D"/>
    <w:rsid w:val="00DC7508"/>
    <w:rsid w:val="00DD0093"/>
    <w:rsid w:val="00DD036B"/>
    <w:rsid w:val="00DD06B1"/>
    <w:rsid w:val="00DD0CCF"/>
    <w:rsid w:val="00DD28CC"/>
    <w:rsid w:val="00DD2C7D"/>
    <w:rsid w:val="00DD3537"/>
    <w:rsid w:val="00DD608C"/>
    <w:rsid w:val="00DE0737"/>
    <w:rsid w:val="00DE433B"/>
    <w:rsid w:val="00DE4A92"/>
    <w:rsid w:val="00DE4B64"/>
    <w:rsid w:val="00DE585B"/>
    <w:rsid w:val="00DE6E10"/>
    <w:rsid w:val="00DF0334"/>
    <w:rsid w:val="00DF20EC"/>
    <w:rsid w:val="00DF2BF8"/>
    <w:rsid w:val="00DF3065"/>
    <w:rsid w:val="00DF3A9D"/>
    <w:rsid w:val="00DF631A"/>
    <w:rsid w:val="00E001FE"/>
    <w:rsid w:val="00E01B3C"/>
    <w:rsid w:val="00E03D80"/>
    <w:rsid w:val="00E10D26"/>
    <w:rsid w:val="00E13544"/>
    <w:rsid w:val="00E14C77"/>
    <w:rsid w:val="00E14F96"/>
    <w:rsid w:val="00E1578C"/>
    <w:rsid w:val="00E15A30"/>
    <w:rsid w:val="00E20C60"/>
    <w:rsid w:val="00E21B76"/>
    <w:rsid w:val="00E254E4"/>
    <w:rsid w:val="00E354B4"/>
    <w:rsid w:val="00E36D24"/>
    <w:rsid w:val="00E372D2"/>
    <w:rsid w:val="00E45243"/>
    <w:rsid w:val="00E45D3A"/>
    <w:rsid w:val="00E45E87"/>
    <w:rsid w:val="00E507CA"/>
    <w:rsid w:val="00E5423C"/>
    <w:rsid w:val="00E547D9"/>
    <w:rsid w:val="00E61DAE"/>
    <w:rsid w:val="00E622DE"/>
    <w:rsid w:val="00E650A0"/>
    <w:rsid w:val="00E67790"/>
    <w:rsid w:val="00E70243"/>
    <w:rsid w:val="00E72FD6"/>
    <w:rsid w:val="00E747A6"/>
    <w:rsid w:val="00E76D4C"/>
    <w:rsid w:val="00E77F97"/>
    <w:rsid w:val="00E836D5"/>
    <w:rsid w:val="00E83F9F"/>
    <w:rsid w:val="00E843A8"/>
    <w:rsid w:val="00E864B3"/>
    <w:rsid w:val="00E95A60"/>
    <w:rsid w:val="00E96C41"/>
    <w:rsid w:val="00EA06F9"/>
    <w:rsid w:val="00EA093B"/>
    <w:rsid w:val="00EA2E41"/>
    <w:rsid w:val="00EA34C0"/>
    <w:rsid w:val="00EA3A5F"/>
    <w:rsid w:val="00EA3EA1"/>
    <w:rsid w:val="00EA7701"/>
    <w:rsid w:val="00EB31DA"/>
    <w:rsid w:val="00EB4CF4"/>
    <w:rsid w:val="00EB69D6"/>
    <w:rsid w:val="00EB6E82"/>
    <w:rsid w:val="00EC10E7"/>
    <w:rsid w:val="00EC1902"/>
    <w:rsid w:val="00EC1FC8"/>
    <w:rsid w:val="00EC57D2"/>
    <w:rsid w:val="00EC5B6C"/>
    <w:rsid w:val="00ED3A59"/>
    <w:rsid w:val="00ED5C7F"/>
    <w:rsid w:val="00ED6046"/>
    <w:rsid w:val="00ED691A"/>
    <w:rsid w:val="00ED72C5"/>
    <w:rsid w:val="00EE363D"/>
    <w:rsid w:val="00EE67F8"/>
    <w:rsid w:val="00EE6E63"/>
    <w:rsid w:val="00EF3724"/>
    <w:rsid w:val="00EF7A8F"/>
    <w:rsid w:val="00F00585"/>
    <w:rsid w:val="00F02005"/>
    <w:rsid w:val="00F0433E"/>
    <w:rsid w:val="00F0582E"/>
    <w:rsid w:val="00F05B35"/>
    <w:rsid w:val="00F13F8E"/>
    <w:rsid w:val="00F1460A"/>
    <w:rsid w:val="00F202D9"/>
    <w:rsid w:val="00F23828"/>
    <w:rsid w:val="00F2382A"/>
    <w:rsid w:val="00F23DB6"/>
    <w:rsid w:val="00F23E4A"/>
    <w:rsid w:val="00F2501C"/>
    <w:rsid w:val="00F25861"/>
    <w:rsid w:val="00F30777"/>
    <w:rsid w:val="00F3352F"/>
    <w:rsid w:val="00F3627B"/>
    <w:rsid w:val="00F378BC"/>
    <w:rsid w:val="00F437A8"/>
    <w:rsid w:val="00F43857"/>
    <w:rsid w:val="00F4491A"/>
    <w:rsid w:val="00F44FD6"/>
    <w:rsid w:val="00F46EA0"/>
    <w:rsid w:val="00F47516"/>
    <w:rsid w:val="00F51EF7"/>
    <w:rsid w:val="00F5628F"/>
    <w:rsid w:val="00F5640E"/>
    <w:rsid w:val="00F61ADA"/>
    <w:rsid w:val="00F61BA6"/>
    <w:rsid w:val="00F65F70"/>
    <w:rsid w:val="00F70A79"/>
    <w:rsid w:val="00F727FC"/>
    <w:rsid w:val="00F7282F"/>
    <w:rsid w:val="00F771CA"/>
    <w:rsid w:val="00F80146"/>
    <w:rsid w:val="00F81377"/>
    <w:rsid w:val="00F82513"/>
    <w:rsid w:val="00F8330E"/>
    <w:rsid w:val="00F91A59"/>
    <w:rsid w:val="00F923D1"/>
    <w:rsid w:val="00F92BEF"/>
    <w:rsid w:val="00F93B6B"/>
    <w:rsid w:val="00F94BD7"/>
    <w:rsid w:val="00F94FCC"/>
    <w:rsid w:val="00F964BB"/>
    <w:rsid w:val="00FA0244"/>
    <w:rsid w:val="00FA2480"/>
    <w:rsid w:val="00FA4CAA"/>
    <w:rsid w:val="00FA777C"/>
    <w:rsid w:val="00FA7A6A"/>
    <w:rsid w:val="00FB040A"/>
    <w:rsid w:val="00FB106D"/>
    <w:rsid w:val="00FB5281"/>
    <w:rsid w:val="00FC1F97"/>
    <w:rsid w:val="00FC72B0"/>
    <w:rsid w:val="00FE41CD"/>
    <w:rsid w:val="00FE41E6"/>
    <w:rsid w:val="00FE472F"/>
    <w:rsid w:val="00FE6064"/>
    <w:rsid w:val="00FF0C2E"/>
    <w:rsid w:val="00FF4E52"/>
    <w:rsid w:val="00FF4FA1"/>
    <w:rsid w:val="00FF5106"/>
    <w:rsid w:val="00FF7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E8C8FC"/>
  <w15:docId w15:val="{188142FC-8AA3-4EB1-8D23-7960893B1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3C6560"/>
    <w:pPr>
      <w:spacing w:after="200" w:line="276" w:lineRule="auto"/>
    </w:pPr>
    <w:rPr>
      <w:rFonts w:ascii="Calibri" w:eastAsia="Calibri" w:hAnsi="Calibri"/>
      <w:sz w:val="22"/>
      <w:szCs w:val="22"/>
      <w:lang w:eastAsia="en-US"/>
    </w:rPr>
  </w:style>
  <w:style w:type="paragraph" w:styleId="Nagwek1">
    <w:name w:val="heading 1"/>
    <w:basedOn w:val="Normalny"/>
    <w:next w:val="Normalny"/>
    <w:link w:val="Nagwek1Znak"/>
    <w:qFormat/>
    <w:rsid w:val="00AD5677"/>
    <w:pPr>
      <w:keepNext/>
      <w:numPr>
        <w:numId w:val="1"/>
      </w:numPr>
      <w:suppressAutoHyphens/>
      <w:spacing w:before="360" w:after="180" w:line="240" w:lineRule="auto"/>
      <w:outlineLvl w:val="0"/>
    </w:pPr>
    <w:rPr>
      <w:rFonts w:ascii="Arial" w:eastAsia="Times New Roman" w:hAnsi="Arial" w:cs="Arial"/>
      <w:b/>
      <w:bCs/>
      <w:kern w:val="1"/>
      <w:sz w:val="32"/>
      <w:szCs w:val="32"/>
      <w:u w:val="single"/>
      <w:lang w:eastAsia="ar-SA"/>
    </w:rPr>
  </w:style>
  <w:style w:type="paragraph" w:styleId="Nagwek2">
    <w:name w:val="heading 2"/>
    <w:basedOn w:val="Normalny"/>
    <w:next w:val="Normalny"/>
    <w:link w:val="Nagwek2Znak"/>
    <w:qFormat/>
    <w:rsid w:val="00AD5677"/>
    <w:pPr>
      <w:keepNext/>
      <w:numPr>
        <w:ilvl w:val="1"/>
        <w:numId w:val="1"/>
      </w:numPr>
      <w:suppressAutoHyphens/>
      <w:overflowPunct w:val="0"/>
      <w:autoSpaceDE w:val="0"/>
      <w:spacing w:before="240" w:after="240" w:line="240" w:lineRule="auto"/>
      <w:jc w:val="both"/>
      <w:textAlignment w:val="baseline"/>
      <w:outlineLvl w:val="1"/>
    </w:pPr>
    <w:rPr>
      <w:rFonts w:ascii="Arial" w:eastAsia="Times New Roman" w:hAnsi="Arial" w:cs="Arial"/>
      <w:color w:val="000000"/>
      <w:sz w:val="24"/>
      <w:szCs w:val="20"/>
      <w:lang w:eastAsia="ar-SA"/>
    </w:rPr>
  </w:style>
  <w:style w:type="paragraph" w:styleId="Nagwek3">
    <w:name w:val="heading 3"/>
    <w:basedOn w:val="Normalny"/>
    <w:next w:val="Normalny"/>
    <w:link w:val="Nagwek3Znak"/>
    <w:uiPriority w:val="9"/>
    <w:qFormat/>
    <w:rsid w:val="00AD5677"/>
    <w:pPr>
      <w:keepNext/>
      <w:numPr>
        <w:ilvl w:val="2"/>
        <w:numId w:val="1"/>
      </w:numPr>
      <w:suppressAutoHyphens/>
      <w:spacing w:before="120" w:after="120" w:line="240" w:lineRule="auto"/>
      <w:jc w:val="both"/>
      <w:outlineLvl w:val="2"/>
    </w:pPr>
    <w:rPr>
      <w:rFonts w:ascii="Helvetica" w:eastAsia="Times New Roman" w:hAnsi="Helvetica" w:cs="Helvetica"/>
      <w:bCs/>
      <w:sz w:val="24"/>
      <w:szCs w:val="24"/>
      <w:lang w:eastAsia="ar-SA"/>
    </w:rPr>
  </w:style>
  <w:style w:type="paragraph" w:styleId="Nagwek4">
    <w:name w:val="heading 4"/>
    <w:basedOn w:val="Nagwek3"/>
    <w:next w:val="Normalny"/>
    <w:link w:val="Nagwek4Znak"/>
    <w:uiPriority w:val="9"/>
    <w:qFormat/>
    <w:rsid w:val="00AD5677"/>
    <w:pPr>
      <w:numPr>
        <w:ilvl w:val="3"/>
      </w:numPr>
      <w:textAlignment w:val="top"/>
      <w:outlineLvl w:val="3"/>
    </w:pPr>
    <w:rPr>
      <w:rFonts w:cs="Arial"/>
      <w:bCs w:val="0"/>
    </w:rPr>
  </w:style>
  <w:style w:type="paragraph" w:styleId="Nagwek5">
    <w:name w:val="heading 5"/>
    <w:basedOn w:val="Normalny"/>
    <w:next w:val="Normalny"/>
    <w:link w:val="Nagwek5Znak"/>
    <w:uiPriority w:val="9"/>
    <w:qFormat/>
    <w:rsid w:val="00AD5677"/>
    <w:pPr>
      <w:keepNext/>
      <w:numPr>
        <w:ilvl w:val="4"/>
        <w:numId w:val="1"/>
      </w:numPr>
      <w:suppressAutoHyphens/>
      <w:spacing w:after="0" w:line="240" w:lineRule="auto"/>
      <w:jc w:val="center"/>
      <w:outlineLvl w:val="4"/>
    </w:pPr>
    <w:rPr>
      <w:rFonts w:ascii="Arial" w:eastAsia="Times New Roman" w:hAnsi="Arial" w:cs="Arial"/>
      <w:b/>
      <w:bCs/>
      <w:sz w:val="28"/>
      <w:szCs w:val="24"/>
      <w:lang w:eastAsia="ar-SA"/>
    </w:rPr>
  </w:style>
  <w:style w:type="paragraph" w:styleId="Nagwek6">
    <w:name w:val="heading 6"/>
    <w:basedOn w:val="Normalny"/>
    <w:next w:val="Normalny"/>
    <w:link w:val="Nagwek6Znak"/>
    <w:uiPriority w:val="9"/>
    <w:qFormat/>
    <w:rsid w:val="00AD5677"/>
    <w:pPr>
      <w:keepNext/>
      <w:numPr>
        <w:ilvl w:val="5"/>
        <w:numId w:val="1"/>
      </w:numPr>
      <w:suppressAutoHyphens/>
      <w:spacing w:after="0" w:line="240" w:lineRule="auto"/>
      <w:jc w:val="both"/>
      <w:outlineLvl w:val="5"/>
    </w:pPr>
    <w:rPr>
      <w:rFonts w:ascii="Arial" w:eastAsia="Times New Roman" w:hAnsi="Arial" w:cs="Arial"/>
      <w:b/>
      <w:bCs/>
      <w:sz w:val="24"/>
      <w:szCs w:val="24"/>
      <w:lang w:eastAsia="ar-SA"/>
    </w:rPr>
  </w:style>
  <w:style w:type="paragraph" w:styleId="Nagwek7">
    <w:name w:val="heading 7"/>
    <w:basedOn w:val="Normalny"/>
    <w:next w:val="Normalny"/>
    <w:link w:val="Nagwek7Znak"/>
    <w:uiPriority w:val="9"/>
    <w:qFormat/>
    <w:rsid w:val="00AD5677"/>
    <w:pPr>
      <w:numPr>
        <w:ilvl w:val="6"/>
        <w:numId w:val="1"/>
      </w:numPr>
      <w:suppressAutoHyphens/>
      <w:spacing w:before="240" w:after="60" w:line="240" w:lineRule="auto"/>
      <w:jc w:val="both"/>
      <w:outlineLvl w:val="6"/>
    </w:pPr>
    <w:rPr>
      <w:rFonts w:ascii="Arial" w:eastAsia="Times New Roman" w:hAnsi="Arial" w:cs="Arial"/>
      <w:sz w:val="24"/>
      <w:szCs w:val="24"/>
      <w:lang w:eastAsia="ar-SA"/>
    </w:rPr>
  </w:style>
  <w:style w:type="paragraph" w:styleId="Nagwek8">
    <w:name w:val="heading 8"/>
    <w:basedOn w:val="Normalny"/>
    <w:next w:val="Normalny"/>
    <w:link w:val="Nagwek8Znak"/>
    <w:uiPriority w:val="9"/>
    <w:qFormat/>
    <w:rsid w:val="00AD5677"/>
    <w:pPr>
      <w:numPr>
        <w:ilvl w:val="7"/>
        <w:numId w:val="1"/>
      </w:numPr>
      <w:suppressAutoHyphens/>
      <w:spacing w:before="240" w:after="60" w:line="240" w:lineRule="auto"/>
      <w:jc w:val="both"/>
      <w:outlineLvl w:val="7"/>
    </w:pPr>
    <w:rPr>
      <w:rFonts w:ascii="Arial" w:eastAsia="Times New Roman" w:hAnsi="Arial" w:cs="Arial"/>
      <w:i/>
      <w:iCs/>
      <w:sz w:val="24"/>
      <w:szCs w:val="24"/>
      <w:lang w:eastAsia="ar-SA"/>
    </w:rPr>
  </w:style>
  <w:style w:type="paragraph" w:styleId="Nagwek9">
    <w:name w:val="heading 9"/>
    <w:basedOn w:val="Normalny"/>
    <w:next w:val="Normalny"/>
    <w:link w:val="Nagwek9Znak"/>
    <w:uiPriority w:val="9"/>
    <w:qFormat/>
    <w:rsid w:val="00AD5677"/>
    <w:pPr>
      <w:numPr>
        <w:ilvl w:val="8"/>
        <w:numId w:val="1"/>
      </w:numPr>
      <w:suppressAutoHyphens/>
      <w:spacing w:before="240" w:after="60" w:line="240" w:lineRule="auto"/>
      <w:jc w:val="both"/>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0C7926"/>
    <w:pPr>
      <w:tabs>
        <w:tab w:val="center" w:pos="4536"/>
        <w:tab w:val="right" w:pos="9072"/>
      </w:tabs>
    </w:pPr>
  </w:style>
  <w:style w:type="character" w:styleId="Numerstrony">
    <w:name w:val="page number"/>
    <w:basedOn w:val="Domylnaczcionkaakapitu"/>
    <w:rsid w:val="000C7926"/>
  </w:style>
  <w:style w:type="paragraph" w:styleId="Stopka">
    <w:name w:val="footer"/>
    <w:basedOn w:val="Normalny"/>
    <w:rsid w:val="000C7926"/>
    <w:pPr>
      <w:tabs>
        <w:tab w:val="center" w:pos="4536"/>
        <w:tab w:val="right" w:pos="9072"/>
      </w:tabs>
    </w:pPr>
  </w:style>
  <w:style w:type="paragraph" w:styleId="Tekstprzypisukocowego">
    <w:name w:val="endnote text"/>
    <w:basedOn w:val="Normalny"/>
    <w:link w:val="TekstprzypisukocowegoZnak"/>
    <w:rsid w:val="00546A95"/>
    <w:rPr>
      <w:sz w:val="20"/>
      <w:szCs w:val="20"/>
    </w:rPr>
  </w:style>
  <w:style w:type="character" w:customStyle="1" w:styleId="TekstprzypisukocowegoZnak">
    <w:name w:val="Tekst przypisu końcowego Znak"/>
    <w:link w:val="Tekstprzypisukocowego"/>
    <w:rsid w:val="00546A95"/>
    <w:rPr>
      <w:rFonts w:ascii="Calibri" w:eastAsia="Calibri" w:hAnsi="Calibri"/>
      <w:lang w:eastAsia="en-US"/>
    </w:rPr>
  </w:style>
  <w:style w:type="character" w:styleId="Odwoanieprzypisukocowego">
    <w:name w:val="endnote reference"/>
    <w:rsid w:val="00546A95"/>
    <w:rPr>
      <w:vertAlign w:val="superscript"/>
    </w:rPr>
  </w:style>
  <w:style w:type="paragraph" w:customStyle="1" w:styleId="Mapadokumentu1">
    <w:name w:val="Mapa dokumentu1"/>
    <w:basedOn w:val="Akapitzlist"/>
    <w:qFormat/>
    <w:rsid w:val="0032520C"/>
    <w:pPr>
      <w:numPr>
        <w:numId w:val="2"/>
      </w:numPr>
      <w:tabs>
        <w:tab w:val="num" w:pos="360"/>
        <w:tab w:val="left" w:pos="567"/>
      </w:tabs>
      <w:spacing w:after="120"/>
      <w:ind w:left="708"/>
      <w:jc w:val="both"/>
    </w:pPr>
    <w:rPr>
      <w:rFonts w:ascii="Times New Roman" w:hAnsi="Times New Roman"/>
    </w:rPr>
  </w:style>
  <w:style w:type="paragraph" w:styleId="Akapitzlist">
    <w:name w:val="List Paragraph"/>
    <w:aliases w:val="normalny tekst,Obiekt,BulletC,Akapit z listą31,NOWY,Akapit z listą32,CW_Lista"/>
    <w:basedOn w:val="Normalny"/>
    <w:link w:val="AkapitzlistZnak"/>
    <w:uiPriority w:val="34"/>
    <w:qFormat/>
    <w:rsid w:val="0032520C"/>
    <w:pPr>
      <w:ind w:left="708"/>
    </w:pPr>
  </w:style>
  <w:style w:type="character" w:styleId="Hipercze">
    <w:name w:val="Hyperlink"/>
    <w:rsid w:val="001A799F"/>
    <w:rPr>
      <w:color w:val="0563C1"/>
      <w:u w:val="single"/>
    </w:rPr>
  </w:style>
  <w:style w:type="paragraph" w:styleId="Tekstdymka">
    <w:name w:val="Balloon Text"/>
    <w:basedOn w:val="Normalny"/>
    <w:link w:val="TekstdymkaZnak"/>
    <w:rsid w:val="00026685"/>
    <w:pPr>
      <w:spacing w:after="0" w:line="240" w:lineRule="auto"/>
    </w:pPr>
    <w:rPr>
      <w:rFonts w:ascii="Segoe UI" w:hAnsi="Segoe UI" w:cs="Segoe UI"/>
      <w:sz w:val="18"/>
      <w:szCs w:val="18"/>
    </w:rPr>
  </w:style>
  <w:style w:type="character" w:customStyle="1" w:styleId="TekstdymkaZnak">
    <w:name w:val="Tekst dymka Znak"/>
    <w:link w:val="Tekstdymka"/>
    <w:rsid w:val="00026685"/>
    <w:rPr>
      <w:rFonts w:ascii="Segoe UI" w:eastAsia="Calibri" w:hAnsi="Segoe UI" w:cs="Segoe UI"/>
      <w:sz w:val="18"/>
      <w:szCs w:val="18"/>
      <w:lang w:eastAsia="en-US"/>
    </w:rPr>
  </w:style>
  <w:style w:type="character" w:customStyle="1" w:styleId="Nagwek1Znak">
    <w:name w:val="Nagłówek 1 Znak"/>
    <w:link w:val="Nagwek1"/>
    <w:rsid w:val="00AD5677"/>
    <w:rPr>
      <w:rFonts w:ascii="Arial" w:hAnsi="Arial" w:cs="Arial"/>
      <w:b/>
      <w:bCs/>
      <w:kern w:val="1"/>
      <w:sz w:val="32"/>
      <w:szCs w:val="32"/>
      <w:u w:val="single"/>
      <w:lang w:eastAsia="ar-SA"/>
    </w:rPr>
  </w:style>
  <w:style w:type="character" w:customStyle="1" w:styleId="Nagwek2Znak">
    <w:name w:val="Nagłówek 2 Znak"/>
    <w:link w:val="Nagwek2"/>
    <w:rsid w:val="00AD5677"/>
    <w:rPr>
      <w:rFonts w:ascii="Arial" w:hAnsi="Arial" w:cs="Arial"/>
      <w:color w:val="000000"/>
      <w:sz w:val="24"/>
      <w:lang w:eastAsia="ar-SA"/>
    </w:rPr>
  </w:style>
  <w:style w:type="character" w:customStyle="1" w:styleId="Nagwek3Znak">
    <w:name w:val="Nagłówek 3 Znak"/>
    <w:link w:val="Nagwek3"/>
    <w:uiPriority w:val="9"/>
    <w:rsid w:val="00AD5677"/>
    <w:rPr>
      <w:rFonts w:ascii="Helvetica" w:hAnsi="Helvetica" w:cs="Helvetica"/>
      <w:bCs/>
      <w:sz w:val="24"/>
      <w:szCs w:val="24"/>
      <w:lang w:eastAsia="ar-SA"/>
    </w:rPr>
  </w:style>
  <w:style w:type="character" w:customStyle="1" w:styleId="Nagwek4Znak">
    <w:name w:val="Nagłówek 4 Znak"/>
    <w:link w:val="Nagwek4"/>
    <w:uiPriority w:val="9"/>
    <w:rsid w:val="00AD5677"/>
    <w:rPr>
      <w:rFonts w:ascii="Helvetica" w:hAnsi="Helvetica" w:cs="Arial"/>
      <w:sz w:val="24"/>
      <w:szCs w:val="24"/>
      <w:lang w:eastAsia="ar-SA"/>
    </w:rPr>
  </w:style>
  <w:style w:type="character" w:customStyle="1" w:styleId="Nagwek5Znak">
    <w:name w:val="Nagłówek 5 Znak"/>
    <w:link w:val="Nagwek5"/>
    <w:uiPriority w:val="9"/>
    <w:rsid w:val="00AD5677"/>
    <w:rPr>
      <w:rFonts w:ascii="Arial" w:hAnsi="Arial" w:cs="Arial"/>
      <w:b/>
      <w:bCs/>
      <w:sz w:val="28"/>
      <w:szCs w:val="24"/>
      <w:lang w:eastAsia="ar-SA"/>
    </w:rPr>
  </w:style>
  <w:style w:type="character" w:customStyle="1" w:styleId="Nagwek6Znak">
    <w:name w:val="Nagłówek 6 Znak"/>
    <w:link w:val="Nagwek6"/>
    <w:uiPriority w:val="9"/>
    <w:rsid w:val="00AD5677"/>
    <w:rPr>
      <w:rFonts w:ascii="Arial" w:hAnsi="Arial" w:cs="Arial"/>
      <w:b/>
      <w:bCs/>
      <w:sz w:val="24"/>
      <w:szCs w:val="24"/>
      <w:lang w:eastAsia="ar-SA"/>
    </w:rPr>
  </w:style>
  <w:style w:type="character" w:customStyle="1" w:styleId="Nagwek7Znak">
    <w:name w:val="Nagłówek 7 Znak"/>
    <w:link w:val="Nagwek7"/>
    <w:uiPriority w:val="9"/>
    <w:rsid w:val="00AD5677"/>
    <w:rPr>
      <w:rFonts w:ascii="Arial" w:hAnsi="Arial" w:cs="Arial"/>
      <w:sz w:val="24"/>
      <w:szCs w:val="24"/>
      <w:lang w:eastAsia="ar-SA"/>
    </w:rPr>
  </w:style>
  <w:style w:type="character" w:customStyle="1" w:styleId="Nagwek8Znak">
    <w:name w:val="Nagłówek 8 Znak"/>
    <w:link w:val="Nagwek8"/>
    <w:uiPriority w:val="9"/>
    <w:rsid w:val="00AD5677"/>
    <w:rPr>
      <w:rFonts w:ascii="Arial" w:hAnsi="Arial" w:cs="Arial"/>
      <w:i/>
      <w:iCs/>
      <w:sz w:val="24"/>
      <w:szCs w:val="24"/>
      <w:lang w:eastAsia="ar-SA"/>
    </w:rPr>
  </w:style>
  <w:style w:type="character" w:customStyle="1" w:styleId="Nagwek9Znak">
    <w:name w:val="Nagłówek 9 Znak"/>
    <w:link w:val="Nagwek9"/>
    <w:uiPriority w:val="9"/>
    <w:rsid w:val="00AD5677"/>
    <w:rPr>
      <w:rFonts w:ascii="Arial" w:hAnsi="Arial" w:cs="Arial"/>
      <w:sz w:val="22"/>
      <w:szCs w:val="22"/>
      <w:lang w:eastAsia="ar-SA"/>
    </w:rPr>
  </w:style>
  <w:style w:type="character" w:customStyle="1" w:styleId="WW8Num1z0">
    <w:name w:val="WW8Num1z0"/>
    <w:rsid w:val="00AD5677"/>
    <w:rPr>
      <w:rFonts w:ascii="Wingdings" w:hAnsi="Wingdings" w:cs="Wingdings"/>
    </w:rPr>
  </w:style>
  <w:style w:type="character" w:customStyle="1" w:styleId="WW8Num1z1">
    <w:name w:val="WW8Num1z1"/>
    <w:rsid w:val="00AD5677"/>
    <w:rPr>
      <w:rFonts w:ascii="Courier New" w:hAnsi="Courier New" w:cs="Courier New"/>
    </w:rPr>
  </w:style>
  <w:style w:type="character" w:customStyle="1" w:styleId="WW8Num1z2">
    <w:name w:val="WW8Num1z2"/>
    <w:rsid w:val="00AD5677"/>
    <w:rPr>
      <w:b w:val="0"/>
      <w:i w:val="0"/>
      <w:strike w:val="0"/>
      <w:dstrike w:val="0"/>
      <w:color w:val="auto"/>
      <w:u w:val="single"/>
    </w:rPr>
  </w:style>
  <w:style w:type="character" w:customStyle="1" w:styleId="WW8Num1z3">
    <w:name w:val="WW8Num1z3"/>
    <w:rsid w:val="00AD5677"/>
    <w:rPr>
      <w:rFonts w:ascii="Symbol" w:hAnsi="Symbol" w:cs="Symbol"/>
    </w:rPr>
  </w:style>
  <w:style w:type="character" w:customStyle="1" w:styleId="WW8Num3z0">
    <w:name w:val="WW8Num3z0"/>
    <w:rsid w:val="00AD5677"/>
    <w:rPr>
      <w:b w:val="0"/>
    </w:rPr>
  </w:style>
  <w:style w:type="character" w:customStyle="1" w:styleId="WW8Num3z3">
    <w:name w:val="WW8Num3z3"/>
    <w:rsid w:val="00AD5677"/>
    <w:rPr>
      <w:rFonts w:ascii="Times New Roman" w:eastAsia="Times New Roman" w:hAnsi="Times New Roman" w:cs="Times New Roman"/>
    </w:rPr>
  </w:style>
  <w:style w:type="character" w:customStyle="1" w:styleId="WW8Num5z0">
    <w:name w:val="WW8Num5z0"/>
    <w:rsid w:val="00AD5677"/>
    <w:rPr>
      <w:rFonts w:ascii="Symbol" w:hAnsi="Symbol" w:cs="Symbol"/>
      <w:color w:val="auto"/>
    </w:rPr>
  </w:style>
  <w:style w:type="character" w:customStyle="1" w:styleId="WW8Num6z0">
    <w:name w:val="WW8Num6z0"/>
    <w:rsid w:val="00AD5677"/>
    <w:rPr>
      <w:b w:val="0"/>
      <w:sz w:val="24"/>
      <w:szCs w:val="24"/>
    </w:rPr>
  </w:style>
  <w:style w:type="character" w:customStyle="1" w:styleId="WW8Num6z4">
    <w:name w:val="WW8Num6z4"/>
    <w:rsid w:val="00AD5677"/>
    <w:rPr>
      <w:rFonts w:ascii="Courier New" w:hAnsi="Courier New" w:cs="Courier New"/>
    </w:rPr>
  </w:style>
  <w:style w:type="character" w:customStyle="1" w:styleId="WW8Num6z5">
    <w:name w:val="WW8Num6z5"/>
    <w:rsid w:val="00AD5677"/>
    <w:rPr>
      <w:rFonts w:ascii="Wingdings" w:hAnsi="Wingdings" w:cs="Wingdings"/>
    </w:rPr>
  </w:style>
  <w:style w:type="character" w:customStyle="1" w:styleId="WW8Num6z6">
    <w:name w:val="WW8Num6z6"/>
    <w:rsid w:val="00AD5677"/>
    <w:rPr>
      <w:rFonts w:ascii="Symbol" w:hAnsi="Symbol" w:cs="Symbol"/>
    </w:rPr>
  </w:style>
  <w:style w:type="character" w:customStyle="1" w:styleId="WW8Num8z0">
    <w:name w:val="WW8Num8z0"/>
    <w:rsid w:val="00AD5677"/>
    <w:rPr>
      <w:color w:val="auto"/>
    </w:rPr>
  </w:style>
  <w:style w:type="character" w:customStyle="1" w:styleId="WW8Num9z0">
    <w:name w:val="WW8Num9z0"/>
    <w:rsid w:val="00AD5677"/>
    <w:rPr>
      <w:color w:val="auto"/>
    </w:rPr>
  </w:style>
  <w:style w:type="character" w:customStyle="1" w:styleId="WW8Num9z1">
    <w:name w:val="WW8Num9z1"/>
    <w:rsid w:val="00AD5677"/>
    <w:rPr>
      <w:color w:val="auto"/>
    </w:rPr>
  </w:style>
  <w:style w:type="character" w:customStyle="1" w:styleId="WW8Num10z1">
    <w:name w:val="WW8Num10z1"/>
    <w:rsid w:val="00AD5677"/>
    <w:rPr>
      <w:b w:val="0"/>
    </w:rPr>
  </w:style>
  <w:style w:type="character" w:customStyle="1" w:styleId="WW8Num11z0">
    <w:name w:val="WW8Num11z0"/>
    <w:rsid w:val="00AD5677"/>
    <w:rPr>
      <w:rFonts w:ascii="Times New Roman" w:hAnsi="Times New Roman" w:cs="Times New Roman"/>
      <w:b w:val="0"/>
      <w:bCs w:val="0"/>
      <w:i w:val="0"/>
      <w:iCs w:val="0"/>
      <w:caps w:val="0"/>
      <w:smallCaps w:val="0"/>
      <w:strike w:val="0"/>
      <w:dstrike w:val="0"/>
      <w:vanish w:val="0"/>
      <w:color w:val="0000FF"/>
      <w:spacing w:val="0"/>
      <w:kern w:val="1"/>
      <w:position w:val="0"/>
      <w:sz w:val="36"/>
      <w:szCs w:val="36"/>
      <w:u w:val="none"/>
      <w:vertAlign w:val="baseline"/>
      <w:em w:val="none"/>
    </w:rPr>
  </w:style>
  <w:style w:type="character" w:customStyle="1" w:styleId="WW8Num12z0">
    <w:name w:val="WW8Num12z0"/>
    <w:rsid w:val="00AD5677"/>
    <w:rPr>
      <w:color w:val="000000"/>
    </w:rPr>
  </w:style>
  <w:style w:type="character" w:customStyle="1" w:styleId="WW8Num13z0">
    <w:name w:val="WW8Num13z0"/>
    <w:rsid w:val="00AD5677"/>
    <w:rPr>
      <w:b w:val="0"/>
      <w:i w:val="0"/>
      <w:strike w:val="0"/>
      <w:dstrike w:val="0"/>
      <w:color w:val="auto"/>
      <w:position w:val="0"/>
      <w:sz w:val="24"/>
      <w:vertAlign w:val="baseline"/>
    </w:rPr>
  </w:style>
  <w:style w:type="character" w:customStyle="1" w:styleId="WW8Num15z0">
    <w:name w:val="WW8Num15z0"/>
    <w:rsid w:val="00AD5677"/>
    <w:rPr>
      <w:b w:val="0"/>
    </w:rPr>
  </w:style>
  <w:style w:type="character" w:customStyle="1" w:styleId="WW8Num16z0">
    <w:name w:val="WW8Num16z0"/>
    <w:rsid w:val="00AD5677"/>
    <w:rPr>
      <w:strike w:val="0"/>
      <w:dstrike w:val="0"/>
      <w:color w:val="auto"/>
    </w:rPr>
  </w:style>
  <w:style w:type="character" w:customStyle="1" w:styleId="WW8Num17z0">
    <w:name w:val="WW8Num17z0"/>
    <w:rsid w:val="00AD5677"/>
    <w:rPr>
      <w:color w:val="000000"/>
    </w:rPr>
  </w:style>
  <w:style w:type="character" w:customStyle="1" w:styleId="WW8Num17z1">
    <w:name w:val="WW8Num17z1"/>
    <w:rsid w:val="00AD5677"/>
    <w:rPr>
      <w:rFonts w:ascii="Symbol" w:hAnsi="Symbol" w:cs="Symbol"/>
      <w:color w:val="000000"/>
    </w:rPr>
  </w:style>
  <w:style w:type="character" w:customStyle="1" w:styleId="WW8Num18z1">
    <w:name w:val="WW8Num18z1"/>
    <w:rsid w:val="00AD5677"/>
    <w:rPr>
      <w:b w:val="0"/>
    </w:rPr>
  </w:style>
  <w:style w:type="character" w:customStyle="1" w:styleId="WW8Num20z0">
    <w:name w:val="WW8Num20z0"/>
    <w:rsid w:val="00AD5677"/>
    <w:rPr>
      <w:rFonts w:ascii="Arial" w:hAnsi="Arial" w:cs="Arial"/>
      <w:b/>
      <w:i w:val="0"/>
      <w:sz w:val="22"/>
      <w:szCs w:val="22"/>
    </w:rPr>
  </w:style>
  <w:style w:type="character" w:customStyle="1" w:styleId="WW8Num20z1">
    <w:name w:val="WW8Num20z1"/>
    <w:rsid w:val="00AD5677"/>
    <w:rPr>
      <w:b w:val="0"/>
      <w:i w:val="0"/>
      <w:sz w:val="22"/>
      <w:szCs w:val="22"/>
    </w:rPr>
  </w:style>
  <w:style w:type="character" w:customStyle="1" w:styleId="WW8Num20z2">
    <w:name w:val="WW8Num20z2"/>
    <w:rsid w:val="00AD5677"/>
    <w:rPr>
      <w:rFonts w:ascii="Tahoma" w:hAnsi="Tahoma" w:cs="Tahoma"/>
      <w:b/>
      <w:i w:val="0"/>
      <w:strike w:val="0"/>
      <w:dstrike w:val="0"/>
      <w:sz w:val="20"/>
      <w:szCs w:val="20"/>
    </w:rPr>
  </w:style>
  <w:style w:type="character" w:customStyle="1" w:styleId="WW8Num20z3">
    <w:name w:val="WW8Num20z3"/>
    <w:rsid w:val="00AD5677"/>
    <w:rPr>
      <w:b w:val="0"/>
      <w:i w:val="0"/>
      <w:sz w:val="20"/>
      <w:szCs w:val="20"/>
    </w:rPr>
  </w:style>
  <w:style w:type="character" w:customStyle="1" w:styleId="WW8Num21z0">
    <w:name w:val="WW8Num21z0"/>
    <w:rsid w:val="00AD5677"/>
    <w:rPr>
      <w:rFonts w:ascii="Symbol" w:hAnsi="Symbol" w:cs="Symbol"/>
      <w:color w:val="auto"/>
    </w:rPr>
  </w:style>
  <w:style w:type="character" w:customStyle="1" w:styleId="WW8Num21z1">
    <w:name w:val="WW8Num21z1"/>
    <w:rsid w:val="00AD5677"/>
    <w:rPr>
      <w:rFonts w:ascii="Courier New" w:hAnsi="Courier New" w:cs="Courier New"/>
    </w:rPr>
  </w:style>
  <w:style w:type="character" w:customStyle="1" w:styleId="WW8Num21z4">
    <w:name w:val="WW8Num21z4"/>
    <w:rsid w:val="00AD5677"/>
    <w:rPr>
      <w:rFonts w:ascii="Courier New" w:hAnsi="Courier New" w:cs="Courier New"/>
    </w:rPr>
  </w:style>
  <w:style w:type="character" w:customStyle="1" w:styleId="WW8Num21z5">
    <w:name w:val="WW8Num21z5"/>
    <w:rsid w:val="00AD5677"/>
    <w:rPr>
      <w:rFonts w:ascii="Wingdings" w:hAnsi="Wingdings" w:cs="Wingdings"/>
    </w:rPr>
  </w:style>
  <w:style w:type="character" w:customStyle="1" w:styleId="WW8Num21z6">
    <w:name w:val="WW8Num21z6"/>
    <w:rsid w:val="00AD5677"/>
    <w:rPr>
      <w:rFonts w:ascii="Symbol" w:hAnsi="Symbol" w:cs="Symbol"/>
    </w:rPr>
  </w:style>
  <w:style w:type="character" w:customStyle="1" w:styleId="WW8Num22z0">
    <w:name w:val="WW8Num22z0"/>
    <w:rsid w:val="00AD5677"/>
    <w:rPr>
      <w:b w:val="0"/>
    </w:rPr>
  </w:style>
  <w:style w:type="character" w:customStyle="1" w:styleId="WW8Num22z1">
    <w:name w:val="WW8Num22z1"/>
    <w:rsid w:val="00AD5677"/>
    <w:rPr>
      <w:rFonts w:ascii="Times New Roman" w:eastAsia="Times New Roman" w:hAnsi="Times New Roman" w:cs="Times New Roman"/>
    </w:rPr>
  </w:style>
  <w:style w:type="character" w:customStyle="1" w:styleId="WW8Num25z0">
    <w:name w:val="WW8Num25z0"/>
    <w:rsid w:val="00AD5677"/>
    <w:rPr>
      <w:rFonts w:ascii="Calibri" w:hAnsi="Calibri" w:cs="Calibri"/>
      <w:b w:val="0"/>
    </w:rPr>
  </w:style>
  <w:style w:type="character" w:customStyle="1" w:styleId="WW8Num25z4">
    <w:name w:val="WW8Num25z4"/>
    <w:rsid w:val="00AD5677"/>
    <w:rPr>
      <w:rFonts w:ascii="Courier New" w:hAnsi="Courier New" w:cs="Courier New"/>
    </w:rPr>
  </w:style>
  <w:style w:type="character" w:customStyle="1" w:styleId="WW8Num25z5">
    <w:name w:val="WW8Num25z5"/>
    <w:rsid w:val="00AD5677"/>
    <w:rPr>
      <w:rFonts w:ascii="Wingdings" w:hAnsi="Wingdings" w:cs="Wingdings"/>
    </w:rPr>
  </w:style>
  <w:style w:type="character" w:customStyle="1" w:styleId="WW8Num25z6">
    <w:name w:val="WW8Num25z6"/>
    <w:rsid w:val="00AD5677"/>
    <w:rPr>
      <w:rFonts w:ascii="Symbol" w:hAnsi="Symbol" w:cs="Symbol"/>
    </w:rPr>
  </w:style>
  <w:style w:type="character" w:customStyle="1" w:styleId="WW8Num26z0">
    <w:name w:val="WW8Num26z0"/>
    <w:rsid w:val="00AD5677"/>
    <w:rPr>
      <w:rFonts w:ascii="Calibri" w:hAnsi="Calibri" w:cs="Arial"/>
    </w:rPr>
  </w:style>
  <w:style w:type="character" w:customStyle="1" w:styleId="WW8Num26z4">
    <w:name w:val="WW8Num26z4"/>
    <w:rsid w:val="00AD5677"/>
    <w:rPr>
      <w:rFonts w:ascii="Courier New" w:hAnsi="Courier New" w:cs="Courier New"/>
    </w:rPr>
  </w:style>
  <w:style w:type="character" w:customStyle="1" w:styleId="WW8Num26z5">
    <w:name w:val="WW8Num26z5"/>
    <w:rsid w:val="00AD5677"/>
    <w:rPr>
      <w:rFonts w:ascii="Wingdings" w:hAnsi="Wingdings" w:cs="Wingdings"/>
    </w:rPr>
  </w:style>
  <w:style w:type="character" w:customStyle="1" w:styleId="WW8Num26z6">
    <w:name w:val="WW8Num26z6"/>
    <w:rsid w:val="00AD5677"/>
    <w:rPr>
      <w:rFonts w:ascii="Symbol" w:hAnsi="Symbol" w:cs="Symbol"/>
    </w:rPr>
  </w:style>
  <w:style w:type="character" w:customStyle="1" w:styleId="WW8Num29z0">
    <w:name w:val="WW8Num29z0"/>
    <w:rsid w:val="00AD5677"/>
    <w:rPr>
      <w:rFonts w:ascii="Arial" w:hAnsi="Arial" w:cs="Arial"/>
      <w:b/>
      <w:i w:val="0"/>
      <w:sz w:val="22"/>
      <w:szCs w:val="22"/>
    </w:rPr>
  </w:style>
  <w:style w:type="character" w:customStyle="1" w:styleId="WW8Num31z0">
    <w:name w:val="WW8Num31z0"/>
    <w:rsid w:val="00AD5677"/>
    <w:rPr>
      <w:b w:val="0"/>
    </w:rPr>
  </w:style>
  <w:style w:type="character" w:customStyle="1" w:styleId="WW8Num37z0">
    <w:name w:val="WW8Num37z0"/>
    <w:rsid w:val="00AD5677"/>
    <w:rPr>
      <w:rFonts w:eastAsia="Andale Sans UI" w:cs="Times New Roman"/>
    </w:rPr>
  </w:style>
  <w:style w:type="character" w:customStyle="1" w:styleId="Domylnaczcionkaakapitu3">
    <w:name w:val="Domyślna czcionka akapitu3"/>
    <w:rsid w:val="00AD5677"/>
  </w:style>
  <w:style w:type="character" w:customStyle="1" w:styleId="WW8Num7z0">
    <w:name w:val="WW8Num7z0"/>
    <w:rsid w:val="00AD5677"/>
    <w:rPr>
      <w:b w:val="0"/>
      <w:sz w:val="24"/>
      <w:szCs w:val="24"/>
    </w:rPr>
  </w:style>
  <w:style w:type="character" w:customStyle="1" w:styleId="WW8Num7z4">
    <w:name w:val="WW8Num7z4"/>
    <w:rsid w:val="00AD5677"/>
    <w:rPr>
      <w:rFonts w:ascii="Courier New" w:hAnsi="Courier New" w:cs="Courier New"/>
    </w:rPr>
  </w:style>
  <w:style w:type="character" w:customStyle="1" w:styleId="WW8Num7z5">
    <w:name w:val="WW8Num7z5"/>
    <w:rsid w:val="00AD5677"/>
    <w:rPr>
      <w:rFonts w:ascii="Wingdings" w:hAnsi="Wingdings" w:cs="Wingdings"/>
    </w:rPr>
  </w:style>
  <w:style w:type="character" w:customStyle="1" w:styleId="WW8Num7z6">
    <w:name w:val="WW8Num7z6"/>
    <w:rsid w:val="00AD5677"/>
    <w:rPr>
      <w:rFonts w:ascii="Symbol" w:hAnsi="Symbol" w:cs="Symbol"/>
    </w:rPr>
  </w:style>
  <w:style w:type="character" w:customStyle="1" w:styleId="WW8Num10z0">
    <w:name w:val="WW8Num10z0"/>
    <w:rsid w:val="00AD5677"/>
    <w:rPr>
      <w:color w:val="auto"/>
      <w:sz w:val="26"/>
      <w:szCs w:val="26"/>
    </w:rPr>
  </w:style>
  <w:style w:type="character" w:customStyle="1" w:styleId="WW8Num14z0">
    <w:name w:val="WW8Num14z0"/>
    <w:rsid w:val="00AD5677"/>
    <w:rPr>
      <w:color w:val="auto"/>
    </w:rPr>
  </w:style>
  <w:style w:type="character" w:customStyle="1" w:styleId="WW8Num18z0">
    <w:name w:val="WW8Num18z0"/>
    <w:rsid w:val="00AD5677"/>
    <w:rPr>
      <w:b w:val="0"/>
      <w:sz w:val="24"/>
      <w:szCs w:val="24"/>
    </w:rPr>
  </w:style>
  <w:style w:type="character" w:customStyle="1" w:styleId="WW8Num23z0">
    <w:name w:val="WW8Num23z0"/>
    <w:rsid w:val="00AD5677"/>
    <w:rPr>
      <w:strike w:val="0"/>
      <w:dstrike w:val="0"/>
      <w:color w:val="auto"/>
    </w:rPr>
  </w:style>
  <w:style w:type="character" w:customStyle="1" w:styleId="WW8Num24z0">
    <w:name w:val="WW8Num24z0"/>
    <w:rsid w:val="00AD5677"/>
    <w:rPr>
      <w:rFonts w:ascii="Arial" w:hAnsi="Arial" w:cs="Arial"/>
    </w:rPr>
  </w:style>
  <w:style w:type="character" w:customStyle="1" w:styleId="WW8Num24z1">
    <w:name w:val="WW8Num24z1"/>
    <w:rsid w:val="00AD5677"/>
    <w:rPr>
      <w:rFonts w:ascii="Arial" w:eastAsia="Times New Roman" w:hAnsi="Arial" w:cs="Arial"/>
    </w:rPr>
  </w:style>
  <w:style w:type="character" w:customStyle="1" w:styleId="WW8Num29z1">
    <w:name w:val="WW8Num29z1"/>
    <w:rsid w:val="00AD5677"/>
    <w:rPr>
      <w:b w:val="0"/>
      <w:i w:val="0"/>
      <w:sz w:val="22"/>
      <w:szCs w:val="22"/>
    </w:rPr>
  </w:style>
  <w:style w:type="character" w:customStyle="1" w:styleId="WW8Num29z2">
    <w:name w:val="WW8Num29z2"/>
    <w:rsid w:val="00AD5677"/>
    <w:rPr>
      <w:rFonts w:ascii="Tahoma" w:hAnsi="Tahoma" w:cs="Tahoma"/>
      <w:b/>
      <w:i w:val="0"/>
      <w:strike w:val="0"/>
      <w:dstrike w:val="0"/>
      <w:sz w:val="20"/>
      <w:szCs w:val="20"/>
    </w:rPr>
  </w:style>
  <w:style w:type="character" w:customStyle="1" w:styleId="WW8Num29z3">
    <w:name w:val="WW8Num29z3"/>
    <w:rsid w:val="00AD5677"/>
    <w:rPr>
      <w:b w:val="0"/>
      <w:i w:val="0"/>
      <w:sz w:val="20"/>
      <w:szCs w:val="20"/>
    </w:rPr>
  </w:style>
  <w:style w:type="character" w:customStyle="1" w:styleId="WW8Num30z0">
    <w:name w:val="WW8Num30z0"/>
    <w:rsid w:val="00AD5677"/>
    <w:rPr>
      <w:b w:val="0"/>
    </w:rPr>
  </w:style>
  <w:style w:type="character" w:customStyle="1" w:styleId="WW8Num30z1">
    <w:name w:val="WW8Num30z1"/>
    <w:rsid w:val="00AD5677"/>
    <w:rPr>
      <w:rFonts w:ascii="Courier New" w:hAnsi="Courier New" w:cs="Courier New"/>
    </w:rPr>
  </w:style>
  <w:style w:type="character" w:customStyle="1" w:styleId="WW8Num30z4">
    <w:name w:val="WW8Num30z4"/>
    <w:rsid w:val="00AD5677"/>
    <w:rPr>
      <w:rFonts w:ascii="Courier New" w:hAnsi="Courier New" w:cs="Courier New"/>
    </w:rPr>
  </w:style>
  <w:style w:type="character" w:customStyle="1" w:styleId="WW8Num30z5">
    <w:name w:val="WW8Num30z5"/>
    <w:rsid w:val="00AD5677"/>
    <w:rPr>
      <w:rFonts w:ascii="Wingdings" w:hAnsi="Wingdings" w:cs="Wingdings"/>
    </w:rPr>
  </w:style>
  <w:style w:type="character" w:customStyle="1" w:styleId="WW8Num30z6">
    <w:name w:val="WW8Num30z6"/>
    <w:rsid w:val="00AD5677"/>
    <w:rPr>
      <w:rFonts w:ascii="Symbol" w:hAnsi="Symbol" w:cs="Symbol"/>
    </w:rPr>
  </w:style>
  <w:style w:type="character" w:customStyle="1" w:styleId="WW8Num31z1">
    <w:name w:val="WW8Num31z1"/>
    <w:rsid w:val="00AD5677"/>
    <w:rPr>
      <w:rFonts w:ascii="Times New Roman" w:eastAsia="Times New Roman" w:hAnsi="Times New Roman" w:cs="Times New Roman"/>
    </w:rPr>
  </w:style>
  <w:style w:type="character" w:customStyle="1" w:styleId="WW8Num34z0">
    <w:name w:val="WW8Num34z0"/>
    <w:rsid w:val="00AD5677"/>
    <w:rPr>
      <w:rFonts w:ascii="Calibri" w:hAnsi="Calibri" w:cs="Calibri"/>
      <w:b w:val="0"/>
    </w:rPr>
  </w:style>
  <w:style w:type="character" w:customStyle="1" w:styleId="WW8Num34z4">
    <w:name w:val="WW8Num34z4"/>
    <w:rsid w:val="00AD5677"/>
    <w:rPr>
      <w:rFonts w:ascii="Courier New" w:hAnsi="Courier New" w:cs="Courier New"/>
    </w:rPr>
  </w:style>
  <w:style w:type="character" w:customStyle="1" w:styleId="WW8Num34z5">
    <w:name w:val="WW8Num34z5"/>
    <w:rsid w:val="00AD5677"/>
    <w:rPr>
      <w:rFonts w:ascii="Wingdings" w:hAnsi="Wingdings" w:cs="Wingdings"/>
    </w:rPr>
  </w:style>
  <w:style w:type="character" w:customStyle="1" w:styleId="WW8Num34z6">
    <w:name w:val="WW8Num34z6"/>
    <w:rsid w:val="00AD5677"/>
    <w:rPr>
      <w:rFonts w:ascii="Symbol" w:hAnsi="Symbol" w:cs="Symbol"/>
    </w:rPr>
  </w:style>
  <w:style w:type="character" w:customStyle="1" w:styleId="WW8Num35z0">
    <w:name w:val="WW8Num35z0"/>
    <w:rsid w:val="00AD5677"/>
    <w:rPr>
      <w:rFonts w:ascii="Symbol" w:hAnsi="Symbol" w:cs="Symbol"/>
      <w:color w:val="auto"/>
    </w:rPr>
  </w:style>
  <w:style w:type="character" w:customStyle="1" w:styleId="WW8Num35z4">
    <w:name w:val="WW8Num35z4"/>
    <w:rsid w:val="00AD5677"/>
    <w:rPr>
      <w:rFonts w:ascii="Courier New" w:hAnsi="Courier New" w:cs="Courier New"/>
    </w:rPr>
  </w:style>
  <w:style w:type="character" w:customStyle="1" w:styleId="WW8Num35z5">
    <w:name w:val="WW8Num35z5"/>
    <w:rsid w:val="00AD5677"/>
    <w:rPr>
      <w:rFonts w:ascii="Wingdings" w:hAnsi="Wingdings" w:cs="Wingdings"/>
    </w:rPr>
  </w:style>
  <w:style w:type="character" w:customStyle="1" w:styleId="WW8Num35z6">
    <w:name w:val="WW8Num35z6"/>
    <w:rsid w:val="00AD5677"/>
    <w:rPr>
      <w:rFonts w:ascii="Symbol" w:hAnsi="Symbol" w:cs="Symbol"/>
    </w:rPr>
  </w:style>
  <w:style w:type="character" w:customStyle="1" w:styleId="WW8Num36z0">
    <w:name w:val="WW8Num36z0"/>
    <w:rsid w:val="00AD5677"/>
    <w:rPr>
      <w:rFonts w:eastAsia="Andale Sans UI" w:cs="Times New Roman"/>
    </w:rPr>
  </w:style>
  <w:style w:type="character" w:customStyle="1" w:styleId="WW8Num41z0">
    <w:name w:val="WW8Num41z0"/>
    <w:rsid w:val="00AD5677"/>
    <w:rPr>
      <w:rFonts w:ascii="Times New Roman" w:hAnsi="Times New Roman" w:cs="Times New Roman"/>
    </w:rPr>
  </w:style>
  <w:style w:type="character" w:customStyle="1" w:styleId="WW8Num44z0">
    <w:name w:val="WW8Num44z0"/>
    <w:rsid w:val="00AD5677"/>
    <w:rPr>
      <w:b w:val="0"/>
      <w:sz w:val="24"/>
      <w:szCs w:val="24"/>
    </w:rPr>
  </w:style>
  <w:style w:type="character" w:customStyle="1" w:styleId="Domylnaczcionkaakapitu2">
    <w:name w:val="Domyślna czcionka akapitu2"/>
    <w:rsid w:val="00AD5677"/>
  </w:style>
  <w:style w:type="character" w:customStyle="1" w:styleId="WW8Num4z3">
    <w:name w:val="WW8Num4z3"/>
    <w:rsid w:val="00AD5677"/>
    <w:rPr>
      <w:rFonts w:ascii="Times New Roman" w:eastAsia="Times New Roman" w:hAnsi="Times New Roman" w:cs="Times New Roman"/>
    </w:rPr>
  </w:style>
  <w:style w:type="character" w:customStyle="1" w:styleId="WW8Num5z1">
    <w:name w:val="WW8Num5z1"/>
    <w:rsid w:val="00AD5677"/>
    <w:rPr>
      <w:color w:val="auto"/>
    </w:rPr>
  </w:style>
  <w:style w:type="character" w:customStyle="1" w:styleId="WW8Num5z2">
    <w:name w:val="WW8Num5z2"/>
    <w:rsid w:val="00AD5677"/>
    <w:rPr>
      <w:rFonts w:ascii="Wingdings" w:hAnsi="Wingdings" w:cs="Wingdings"/>
    </w:rPr>
  </w:style>
  <w:style w:type="character" w:customStyle="1" w:styleId="WW8Num5z3">
    <w:name w:val="WW8Num5z3"/>
    <w:rsid w:val="00AD5677"/>
    <w:rPr>
      <w:rFonts w:ascii="Symbol" w:hAnsi="Symbol" w:cs="Symbol"/>
    </w:rPr>
  </w:style>
  <w:style w:type="character" w:customStyle="1" w:styleId="WW8Num5z4">
    <w:name w:val="WW8Num5z4"/>
    <w:rsid w:val="00AD5677"/>
    <w:rPr>
      <w:rFonts w:ascii="Courier New" w:hAnsi="Courier New" w:cs="Courier New"/>
    </w:rPr>
  </w:style>
  <w:style w:type="character" w:customStyle="1" w:styleId="WW8Num6z1">
    <w:name w:val="WW8Num6z1"/>
    <w:rsid w:val="00AD5677"/>
    <w:rPr>
      <w:rFonts w:ascii="Symbol" w:hAnsi="Symbol" w:cs="Symbol"/>
    </w:rPr>
  </w:style>
  <w:style w:type="character" w:customStyle="1" w:styleId="WW8Num10z4">
    <w:name w:val="WW8Num10z4"/>
    <w:rsid w:val="00AD5677"/>
    <w:rPr>
      <w:rFonts w:ascii="Courier New" w:hAnsi="Courier New" w:cs="Courier New"/>
    </w:rPr>
  </w:style>
  <w:style w:type="character" w:customStyle="1" w:styleId="WW8Num10z5">
    <w:name w:val="WW8Num10z5"/>
    <w:rsid w:val="00AD5677"/>
    <w:rPr>
      <w:rFonts w:ascii="Wingdings" w:hAnsi="Wingdings" w:cs="Wingdings"/>
    </w:rPr>
  </w:style>
  <w:style w:type="character" w:customStyle="1" w:styleId="WW8Num10z6">
    <w:name w:val="WW8Num10z6"/>
    <w:rsid w:val="00AD5677"/>
    <w:rPr>
      <w:rFonts w:ascii="Symbol" w:hAnsi="Symbol" w:cs="Symbol"/>
    </w:rPr>
  </w:style>
  <w:style w:type="character" w:customStyle="1" w:styleId="WW8Num11z1">
    <w:name w:val="WW8Num11z1"/>
    <w:rsid w:val="00AD5677"/>
    <w:rPr>
      <w:b w:val="0"/>
      <w:strike w:val="0"/>
      <w:dstrike w:val="0"/>
      <w:color w:val="auto"/>
    </w:rPr>
  </w:style>
  <w:style w:type="character" w:customStyle="1" w:styleId="WW8Num11z2">
    <w:name w:val="WW8Num11z2"/>
    <w:rsid w:val="00AD5677"/>
    <w:rPr>
      <w:b w:val="0"/>
      <w:i w:val="0"/>
      <w:strike w:val="0"/>
      <w:dstrike w:val="0"/>
      <w:color w:val="auto"/>
      <w:u w:val="single"/>
    </w:rPr>
  </w:style>
  <w:style w:type="character" w:customStyle="1" w:styleId="WW8Num11z3">
    <w:name w:val="WW8Num11z3"/>
    <w:rsid w:val="00AD5677"/>
    <w:rPr>
      <w:i/>
      <w:color w:val="auto"/>
    </w:rPr>
  </w:style>
  <w:style w:type="character" w:customStyle="1" w:styleId="WW8Num19z0">
    <w:name w:val="WW8Num19z0"/>
    <w:rsid w:val="00AD5677"/>
    <w:rPr>
      <w:color w:val="auto"/>
    </w:rPr>
  </w:style>
  <w:style w:type="character" w:customStyle="1" w:styleId="WW8Num21z2">
    <w:name w:val="WW8Num21z2"/>
    <w:rsid w:val="00AD5677"/>
    <w:rPr>
      <w:rFonts w:ascii="Wingdings" w:hAnsi="Wingdings" w:cs="Wingdings"/>
    </w:rPr>
  </w:style>
  <w:style w:type="character" w:customStyle="1" w:styleId="WW8Num21z3">
    <w:name w:val="WW8Num21z3"/>
    <w:rsid w:val="00AD5677"/>
    <w:rPr>
      <w:rFonts w:ascii="Symbol" w:hAnsi="Symbol" w:cs="Symbol"/>
    </w:rPr>
  </w:style>
  <w:style w:type="character" w:customStyle="1" w:styleId="WW8Num30z2">
    <w:name w:val="WW8Num30z2"/>
    <w:rsid w:val="00AD5677"/>
    <w:rPr>
      <w:rFonts w:ascii="Wingdings" w:hAnsi="Wingdings" w:cs="Wingdings"/>
    </w:rPr>
  </w:style>
  <w:style w:type="character" w:customStyle="1" w:styleId="WW8Num30z3">
    <w:name w:val="WW8Num30z3"/>
    <w:rsid w:val="00AD5677"/>
    <w:rPr>
      <w:rFonts w:ascii="Symbol" w:hAnsi="Symbol" w:cs="Symbol"/>
    </w:rPr>
  </w:style>
  <w:style w:type="character" w:customStyle="1" w:styleId="WW8Num33z0">
    <w:name w:val="WW8Num33z0"/>
    <w:rsid w:val="00AD5677"/>
    <w:rPr>
      <w:b w:val="0"/>
      <w:i w:val="0"/>
      <w:sz w:val="24"/>
      <w:szCs w:val="24"/>
    </w:rPr>
  </w:style>
  <w:style w:type="character" w:customStyle="1" w:styleId="WW8Num33z1">
    <w:name w:val="WW8Num33z1"/>
    <w:rsid w:val="00AD5677"/>
    <w:rPr>
      <w:b w:val="0"/>
      <w:i w:val="0"/>
      <w:sz w:val="20"/>
    </w:rPr>
  </w:style>
  <w:style w:type="character" w:customStyle="1" w:styleId="WW8Num34z3">
    <w:name w:val="WW8Num34z3"/>
    <w:rsid w:val="00AD5677"/>
    <w:rPr>
      <w:rFonts w:ascii="Symbol" w:hAnsi="Symbol" w:cs="Symbol"/>
    </w:rPr>
  </w:style>
  <w:style w:type="character" w:customStyle="1" w:styleId="WW8Num35z1">
    <w:name w:val="WW8Num35z1"/>
    <w:rsid w:val="00AD5677"/>
    <w:rPr>
      <w:rFonts w:ascii="Courier New" w:hAnsi="Courier New" w:cs="Courier New"/>
    </w:rPr>
  </w:style>
  <w:style w:type="character" w:customStyle="1" w:styleId="WW8Num35z2">
    <w:name w:val="WW8Num35z2"/>
    <w:rsid w:val="00AD5677"/>
    <w:rPr>
      <w:rFonts w:ascii="Wingdings" w:hAnsi="Wingdings" w:cs="Wingdings"/>
    </w:rPr>
  </w:style>
  <w:style w:type="character" w:customStyle="1" w:styleId="WW8Num35z3">
    <w:name w:val="WW8Num35z3"/>
    <w:rsid w:val="00AD5677"/>
    <w:rPr>
      <w:rFonts w:ascii="Symbol" w:hAnsi="Symbol" w:cs="Symbol"/>
    </w:rPr>
  </w:style>
  <w:style w:type="character" w:customStyle="1" w:styleId="WW8Num39z0">
    <w:name w:val="WW8Num39z0"/>
    <w:rsid w:val="00AD5677"/>
    <w:rPr>
      <w:rFonts w:ascii="Arial" w:hAnsi="Arial" w:cs="Arial"/>
      <w:b/>
      <w:i w:val="0"/>
      <w:sz w:val="22"/>
      <w:szCs w:val="22"/>
    </w:rPr>
  </w:style>
  <w:style w:type="character" w:customStyle="1" w:styleId="WW8Num39z1">
    <w:name w:val="WW8Num39z1"/>
    <w:rsid w:val="00AD5677"/>
    <w:rPr>
      <w:b w:val="0"/>
      <w:i w:val="0"/>
      <w:sz w:val="22"/>
      <w:szCs w:val="22"/>
    </w:rPr>
  </w:style>
  <w:style w:type="character" w:customStyle="1" w:styleId="WW8Num39z2">
    <w:name w:val="WW8Num39z2"/>
    <w:rsid w:val="00AD5677"/>
    <w:rPr>
      <w:rFonts w:ascii="Tahoma" w:hAnsi="Tahoma" w:cs="Tahoma"/>
      <w:b/>
      <w:i w:val="0"/>
      <w:strike w:val="0"/>
      <w:dstrike w:val="0"/>
      <w:sz w:val="20"/>
      <w:szCs w:val="20"/>
    </w:rPr>
  </w:style>
  <w:style w:type="character" w:customStyle="1" w:styleId="WW8Num39z3">
    <w:name w:val="WW8Num39z3"/>
    <w:rsid w:val="00AD5677"/>
    <w:rPr>
      <w:b w:val="0"/>
      <w:i w:val="0"/>
      <w:sz w:val="20"/>
      <w:szCs w:val="20"/>
    </w:rPr>
  </w:style>
  <w:style w:type="character" w:customStyle="1" w:styleId="WW8Num40z0">
    <w:name w:val="WW8Num40z0"/>
    <w:rsid w:val="00AD5677"/>
    <w:rPr>
      <w:color w:val="auto"/>
    </w:rPr>
  </w:style>
  <w:style w:type="character" w:customStyle="1" w:styleId="WW8Num41z1">
    <w:name w:val="WW8Num41z1"/>
    <w:rsid w:val="00AD5677"/>
    <w:rPr>
      <w:rFonts w:ascii="Times New Roman" w:eastAsia="Times New Roman" w:hAnsi="Times New Roman" w:cs="Times New Roman"/>
    </w:rPr>
  </w:style>
  <w:style w:type="character" w:customStyle="1" w:styleId="WW8NumSt32z0">
    <w:name w:val="WW8NumSt32z0"/>
    <w:rsid w:val="00AD5677"/>
    <w:rPr>
      <w:color w:val="auto"/>
      <w:sz w:val="24"/>
    </w:rPr>
  </w:style>
  <w:style w:type="character" w:customStyle="1" w:styleId="Domylnaczcionkaakapitu1">
    <w:name w:val="Domyślna czcionka akapitu1"/>
    <w:qFormat/>
    <w:rsid w:val="00AD5677"/>
  </w:style>
  <w:style w:type="character" w:customStyle="1" w:styleId="Znakiprzypiswdolnych">
    <w:name w:val="Znaki przypisów dolnych"/>
    <w:rsid w:val="00AD5677"/>
    <w:rPr>
      <w:vertAlign w:val="superscript"/>
    </w:rPr>
  </w:style>
  <w:style w:type="character" w:customStyle="1" w:styleId="TekstpodstawowyZnak">
    <w:name w:val="Tekst podstawowy Znak"/>
    <w:rsid w:val="00AD5677"/>
    <w:rPr>
      <w:lang w:val="pl-PL" w:eastAsia="ar-SA" w:bidi="ar-SA"/>
    </w:rPr>
  </w:style>
  <w:style w:type="character" w:styleId="UyteHipercze">
    <w:name w:val="FollowedHyperlink"/>
    <w:rsid w:val="00AD5677"/>
    <w:rPr>
      <w:color w:val="800080"/>
      <w:u w:val="single"/>
    </w:rPr>
  </w:style>
  <w:style w:type="character" w:customStyle="1" w:styleId="Tekstpodstawowywcity2Znak">
    <w:name w:val="Tekst podstawowy wcięty 2 Znak"/>
    <w:rsid w:val="00AD5677"/>
    <w:rPr>
      <w:sz w:val="24"/>
    </w:rPr>
  </w:style>
  <w:style w:type="character" w:customStyle="1" w:styleId="Znakiprzypiswkocowych">
    <w:name w:val="Znaki przypisów końcowych"/>
    <w:rsid w:val="00AD5677"/>
    <w:rPr>
      <w:vertAlign w:val="superscript"/>
    </w:rPr>
  </w:style>
  <w:style w:type="character" w:customStyle="1" w:styleId="ZnakZnak1">
    <w:name w:val="Znak Znak1"/>
    <w:rsid w:val="00AD5677"/>
    <w:rPr>
      <w:sz w:val="24"/>
      <w:lang w:val="pl-PL" w:eastAsia="ar-SA" w:bidi="ar-SA"/>
    </w:rPr>
  </w:style>
  <w:style w:type="character" w:customStyle="1" w:styleId="ZnakZnak">
    <w:name w:val="Znak Znak"/>
    <w:rsid w:val="00AD5677"/>
    <w:rPr>
      <w:rFonts w:ascii="Arial" w:hAnsi="Arial" w:cs="Arial"/>
      <w:sz w:val="24"/>
      <w:szCs w:val="24"/>
      <w:lang w:val="pl-PL" w:eastAsia="ar-SA" w:bidi="ar-SA"/>
    </w:rPr>
  </w:style>
  <w:style w:type="character" w:customStyle="1" w:styleId="akapitdomyslny1">
    <w:name w:val="akapitdomyslny1"/>
    <w:rsid w:val="00AD5677"/>
  </w:style>
  <w:style w:type="character" w:customStyle="1" w:styleId="lmenuitem1">
    <w:name w:val="lmenuitem1"/>
    <w:rsid w:val="00AD5677"/>
  </w:style>
  <w:style w:type="character" w:customStyle="1" w:styleId="paragraphpunkt1">
    <w:name w:val="paragraphpunkt1"/>
    <w:rsid w:val="00AD5677"/>
    <w:rPr>
      <w:b/>
      <w:bCs/>
    </w:rPr>
  </w:style>
  <w:style w:type="character" w:customStyle="1" w:styleId="akapitustep1">
    <w:name w:val="akapitustep1"/>
    <w:rsid w:val="00AD5677"/>
  </w:style>
  <w:style w:type="character" w:customStyle="1" w:styleId="Tekstpodstawowy2Znak">
    <w:name w:val="Tekst podstawowy 2 Znak"/>
    <w:rsid w:val="00AD5677"/>
    <w:rPr>
      <w:rFonts w:ascii="Arial" w:hAnsi="Arial" w:cs="Arial"/>
      <w:sz w:val="24"/>
      <w:szCs w:val="24"/>
    </w:rPr>
  </w:style>
  <w:style w:type="character" w:customStyle="1" w:styleId="TytuZnak">
    <w:name w:val="Tytuł Znak"/>
    <w:rsid w:val="00AD5677"/>
    <w:rPr>
      <w:sz w:val="32"/>
      <w:u w:val="single"/>
    </w:rPr>
  </w:style>
  <w:style w:type="character" w:customStyle="1" w:styleId="StopkaZnak">
    <w:name w:val="Stopka Znak"/>
    <w:uiPriority w:val="99"/>
    <w:rsid w:val="00AD5677"/>
    <w:rPr>
      <w:rFonts w:ascii="Arial" w:hAnsi="Arial" w:cs="Arial"/>
      <w:sz w:val="24"/>
      <w:szCs w:val="24"/>
    </w:rPr>
  </w:style>
  <w:style w:type="character" w:customStyle="1" w:styleId="object">
    <w:name w:val="object"/>
    <w:rsid w:val="00AD5677"/>
  </w:style>
  <w:style w:type="character" w:customStyle="1" w:styleId="Odwoaniedokomentarza1">
    <w:name w:val="Odwołanie do komentarza1"/>
    <w:rsid w:val="00AD5677"/>
    <w:rPr>
      <w:sz w:val="16"/>
      <w:szCs w:val="16"/>
    </w:rPr>
  </w:style>
  <w:style w:type="character" w:customStyle="1" w:styleId="TekstkomentarzaZnak">
    <w:name w:val="Tekst komentarza Znak"/>
    <w:uiPriority w:val="99"/>
    <w:rsid w:val="00AD5677"/>
    <w:rPr>
      <w:rFonts w:ascii="Arial" w:hAnsi="Arial" w:cs="Arial"/>
    </w:rPr>
  </w:style>
  <w:style w:type="paragraph" w:customStyle="1" w:styleId="Nagwek30">
    <w:name w:val="Nagłówek3"/>
    <w:basedOn w:val="Normalny"/>
    <w:next w:val="Tekstpodstawowy"/>
    <w:rsid w:val="00AD5677"/>
    <w:pPr>
      <w:keepNext/>
      <w:suppressAutoHyphens/>
      <w:spacing w:before="240" w:after="120" w:line="240" w:lineRule="auto"/>
      <w:jc w:val="both"/>
    </w:pPr>
    <w:rPr>
      <w:rFonts w:ascii="Arial" w:eastAsia="Lucida Sans Unicode" w:hAnsi="Arial" w:cs="Mangal"/>
      <w:sz w:val="28"/>
      <w:szCs w:val="28"/>
      <w:lang w:eastAsia="ar-SA"/>
    </w:rPr>
  </w:style>
  <w:style w:type="paragraph" w:styleId="Tekstpodstawowy">
    <w:name w:val="Body Text"/>
    <w:basedOn w:val="Normalny"/>
    <w:link w:val="TekstpodstawowyZnak1"/>
    <w:rsid w:val="00AD5677"/>
    <w:pPr>
      <w:suppressAutoHyphens/>
      <w:spacing w:after="120" w:line="240" w:lineRule="auto"/>
      <w:jc w:val="both"/>
    </w:pPr>
    <w:rPr>
      <w:rFonts w:ascii="Arial" w:eastAsia="Times New Roman" w:hAnsi="Arial" w:cs="Arial"/>
      <w:sz w:val="24"/>
      <w:szCs w:val="24"/>
      <w:lang w:eastAsia="ar-SA"/>
    </w:rPr>
  </w:style>
  <w:style w:type="character" w:customStyle="1" w:styleId="TekstpodstawowyZnak1">
    <w:name w:val="Tekst podstawowy Znak1"/>
    <w:link w:val="Tekstpodstawowy"/>
    <w:rsid w:val="00AD5677"/>
    <w:rPr>
      <w:rFonts w:ascii="Arial" w:hAnsi="Arial" w:cs="Arial"/>
      <w:sz w:val="24"/>
      <w:szCs w:val="24"/>
      <w:lang w:eastAsia="ar-SA"/>
    </w:rPr>
  </w:style>
  <w:style w:type="paragraph" w:styleId="Lista">
    <w:name w:val="List"/>
    <w:basedOn w:val="Normalny"/>
    <w:rsid w:val="00AD5677"/>
    <w:pPr>
      <w:suppressAutoHyphens/>
      <w:spacing w:after="0" w:line="240" w:lineRule="auto"/>
      <w:ind w:left="283" w:hanging="283"/>
    </w:pPr>
    <w:rPr>
      <w:rFonts w:ascii="Times New Roman" w:eastAsia="Times New Roman" w:hAnsi="Times New Roman"/>
      <w:sz w:val="24"/>
      <w:szCs w:val="24"/>
      <w:lang w:eastAsia="ar-SA"/>
    </w:rPr>
  </w:style>
  <w:style w:type="paragraph" w:customStyle="1" w:styleId="Podpis3">
    <w:name w:val="Podpis3"/>
    <w:basedOn w:val="Normalny"/>
    <w:rsid w:val="00AD5677"/>
    <w:pPr>
      <w:suppressLineNumbers/>
      <w:suppressAutoHyphens/>
      <w:spacing w:before="120" w:after="120" w:line="240" w:lineRule="auto"/>
      <w:jc w:val="both"/>
    </w:pPr>
    <w:rPr>
      <w:rFonts w:ascii="Arial" w:eastAsia="Times New Roman" w:hAnsi="Arial" w:cs="Mangal"/>
      <w:i/>
      <w:iCs/>
      <w:sz w:val="24"/>
      <w:szCs w:val="24"/>
      <w:lang w:eastAsia="ar-SA"/>
    </w:rPr>
  </w:style>
  <w:style w:type="paragraph" w:customStyle="1" w:styleId="Indeks">
    <w:name w:val="Indeks"/>
    <w:basedOn w:val="Normalny"/>
    <w:rsid w:val="00AD5677"/>
    <w:pPr>
      <w:suppressLineNumbers/>
      <w:suppressAutoHyphens/>
      <w:spacing w:after="0" w:line="240" w:lineRule="auto"/>
      <w:jc w:val="both"/>
    </w:pPr>
    <w:rPr>
      <w:rFonts w:ascii="Arial" w:eastAsia="Times New Roman" w:hAnsi="Arial" w:cs="Mangal"/>
      <w:sz w:val="24"/>
      <w:szCs w:val="24"/>
      <w:lang w:eastAsia="ar-SA"/>
    </w:rPr>
  </w:style>
  <w:style w:type="paragraph" w:customStyle="1" w:styleId="Nagwek20">
    <w:name w:val="Nagłówek2"/>
    <w:basedOn w:val="Normalny"/>
    <w:next w:val="Tekstpodstawowy"/>
    <w:rsid w:val="00AD5677"/>
    <w:pPr>
      <w:keepNext/>
      <w:suppressAutoHyphens/>
      <w:spacing w:before="240" w:after="120" w:line="240" w:lineRule="auto"/>
      <w:jc w:val="both"/>
    </w:pPr>
    <w:rPr>
      <w:rFonts w:ascii="Arial" w:eastAsia="Microsoft YaHei" w:hAnsi="Arial" w:cs="Mangal"/>
      <w:sz w:val="28"/>
      <w:szCs w:val="28"/>
      <w:lang w:eastAsia="ar-SA"/>
    </w:rPr>
  </w:style>
  <w:style w:type="paragraph" w:customStyle="1" w:styleId="Podpis2">
    <w:name w:val="Podpis2"/>
    <w:basedOn w:val="Normalny"/>
    <w:rsid w:val="00AD5677"/>
    <w:pPr>
      <w:suppressLineNumbers/>
      <w:suppressAutoHyphens/>
      <w:spacing w:before="120" w:after="120" w:line="240" w:lineRule="auto"/>
      <w:jc w:val="both"/>
    </w:pPr>
    <w:rPr>
      <w:rFonts w:ascii="Arial" w:eastAsia="Times New Roman" w:hAnsi="Arial" w:cs="Mangal"/>
      <w:i/>
      <w:iCs/>
      <w:sz w:val="24"/>
      <w:szCs w:val="24"/>
      <w:lang w:eastAsia="ar-SA"/>
    </w:rPr>
  </w:style>
  <w:style w:type="paragraph" w:customStyle="1" w:styleId="Nagwek10">
    <w:name w:val="Nagłówek1"/>
    <w:basedOn w:val="Normalny"/>
    <w:next w:val="Tekstpodstawowy"/>
    <w:rsid w:val="00AD5677"/>
    <w:pPr>
      <w:keepNext/>
      <w:suppressAutoHyphens/>
      <w:spacing w:before="240" w:after="120" w:line="240" w:lineRule="auto"/>
      <w:jc w:val="both"/>
    </w:pPr>
    <w:rPr>
      <w:rFonts w:ascii="Arial" w:eastAsia="Microsoft YaHei" w:hAnsi="Arial" w:cs="Mangal"/>
      <w:sz w:val="28"/>
      <w:szCs w:val="28"/>
      <w:lang w:eastAsia="ar-SA"/>
    </w:rPr>
  </w:style>
  <w:style w:type="paragraph" w:customStyle="1" w:styleId="Podpis1">
    <w:name w:val="Podpis1"/>
    <w:basedOn w:val="Normalny"/>
    <w:rsid w:val="00AD5677"/>
    <w:pPr>
      <w:suppressLineNumbers/>
      <w:suppressAutoHyphens/>
      <w:spacing w:before="120" w:after="120" w:line="240" w:lineRule="auto"/>
      <w:jc w:val="both"/>
    </w:pPr>
    <w:rPr>
      <w:rFonts w:ascii="Arial" w:eastAsia="Times New Roman" w:hAnsi="Arial" w:cs="Mangal"/>
      <w:i/>
      <w:iCs/>
      <w:sz w:val="24"/>
      <w:szCs w:val="24"/>
      <w:lang w:eastAsia="ar-SA"/>
    </w:rPr>
  </w:style>
  <w:style w:type="paragraph" w:styleId="Spistreci1">
    <w:name w:val="toc 1"/>
    <w:basedOn w:val="Normalny"/>
    <w:next w:val="Normalny"/>
    <w:rsid w:val="00AD5677"/>
    <w:pPr>
      <w:tabs>
        <w:tab w:val="left" w:pos="480"/>
        <w:tab w:val="right" w:leader="dot" w:pos="9062"/>
      </w:tabs>
      <w:suppressAutoHyphens/>
      <w:spacing w:after="0" w:line="240" w:lineRule="auto"/>
      <w:ind w:left="540" w:hanging="540"/>
    </w:pPr>
    <w:rPr>
      <w:rFonts w:ascii="Arial" w:eastAsia="Times New Roman" w:hAnsi="Arial" w:cs="Arial"/>
      <w:sz w:val="24"/>
      <w:szCs w:val="28"/>
      <w:lang w:eastAsia="ar-SA"/>
    </w:rPr>
  </w:style>
  <w:style w:type="paragraph" w:styleId="Spistreci4">
    <w:name w:val="toc 4"/>
    <w:basedOn w:val="Normalny"/>
    <w:next w:val="Normalny"/>
    <w:rsid w:val="00AD5677"/>
    <w:pPr>
      <w:suppressAutoHyphens/>
      <w:spacing w:after="0" w:line="240" w:lineRule="auto"/>
      <w:jc w:val="both"/>
    </w:pPr>
    <w:rPr>
      <w:rFonts w:ascii="Helvetica" w:eastAsia="Times New Roman" w:hAnsi="Helvetica" w:cs="Helvetica"/>
      <w:b/>
      <w:sz w:val="24"/>
      <w:szCs w:val="24"/>
      <w:lang w:eastAsia="ar-SA"/>
    </w:rPr>
  </w:style>
  <w:style w:type="paragraph" w:customStyle="1" w:styleId="Tekstkomentarza1">
    <w:name w:val="Tekst komentarza1"/>
    <w:basedOn w:val="Normalny"/>
    <w:rsid w:val="00AD5677"/>
    <w:pPr>
      <w:suppressAutoHyphens/>
      <w:spacing w:after="0" w:line="240" w:lineRule="auto"/>
      <w:jc w:val="both"/>
    </w:pPr>
    <w:rPr>
      <w:rFonts w:ascii="Arial" w:eastAsia="Times New Roman" w:hAnsi="Arial" w:cs="Arial"/>
      <w:sz w:val="20"/>
      <w:szCs w:val="20"/>
      <w:lang w:eastAsia="ar-SA"/>
    </w:rPr>
  </w:style>
  <w:style w:type="paragraph" w:styleId="Tekstprzypisudolnego">
    <w:name w:val="footnote text"/>
    <w:basedOn w:val="Normalny"/>
    <w:link w:val="TekstprzypisudolnegoZnak"/>
    <w:rsid w:val="00AD5677"/>
    <w:pPr>
      <w:suppressAutoHyphens/>
      <w:spacing w:after="0" w:line="240" w:lineRule="auto"/>
      <w:jc w:val="both"/>
    </w:pPr>
    <w:rPr>
      <w:rFonts w:ascii="Arial" w:eastAsia="Times New Roman" w:hAnsi="Arial" w:cs="Arial"/>
      <w:sz w:val="20"/>
      <w:szCs w:val="20"/>
      <w:lang w:eastAsia="ar-SA"/>
    </w:rPr>
  </w:style>
  <w:style w:type="character" w:customStyle="1" w:styleId="TekstprzypisudolnegoZnak">
    <w:name w:val="Tekst przypisu dolnego Znak"/>
    <w:link w:val="Tekstprzypisudolnego"/>
    <w:rsid w:val="00AD5677"/>
    <w:rPr>
      <w:rFonts w:ascii="Arial" w:hAnsi="Arial" w:cs="Arial"/>
      <w:lang w:eastAsia="ar-SA"/>
    </w:rPr>
  </w:style>
  <w:style w:type="paragraph" w:styleId="Tekstkomentarza">
    <w:name w:val="annotation text"/>
    <w:basedOn w:val="Normalny"/>
    <w:link w:val="TekstkomentarzaZnak1"/>
    <w:uiPriority w:val="99"/>
    <w:rsid w:val="00AD5677"/>
    <w:rPr>
      <w:sz w:val="20"/>
      <w:szCs w:val="20"/>
    </w:rPr>
  </w:style>
  <w:style w:type="character" w:customStyle="1" w:styleId="TekstkomentarzaZnak1">
    <w:name w:val="Tekst komentarza Znak1"/>
    <w:link w:val="Tekstkomentarza"/>
    <w:uiPriority w:val="99"/>
    <w:rsid w:val="00AD5677"/>
    <w:rPr>
      <w:rFonts w:ascii="Calibri" w:eastAsia="Calibri" w:hAnsi="Calibri"/>
      <w:lang w:eastAsia="en-US"/>
    </w:rPr>
  </w:style>
  <w:style w:type="paragraph" w:styleId="Tematkomentarza">
    <w:name w:val="annotation subject"/>
    <w:basedOn w:val="Tekstkomentarza1"/>
    <w:next w:val="Tekstkomentarza1"/>
    <w:link w:val="TematkomentarzaZnak"/>
    <w:rsid w:val="00AD5677"/>
    <w:rPr>
      <w:b/>
      <w:bCs/>
    </w:rPr>
  </w:style>
  <w:style w:type="character" w:customStyle="1" w:styleId="TematkomentarzaZnak">
    <w:name w:val="Temat komentarza Znak"/>
    <w:link w:val="Tematkomentarza"/>
    <w:rsid w:val="00AD5677"/>
    <w:rPr>
      <w:rFonts w:ascii="Arial" w:eastAsia="Calibri" w:hAnsi="Arial" w:cs="Arial"/>
      <w:b/>
      <w:bCs/>
      <w:lang w:eastAsia="ar-SA"/>
    </w:rPr>
  </w:style>
  <w:style w:type="paragraph" w:customStyle="1" w:styleId="tytuczci">
    <w:name w:val="tytuł części"/>
    <w:basedOn w:val="Normalny"/>
    <w:rsid w:val="00AD5677"/>
    <w:pPr>
      <w:pBdr>
        <w:top w:val="double" w:sz="40" w:space="1" w:color="000000"/>
        <w:left w:val="double" w:sz="40" w:space="4" w:color="000000"/>
        <w:bottom w:val="double" w:sz="40" w:space="1" w:color="000000"/>
        <w:right w:val="double" w:sz="40" w:space="4" w:color="000000"/>
      </w:pBdr>
      <w:suppressAutoHyphens/>
      <w:spacing w:before="100" w:after="100" w:line="240" w:lineRule="auto"/>
      <w:jc w:val="center"/>
    </w:pPr>
    <w:rPr>
      <w:rFonts w:ascii="Arial" w:eastAsia="Times New Roman" w:hAnsi="Arial" w:cs="Arial"/>
      <w:b/>
      <w:sz w:val="32"/>
      <w:szCs w:val="24"/>
      <w:lang w:eastAsia="ar-SA"/>
    </w:rPr>
  </w:style>
  <w:style w:type="paragraph" w:customStyle="1" w:styleId="Legenda1">
    <w:name w:val="Legenda1"/>
    <w:basedOn w:val="Normalny"/>
    <w:next w:val="Normalny"/>
    <w:rsid w:val="00AD5677"/>
    <w:pPr>
      <w:suppressAutoHyphens/>
      <w:spacing w:after="0" w:line="240" w:lineRule="auto"/>
      <w:jc w:val="both"/>
    </w:pPr>
    <w:rPr>
      <w:rFonts w:ascii="Arial" w:eastAsia="Times New Roman" w:hAnsi="Arial" w:cs="Arial"/>
      <w:b/>
      <w:bCs/>
      <w:sz w:val="20"/>
      <w:szCs w:val="20"/>
      <w:lang w:eastAsia="ar-SA"/>
    </w:rPr>
  </w:style>
  <w:style w:type="paragraph" w:styleId="Tekstpodstawowywcity">
    <w:name w:val="Body Text Indent"/>
    <w:basedOn w:val="Normalny"/>
    <w:link w:val="TekstpodstawowywcityZnak"/>
    <w:rsid w:val="00AD5677"/>
    <w:pPr>
      <w:suppressAutoHyphens/>
      <w:spacing w:after="0" w:line="240" w:lineRule="auto"/>
      <w:ind w:left="567" w:hanging="567"/>
    </w:pPr>
    <w:rPr>
      <w:rFonts w:ascii="Times New Roman" w:eastAsia="Times New Roman" w:hAnsi="Times New Roman"/>
      <w:sz w:val="24"/>
      <w:szCs w:val="20"/>
      <w:lang w:eastAsia="ar-SA"/>
    </w:rPr>
  </w:style>
  <w:style w:type="character" w:customStyle="1" w:styleId="TekstpodstawowywcityZnak">
    <w:name w:val="Tekst podstawowy wcięty Znak"/>
    <w:link w:val="Tekstpodstawowywcity"/>
    <w:rsid w:val="00AD5677"/>
    <w:rPr>
      <w:sz w:val="24"/>
      <w:lang w:eastAsia="ar-SA"/>
    </w:rPr>
  </w:style>
  <w:style w:type="paragraph" w:customStyle="1" w:styleId="Tekstpodstawowy21">
    <w:name w:val="Tekst podstawowy 21"/>
    <w:basedOn w:val="Normalny"/>
    <w:rsid w:val="00AD5677"/>
    <w:pPr>
      <w:suppressAutoHyphens/>
      <w:spacing w:after="120" w:line="480" w:lineRule="auto"/>
      <w:jc w:val="both"/>
    </w:pPr>
    <w:rPr>
      <w:rFonts w:ascii="Arial" w:eastAsia="Times New Roman" w:hAnsi="Arial" w:cs="Arial"/>
      <w:sz w:val="24"/>
      <w:szCs w:val="24"/>
      <w:lang w:eastAsia="ar-SA"/>
    </w:rPr>
  </w:style>
  <w:style w:type="paragraph" w:customStyle="1" w:styleId="Wcicienormalne1">
    <w:name w:val="Wcięcie normalne1"/>
    <w:basedOn w:val="Normalny"/>
    <w:rsid w:val="00AD5677"/>
    <w:pPr>
      <w:suppressAutoHyphens/>
      <w:spacing w:after="0" w:line="240" w:lineRule="auto"/>
      <w:ind w:left="708"/>
    </w:pPr>
    <w:rPr>
      <w:rFonts w:ascii="Times New Roman" w:eastAsia="Times New Roman" w:hAnsi="Times New Roman"/>
      <w:sz w:val="24"/>
      <w:szCs w:val="24"/>
      <w:lang w:eastAsia="ar-SA"/>
    </w:rPr>
  </w:style>
  <w:style w:type="paragraph" w:customStyle="1" w:styleId="Lista21">
    <w:name w:val="Lista 21"/>
    <w:basedOn w:val="Normalny"/>
    <w:rsid w:val="00AD5677"/>
    <w:pPr>
      <w:tabs>
        <w:tab w:val="left" w:pos="360"/>
      </w:tabs>
      <w:suppressAutoHyphens/>
      <w:spacing w:after="0" w:line="240" w:lineRule="auto"/>
    </w:pPr>
    <w:rPr>
      <w:rFonts w:ascii="Times New Roman" w:eastAsia="Times New Roman" w:hAnsi="Times New Roman"/>
      <w:sz w:val="24"/>
      <w:szCs w:val="24"/>
      <w:lang w:eastAsia="ar-SA"/>
    </w:rPr>
  </w:style>
  <w:style w:type="paragraph" w:customStyle="1" w:styleId="Listapunktowana21">
    <w:name w:val="Lista punktowana 21"/>
    <w:basedOn w:val="Normalny"/>
    <w:rsid w:val="00AD5677"/>
    <w:pPr>
      <w:numPr>
        <w:numId w:val="8"/>
      </w:numPr>
      <w:tabs>
        <w:tab w:val="left" w:pos="643"/>
      </w:tabs>
      <w:suppressAutoHyphens/>
      <w:spacing w:after="0" w:line="240" w:lineRule="auto"/>
      <w:ind w:left="643" w:firstLine="0"/>
    </w:pPr>
    <w:rPr>
      <w:rFonts w:ascii="Times New Roman" w:eastAsia="Times New Roman" w:hAnsi="Times New Roman"/>
      <w:sz w:val="24"/>
      <w:szCs w:val="24"/>
      <w:lang w:eastAsia="ar-SA"/>
    </w:rPr>
  </w:style>
  <w:style w:type="paragraph" w:customStyle="1" w:styleId="Lista-kontynuacja1">
    <w:name w:val="Lista - kontynuacja1"/>
    <w:basedOn w:val="Normalny"/>
    <w:rsid w:val="00AD5677"/>
    <w:pPr>
      <w:suppressAutoHyphens/>
      <w:spacing w:after="120" w:line="240" w:lineRule="auto"/>
      <w:ind w:left="283"/>
    </w:pPr>
    <w:rPr>
      <w:rFonts w:ascii="Times New Roman" w:eastAsia="Times New Roman" w:hAnsi="Times New Roman"/>
      <w:sz w:val="24"/>
      <w:szCs w:val="24"/>
      <w:lang w:eastAsia="ar-SA"/>
    </w:rPr>
  </w:style>
  <w:style w:type="paragraph" w:customStyle="1" w:styleId="Tekstpodstawowywcity31">
    <w:name w:val="Tekst podstawowy wcięty 31"/>
    <w:basedOn w:val="Normalny"/>
    <w:rsid w:val="00AD5677"/>
    <w:pPr>
      <w:suppressAutoHyphens/>
      <w:spacing w:after="120" w:line="240" w:lineRule="auto"/>
      <w:ind w:left="283"/>
      <w:jc w:val="both"/>
    </w:pPr>
    <w:rPr>
      <w:rFonts w:ascii="Arial" w:eastAsia="Times New Roman" w:hAnsi="Arial" w:cs="Arial"/>
      <w:sz w:val="16"/>
      <w:szCs w:val="16"/>
      <w:lang w:eastAsia="ar-SA"/>
    </w:rPr>
  </w:style>
  <w:style w:type="paragraph" w:customStyle="1" w:styleId="Tekstpodstawowy31">
    <w:name w:val="Tekst podstawowy 31"/>
    <w:basedOn w:val="Normalny"/>
    <w:rsid w:val="00AD5677"/>
    <w:pPr>
      <w:suppressAutoHyphens/>
      <w:spacing w:after="0" w:line="240" w:lineRule="auto"/>
      <w:jc w:val="both"/>
    </w:pPr>
    <w:rPr>
      <w:rFonts w:ascii="Arial" w:eastAsia="Times New Roman" w:hAnsi="Arial" w:cs="Arial"/>
      <w:color w:val="993366"/>
      <w:sz w:val="24"/>
      <w:szCs w:val="24"/>
      <w:lang w:eastAsia="ar-SA"/>
    </w:rPr>
  </w:style>
  <w:style w:type="paragraph" w:styleId="NormalnyWeb">
    <w:name w:val="Normal (Web)"/>
    <w:basedOn w:val="Normalny"/>
    <w:rsid w:val="00AD5677"/>
    <w:pPr>
      <w:suppressAutoHyphens/>
      <w:spacing w:before="100" w:after="100" w:line="240" w:lineRule="auto"/>
    </w:pPr>
    <w:rPr>
      <w:rFonts w:ascii="Times New Roman" w:eastAsia="Times New Roman" w:hAnsi="Times New Roman"/>
      <w:sz w:val="24"/>
      <w:szCs w:val="24"/>
      <w:lang w:eastAsia="ar-SA"/>
    </w:rPr>
  </w:style>
  <w:style w:type="paragraph" w:styleId="Tytu">
    <w:name w:val="Title"/>
    <w:basedOn w:val="Normalny"/>
    <w:next w:val="Podtytu"/>
    <w:link w:val="TytuZnak1"/>
    <w:qFormat/>
    <w:rsid w:val="00AD5677"/>
    <w:pPr>
      <w:suppressAutoHyphens/>
      <w:spacing w:after="0" w:line="240" w:lineRule="auto"/>
      <w:jc w:val="center"/>
    </w:pPr>
    <w:rPr>
      <w:rFonts w:ascii="Times New Roman" w:eastAsia="Times New Roman" w:hAnsi="Times New Roman"/>
      <w:sz w:val="32"/>
      <w:szCs w:val="20"/>
      <w:u w:val="single"/>
      <w:lang w:eastAsia="ar-SA"/>
    </w:rPr>
  </w:style>
  <w:style w:type="character" w:customStyle="1" w:styleId="TytuZnak1">
    <w:name w:val="Tytuł Znak1"/>
    <w:link w:val="Tytu"/>
    <w:rsid w:val="00AD5677"/>
    <w:rPr>
      <w:sz w:val="32"/>
      <w:u w:val="single"/>
      <w:lang w:eastAsia="ar-SA"/>
    </w:rPr>
  </w:style>
  <w:style w:type="paragraph" w:styleId="Podtytu">
    <w:name w:val="Subtitle"/>
    <w:basedOn w:val="Nagwek10"/>
    <w:next w:val="Tekstpodstawowy"/>
    <w:link w:val="PodtytuZnak"/>
    <w:qFormat/>
    <w:rsid w:val="00AD5677"/>
    <w:pPr>
      <w:jc w:val="center"/>
    </w:pPr>
    <w:rPr>
      <w:i/>
      <w:iCs/>
    </w:rPr>
  </w:style>
  <w:style w:type="character" w:customStyle="1" w:styleId="PodtytuZnak">
    <w:name w:val="Podtytuł Znak"/>
    <w:link w:val="Podtytu"/>
    <w:rsid w:val="00AD5677"/>
    <w:rPr>
      <w:rFonts w:ascii="Arial" w:eastAsia="Microsoft YaHei" w:hAnsi="Arial" w:cs="Mangal"/>
      <w:i/>
      <w:iCs/>
      <w:sz w:val="28"/>
      <w:szCs w:val="28"/>
      <w:lang w:eastAsia="ar-SA"/>
    </w:rPr>
  </w:style>
  <w:style w:type="paragraph" w:customStyle="1" w:styleId="Tekstpodstawowywcity21">
    <w:name w:val="Tekst podstawowy wcięty 21"/>
    <w:basedOn w:val="Normalny"/>
    <w:rsid w:val="00AD5677"/>
    <w:pPr>
      <w:suppressAutoHyphens/>
      <w:spacing w:after="0" w:line="240" w:lineRule="auto"/>
      <w:ind w:left="2410" w:hanging="2050"/>
    </w:pPr>
    <w:rPr>
      <w:rFonts w:ascii="Times New Roman" w:eastAsia="Times New Roman" w:hAnsi="Times New Roman"/>
      <w:sz w:val="24"/>
      <w:szCs w:val="20"/>
      <w:lang w:eastAsia="ar-SA"/>
    </w:rPr>
  </w:style>
  <w:style w:type="paragraph" w:customStyle="1" w:styleId="xl24">
    <w:name w:val="xl24"/>
    <w:basedOn w:val="Normalny"/>
    <w:rsid w:val="00AD5677"/>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jc w:val="center"/>
      <w:textAlignment w:val="top"/>
    </w:pPr>
    <w:rPr>
      <w:rFonts w:ascii="Times New Roman" w:eastAsia="Times New Roman" w:hAnsi="Times New Roman"/>
      <w:color w:val="000000"/>
      <w:sz w:val="16"/>
      <w:szCs w:val="16"/>
      <w:lang w:eastAsia="ar-SA"/>
    </w:rPr>
  </w:style>
  <w:style w:type="paragraph" w:customStyle="1" w:styleId="xl25">
    <w:name w:val="xl25"/>
    <w:basedOn w:val="Normalny"/>
    <w:rsid w:val="00AD5677"/>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Times New Roman" w:eastAsia="Times New Roman" w:hAnsi="Times New Roman"/>
      <w:sz w:val="16"/>
      <w:szCs w:val="16"/>
      <w:lang w:eastAsia="ar-SA"/>
    </w:rPr>
  </w:style>
  <w:style w:type="paragraph" w:customStyle="1" w:styleId="xl26">
    <w:name w:val="xl26"/>
    <w:basedOn w:val="Normalny"/>
    <w:rsid w:val="00AD5677"/>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color w:val="000000"/>
      <w:sz w:val="16"/>
      <w:szCs w:val="16"/>
      <w:lang w:eastAsia="ar-SA"/>
    </w:rPr>
  </w:style>
  <w:style w:type="paragraph" w:customStyle="1" w:styleId="xl27">
    <w:name w:val="xl27"/>
    <w:basedOn w:val="Normalny"/>
    <w:rsid w:val="00AD5677"/>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Times New Roman" w:eastAsia="Times New Roman" w:hAnsi="Times New Roman"/>
      <w:b/>
      <w:bCs/>
      <w:sz w:val="16"/>
      <w:szCs w:val="16"/>
      <w:lang w:eastAsia="ar-SA"/>
    </w:rPr>
  </w:style>
  <w:style w:type="paragraph" w:customStyle="1" w:styleId="xl28">
    <w:name w:val="xl28"/>
    <w:basedOn w:val="Normalny"/>
    <w:rsid w:val="00AD5677"/>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jc w:val="center"/>
      <w:textAlignment w:val="top"/>
    </w:pPr>
    <w:rPr>
      <w:rFonts w:ascii="Times New Roman" w:eastAsia="Times New Roman" w:hAnsi="Times New Roman"/>
      <w:sz w:val="16"/>
      <w:szCs w:val="16"/>
      <w:lang w:eastAsia="ar-SA"/>
    </w:rPr>
  </w:style>
  <w:style w:type="paragraph" w:customStyle="1" w:styleId="xl29">
    <w:name w:val="xl29"/>
    <w:basedOn w:val="Normalny"/>
    <w:rsid w:val="00AD5677"/>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color w:val="000000"/>
      <w:sz w:val="16"/>
      <w:szCs w:val="16"/>
      <w:lang w:eastAsia="ar-SA"/>
    </w:rPr>
  </w:style>
  <w:style w:type="paragraph" w:customStyle="1" w:styleId="xl30">
    <w:name w:val="xl30"/>
    <w:basedOn w:val="Normalny"/>
    <w:rsid w:val="00AD5677"/>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sz w:val="16"/>
      <w:szCs w:val="16"/>
      <w:lang w:eastAsia="ar-SA"/>
    </w:rPr>
  </w:style>
  <w:style w:type="paragraph" w:customStyle="1" w:styleId="xl31">
    <w:name w:val="xl31"/>
    <w:basedOn w:val="Normalny"/>
    <w:rsid w:val="00AD5677"/>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Times New Roman" w:eastAsia="Times New Roman" w:hAnsi="Times New Roman"/>
      <w:b/>
      <w:bCs/>
      <w:color w:val="FF0000"/>
      <w:sz w:val="16"/>
      <w:szCs w:val="16"/>
      <w:lang w:eastAsia="ar-SA"/>
    </w:rPr>
  </w:style>
  <w:style w:type="paragraph" w:customStyle="1" w:styleId="xl32">
    <w:name w:val="xl32"/>
    <w:basedOn w:val="Normalny"/>
    <w:rsid w:val="00AD5677"/>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Times New Roman" w:eastAsia="Times New Roman" w:hAnsi="Times New Roman"/>
      <w:color w:val="000000"/>
      <w:sz w:val="16"/>
      <w:szCs w:val="16"/>
      <w:lang w:eastAsia="ar-SA"/>
    </w:rPr>
  </w:style>
  <w:style w:type="paragraph" w:customStyle="1" w:styleId="xl33">
    <w:name w:val="xl33"/>
    <w:basedOn w:val="Normalny"/>
    <w:rsid w:val="00AD5677"/>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34">
    <w:name w:val="xl34"/>
    <w:basedOn w:val="Normalny"/>
    <w:rsid w:val="00AD5677"/>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Times New Roman" w:eastAsia="Times New Roman" w:hAnsi="Times New Roman"/>
      <w:color w:val="000000"/>
      <w:sz w:val="16"/>
      <w:szCs w:val="16"/>
      <w:lang w:eastAsia="ar-SA"/>
    </w:rPr>
  </w:style>
  <w:style w:type="paragraph" w:customStyle="1" w:styleId="xl35">
    <w:name w:val="xl35"/>
    <w:basedOn w:val="Normalny"/>
    <w:rsid w:val="00AD5677"/>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olor w:val="000000"/>
      <w:sz w:val="16"/>
      <w:szCs w:val="16"/>
      <w:lang w:eastAsia="ar-SA"/>
    </w:rPr>
  </w:style>
  <w:style w:type="paragraph" w:customStyle="1" w:styleId="xl36">
    <w:name w:val="xl36"/>
    <w:basedOn w:val="Normalny"/>
    <w:rsid w:val="00AD5677"/>
    <w:pPr>
      <w:pBdr>
        <w:top w:val="single" w:sz="4" w:space="0" w:color="000000"/>
        <w:left w:val="single" w:sz="4" w:space="0" w:color="000000"/>
        <w:right w:val="single" w:sz="4" w:space="0" w:color="000000"/>
      </w:pBdr>
      <w:shd w:val="clear" w:color="auto" w:fill="FFFFFF"/>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37">
    <w:name w:val="xl37"/>
    <w:basedOn w:val="Normalny"/>
    <w:rsid w:val="00AD5677"/>
    <w:pPr>
      <w:pBdr>
        <w:left w:val="single" w:sz="4" w:space="0" w:color="000000"/>
        <w:bottom w:val="single" w:sz="4" w:space="0" w:color="000000"/>
        <w:right w:val="single" w:sz="4" w:space="0" w:color="000000"/>
      </w:pBdr>
      <w:shd w:val="clear" w:color="auto" w:fill="FFFFFF"/>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38">
    <w:name w:val="xl38"/>
    <w:basedOn w:val="Normalny"/>
    <w:rsid w:val="00AD5677"/>
    <w:pPr>
      <w:pBdr>
        <w:top w:val="single" w:sz="4" w:space="0" w:color="000000"/>
        <w:left w:val="single" w:sz="4" w:space="0" w:color="000000"/>
        <w:right w:val="single" w:sz="4" w:space="0" w:color="000000"/>
      </w:pBdr>
      <w:shd w:val="clear" w:color="auto" w:fill="FFCC99"/>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39">
    <w:name w:val="xl39"/>
    <w:basedOn w:val="Normalny"/>
    <w:rsid w:val="00AD5677"/>
    <w:pPr>
      <w:pBdr>
        <w:left w:val="single" w:sz="4" w:space="0" w:color="000000"/>
        <w:bottom w:val="single" w:sz="4" w:space="0" w:color="000000"/>
        <w:right w:val="single" w:sz="4" w:space="0" w:color="000000"/>
      </w:pBdr>
      <w:shd w:val="clear" w:color="auto" w:fill="FFCC99"/>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40">
    <w:name w:val="xl40"/>
    <w:basedOn w:val="Normalny"/>
    <w:rsid w:val="00AD5677"/>
    <w:pPr>
      <w:pBdr>
        <w:top w:val="single" w:sz="4" w:space="0" w:color="000000"/>
        <w:left w:val="single" w:sz="4" w:space="0" w:color="000000"/>
        <w:right w:val="single" w:sz="4" w:space="0" w:color="000000"/>
      </w:pBdr>
      <w:shd w:val="clear" w:color="auto" w:fill="FFFF00"/>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41">
    <w:name w:val="xl41"/>
    <w:basedOn w:val="Normalny"/>
    <w:rsid w:val="00AD5677"/>
    <w:pPr>
      <w:pBdr>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42">
    <w:name w:val="xl42"/>
    <w:basedOn w:val="Normalny"/>
    <w:rsid w:val="00AD5677"/>
    <w:pPr>
      <w:pBdr>
        <w:top w:val="single" w:sz="4" w:space="0" w:color="000000"/>
        <w:left w:val="single" w:sz="4" w:space="0" w:color="000000"/>
        <w:right w:val="single" w:sz="4" w:space="0" w:color="000000"/>
      </w:pBdr>
      <w:shd w:val="clear" w:color="auto" w:fill="CCFFFF"/>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43">
    <w:name w:val="xl43"/>
    <w:basedOn w:val="Normalny"/>
    <w:rsid w:val="00AD5677"/>
    <w:pPr>
      <w:pBdr>
        <w:left w:val="single" w:sz="4" w:space="0" w:color="000000"/>
        <w:bottom w:val="single" w:sz="4" w:space="0" w:color="000000"/>
        <w:right w:val="single" w:sz="4" w:space="0" w:color="000000"/>
      </w:pBdr>
      <w:shd w:val="clear" w:color="auto" w:fill="CCFFFF"/>
      <w:suppressAutoHyphens/>
      <w:spacing w:before="100" w:after="100" w:line="240" w:lineRule="auto"/>
      <w:jc w:val="center"/>
      <w:textAlignment w:val="center"/>
    </w:pPr>
    <w:rPr>
      <w:rFonts w:ascii="Times New Roman" w:eastAsia="Times New Roman" w:hAnsi="Times New Roman"/>
      <w:sz w:val="16"/>
      <w:szCs w:val="16"/>
      <w:lang w:eastAsia="ar-SA"/>
    </w:rPr>
  </w:style>
  <w:style w:type="paragraph" w:customStyle="1" w:styleId="xl44">
    <w:name w:val="xl44"/>
    <w:basedOn w:val="Normalny"/>
    <w:rsid w:val="00AD5677"/>
    <w:pPr>
      <w:pBdr>
        <w:top w:val="single" w:sz="4" w:space="0" w:color="000000"/>
        <w:left w:val="single" w:sz="4" w:space="0" w:color="000000"/>
        <w:right w:val="single" w:sz="4" w:space="0" w:color="000000"/>
      </w:pBdr>
      <w:shd w:val="clear" w:color="auto" w:fill="99CC00"/>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45">
    <w:name w:val="xl45"/>
    <w:basedOn w:val="Normalny"/>
    <w:rsid w:val="00AD5677"/>
    <w:pPr>
      <w:pBdr>
        <w:left w:val="single" w:sz="4" w:space="0" w:color="000000"/>
        <w:bottom w:val="single" w:sz="4" w:space="0" w:color="000000"/>
        <w:right w:val="single" w:sz="4" w:space="0" w:color="000000"/>
      </w:pBdr>
      <w:shd w:val="clear" w:color="auto" w:fill="99CC00"/>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46">
    <w:name w:val="xl46"/>
    <w:basedOn w:val="Normalny"/>
    <w:rsid w:val="00AD5677"/>
    <w:pPr>
      <w:pBdr>
        <w:top w:val="single" w:sz="4" w:space="0" w:color="000000"/>
        <w:left w:val="single" w:sz="4" w:space="0" w:color="000000"/>
        <w:right w:val="single" w:sz="4" w:space="0" w:color="000000"/>
      </w:pBdr>
      <w:shd w:val="clear" w:color="auto" w:fill="00CCFF"/>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47">
    <w:name w:val="xl47"/>
    <w:basedOn w:val="Normalny"/>
    <w:rsid w:val="00AD5677"/>
    <w:pPr>
      <w:pBdr>
        <w:left w:val="single" w:sz="4" w:space="0" w:color="000000"/>
        <w:bottom w:val="single" w:sz="4" w:space="0" w:color="000000"/>
        <w:right w:val="single" w:sz="4" w:space="0" w:color="000000"/>
      </w:pBdr>
      <w:shd w:val="clear" w:color="auto" w:fill="00CCFF"/>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48">
    <w:name w:val="xl48"/>
    <w:basedOn w:val="Normalny"/>
    <w:rsid w:val="00AD5677"/>
    <w:pPr>
      <w:pBdr>
        <w:top w:val="single" w:sz="4" w:space="0" w:color="000000"/>
        <w:left w:val="single" w:sz="4" w:space="0" w:color="000000"/>
        <w:right w:val="single" w:sz="4" w:space="0" w:color="000000"/>
      </w:pBdr>
      <w:shd w:val="clear" w:color="auto" w:fill="FF99CC"/>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49">
    <w:name w:val="xl49"/>
    <w:basedOn w:val="Normalny"/>
    <w:rsid w:val="00AD5677"/>
    <w:pPr>
      <w:pBdr>
        <w:left w:val="single" w:sz="4" w:space="0" w:color="000000"/>
        <w:bottom w:val="single" w:sz="4" w:space="0" w:color="000000"/>
        <w:right w:val="single" w:sz="4" w:space="0" w:color="000000"/>
      </w:pBdr>
      <w:shd w:val="clear" w:color="auto" w:fill="FF99CC"/>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50">
    <w:name w:val="xl50"/>
    <w:basedOn w:val="Normalny"/>
    <w:rsid w:val="00AD5677"/>
    <w:pPr>
      <w:pBdr>
        <w:top w:val="single" w:sz="4" w:space="0" w:color="000000"/>
        <w:left w:val="single" w:sz="4" w:space="0" w:color="000000"/>
        <w:right w:val="single" w:sz="4" w:space="0" w:color="000000"/>
      </w:pBdr>
      <w:shd w:val="clear" w:color="auto" w:fill="FFCC00"/>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51">
    <w:name w:val="xl51"/>
    <w:basedOn w:val="Normalny"/>
    <w:rsid w:val="00AD5677"/>
    <w:pPr>
      <w:pBdr>
        <w:left w:val="single" w:sz="4" w:space="0" w:color="000000"/>
        <w:bottom w:val="single" w:sz="4" w:space="0" w:color="000000"/>
        <w:right w:val="single" w:sz="4" w:space="0" w:color="000000"/>
      </w:pBdr>
      <w:shd w:val="clear" w:color="auto" w:fill="FFCC00"/>
      <w:suppressAutoHyphens/>
      <w:spacing w:before="100" w:after="100" w:line="240" w:lineRule="auto"/>
      <w:jc w:val="center"/>
      <w:textAlignment w:val="center"/>
    </w:pPr>
    <w:rPr>
      <w:rFonts w:ascii="Times New Roman" w:eastAsia="Times New Roman" w:hAnsi="Times New Roman"/>
      <w:sz w:val="16"/>
      <w:szCs w:val="16"/>
      <w:lang w:eastAsia="ar-SA"/>
    </w:rPr>
  </w:style>
  <w:style w:type="paragraph" w:customStyle="1" w:styleId="xl52">
    <w:name w:val="xl52"/>
    <w:basedOn w:val="Normalny"/>
    <w:rsid w:val="00AD5677"/>
    <w:pPr>
      <w:pBdr>
        <w:top w:val="single" w:sz="4" w:space="0" w:color="000000"/>
        <w:left w:val="single" w:sz="4" w:space="0" w:color="000000"/>
        <w:right w:val="single" w:sz="4" w:space="0" w:color="000000"/>
      </w:pBdr>
      <w:shd w:val="clear" w:color="auto" w:fill="FFFF99"/>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53">
    <w:name w:val="xl53"/>
    <w:basedOn w:val="Normalny"/>
    <w:rsid w:val="00AD5677"/>
    <w:pPr>
      <w:pBdr>
        <w:left w:val="single" w:sz="4" w:space="0" w:color="000000"/>
        <w:bottom w:val="single" w:sz="4" w:space="0" w:color="000000"/>
        <w:right w:val="single" w:sz="4" w:space="0" w:color="000000"/>
      </w:pBdr>
      <w:shd w:val="clear" w:color="auto" w:fill="FFFF99"/>
      <w:suppressAutoHyphens/>
      <w:spacing w:before="100" w:after="100" w:line="240" w:lineRule="auto"/>
      <w:jc w:val="center"/>
      <w:textAlignment w:val="center"/>
    </w:pPr>
    <w:rPr>
      <w:rFonts w:ascii="Times New Roman" w:eastAsia="Times New Roman" w:hAnsi="Times New Roman"/>
      <w:sz w:val="16"/>
      <w:szCs w:val="16"/>
      <w:lang w:eastAsia="ar-SA"/>
    </w:rPr>
  </w:style>
  <w:style w:type="paragraph" w:customStyle="1" w:styleId="xl54">
    <w:name w:val="xl54"/>
    <w:basedOn w:val="Normalny"/>
    <w:rsid w:val="00AD5677"/>
    <w:pPr>
      <w:pBdr>
        <w:top w:val="single" w:sz="4" w:space="0" w:color="000000"/>
        <w:left w:val="single" w:sz="4" w:space="0" w:color="000000"/>
        <w:right w:val="single" w:sz="4" w:space="0" w:color="000000"/>
      </w:pBdr>
      <w:shd w:val="clear" w:color="auto" w:fill="FF99CC"/>
      <w:suppressAutoHyphens/>
      <w:spacing w:before="100" w:after="100" w:line="240" w:lineRule="auto"/>
      <w:jc w:val="center"/>
      <w:textAlignment w:val="center"/>
    </w:pPr>
    <w:rPr>
      <w:rFonts w:ascii="Times New Roman" w:eastAsia="Times New Roman" w:hAnsi="Times New Roman"/>
      <w:sz w:val="16"/>
      <w:szCs w:val="16"/>
      <w:lang w:eastAsia="ar-SA"/>
    </w:rPr>
  </w:style>
  <w:style w:type="paragraph" w:customStyle="1" w:styleId="xl55">
    <w:name w:val="xl55"/>
    <w:basedOn w:val="Normalny"/>
    <w:rsid w:val="00AD5677"/>
    <w:pPr>
      <w:pBdr>
        <w:left w:val="single" w:sz="4" w:space="0" w:color="000000"/>
        <w:bottom w:val="single" w:sz="4" w:space="0" w:color="000000"/>
        <w:right w:val="single" w:sz="4" w:space="0" w:color="000000"/>
      </w:pBdr>
      <w:shd w:val="clear" w:color="auto" w:fill="FF99CC"/>
      <w:suppressAutoHyphens/>
      <w:spacing w:before="100" w:after="100" w:line="240" w:lineRule="auto"/>
      <w:jc w:val="center"/>
      <w:textAlignment w:val="center"/>
    </w:pPr>
    <w:rPr>
      <w:rFonts w:ascii="Times New Roman" w:eastAsia="Times New Roman" w:hAnsi="Times New Roman"/>
      <w:sz w:val="16"/>
      <w:szCs w:val="16"/>
      <w:lang w:eastAsia="ar-SA"/>
    </w:rPr>
  </w:style>
  <w:style w:type="paragraph" w:customStyle="1" w:styleId="xl56">
    <w:name w:val="xl56"/>
    <w:basedOn w:val="Normalny"/>
    <w:rsid w:val="00AD5677"/>
    <w:pPr>
      <w:pBdr>
        <w:top w:val="single" w:sz="4" w:space="0" w:color="000000"/>
        <w:left w:val="single" w:sz="4" w:space="0" w:color="000000"/>
        <w:right w:val="single" w:sz="4" w:space="0" w:color="000000"/>
      </w:pBdr>
      <w:shd w:val="clear" w:color="auto" w:fill="FF6600"/>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57">
    <w:name w:val="xl57"/>
    <w:basedOn w:val="Normalny"/>
    <w:rsid w:val="00AD5677"/>
    <w:pPr>
      <w:pBdr>
        <w:left w:val="single" w:sz="4" w:space="0" w:color="000000"/>
        <w:bottom w:val="single" w:sz="4" w:space="0" w:color="000000"/>
        <w:right w:val="single" w:sz="4" w:space="0" w:color="000000"/>
      </w:pBdr>
      <w:shd w:val="clear" w:color="auto" w:fill="FF6600"/>
      <w:suppressAutoHyphens/>
      <w:spacing w:before="100" w:after="100" w:line="240" w:lineRule="auto"/>
      <w:jc w:val="center"/>
      <w:textAlignment w:val="center"/>
    </w:pPr>
    <w:rPr>
      <w:rFonts w:ascii="Times New Roman" w:eastAsia="Times New Roman" w:hAnsi="Times New Roman"/>
      <w:sz w:val="16"/>
      <w:szCs w:val="16"/>
      <w:lang w:eastAsia="ar-SA"/>
    </w:rPr>
  </w:style>
  <w:style w:type="paragraph" w:customStyle="1" w:styleId="xl58">
    <w:name w:val="xl58"/>
    <w:basedOn w:val="Normalny"/>
    <w:rsid w:val="00AD5677"/>
    <w:pPr>
      <w:pBdr>
        <w:top w:val="single" w:sz="4" w:space="0" w:color="000000"/>
        <w:left w:val="single" w:sz="4" w:space="0" w:color="000000"/>
        <w:right w:val="single" w:sz="4" w:space="0" w:color="000000"/>
      </w:pBdr>
      <w:shd w:val="clear" w:color="auto" w:fill="99CCFF"/>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59">
    <w:name w:val="xl59"/>
    <w:basedOn w:val="Normalny"/>
    <w:rsid w:val="00AD5677"/>
    <w:pPr>
      <w:pBdr>
        <w:left w:val="single" w:sz="4" w:space="0" w:color="000000"/>
        <w:bottom w:val="single" w:sz="4" w:space="0" w:color="000000"/>
        <w:right w:val="single" w:sz="4" w:space="0" w:color="000000"/>
      </w:pBdr>
      <w:shd w:val="clear" w:color="auto" w:fill="99CCFF"/>
      <w:suppressAutoHyphens/>
      <w:spacing w:before="100" w:after="100" w:line="240" w:lineRule="auto"/>
      <w:jc w:val="center"/>
      <w:textAlignment w:val="center"/>
    </w:pPr>
    <w:rPr>
      <w:rFonts w:ascii="Times New Roman" w:eastAsia="Times New Roman" w:hAnsi="Times New Roman"/>
      <w:sz w:val="16"/>
      <w:szCs w:val="16"/>
      <w:lang w:eastAsia="ar-SA"/>
    </w:rPr>
  </w:style>
  <w:style w:type="paragraph" w:customStyle="1" w:styleId="xl60">
    <w:name w:val="xl60"/>
    <w:basedOn w:val="Normalny"/>
    <w:rsid w:val="00AD5677"/>
    <w:pPr>
      <w:pBdr>
        <w:top w:val="single" w:sz="4" w:space="0" w:color="000000"/>
        <w:left w:val="single" w:sz="4" w:space="0" w:color="000000"/>
        <w:right w:val="single" w:sz="4" w:space="0" w:color="000000"/>
      </w:pBdr>
      <w:shd w:val="clear" w:color="auto" w:fill="C0C0C0"/>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61">
    <w:name w:val="xl61"/>
    <w:basedOn w:val="Normalny"/>
    <w:rsid w:val="00AD5677"/>
    <w:pPr>
      <w:pBdr>
        <w:left w:val="single" w:sz="4" w:space="0" w:color="000000"/>
        <w:bottom w:val="single" w:sz="4" w:space="0" w:color="000000"/>
        <w:right w:val="single" w:sz="4" w:space="0" w:color="000000"/>
      </w:pBdr>
      <w:shd w:val="clear" w:color="auto" w:fill="C0C0C0"/>
      <w:suppressAutoHyphens/>
      <w:spacing w:before="100" w:after="100" w:line="240" w:lineRule="auto"/>
      <w:jc w:val="center"/>
      <w:textAlignment w:val="center"/>
    </w:pPr>
    <w:rPr>
      <w:rFonts w:ascii="Times New Roman" w:eastAsia="Times New Roman" w:hAnsi="Times New Roman"/>
      <w:sz w:val="16"/>
      <w:szCs w:val="16"/>
      <w:lang w:eastAsia="ar-SA"/>
    </w:rPr>
  </w:style>
  <w:style w:type="paragraph" w:customStyle="1" w:styleId="xl62">
    <w:name w:val="xl62"/>
    <w:basedOn w:val="Normalny"/>
    <w:rsid w:val="00AD5677"/>
    <w:pPr>
      <w:pBdr>
        <w:top w:val="single" w:sz="4" w:space="0" w:color="000000"/>
        <w:left w:val="single" w:sz="4" w:space="0" w:color="000000"/>
        <w:right w:val="single" w:sz="4" w:space="0" w:color="000000"/>
      </w:pBdr>
      <w:shd w:val="clear" w:color="auto" w:fill="CC99FF"/>
      <w:suppressAutoHyphens/>
      <w:spacing w:before="100" w:after="100" w:line="240" w:lineRule="auto"/>
      <w:jc w:val="center"/>
      <w:textAlignment w:val="center"/>
    </w:pPr>
    <w:rPr>
      <w:rFonts w:ascii="Times New Roman" w:eastAsia="Times New Roman" w:hAnsi="Times New Roman"/>
      <w:b/>
      <w:bCs/>
      <w:color w:val="000000"/>
      <w:sz w:val="16"/>
      <w:szCs w:val="16"/>
      <w:lang w:eastAsia="ar-SA"/>
    </w:rPr>
  </w:style>
  <w:style w:type="paragraph" w:customStyle="1" w:styleId="xl63">
    <w:name w:val="xl63"/>
    <w:basedOn w:val="Normalny"/>
    <w:rsid w:val="00AD5677"/>
    <w:pPr>
      <w:pBdr>
        <w:left w:val="single" w:sz="4" w:space="0" w:color="000000"/>
        <w:bottom w:val="single" w:sz="4" w:space="0" w:color="000000"/>
        <w:right w:val="single" w:sz="4" w:space="0" w:color="000000"/>
      </w:pBdr>
      <w:shd w:val="clear" w:color="auto" w:fill="CC99FF"/>
      <w:suppressAutoHyphens/>
      <w:spacing w:before="100" w:after="100" w:line="240" w:lineRule="auto"/>
      <w:jc w:val="center"/>
      <w:textAlignment w:val="center"/>
    </w:pPr>
    <w:rPr>
      <w:rFonts w:ascii="Times New Roman" w:eastAsia="Times New Roman" w:hAnsi="Times New Roman"/>
      <w:sz w:val="16"/>
      <w:szCs w:val="16"/>
      <w:lang w:eastAsia="ar-SA"/>
    </w:rPr>
  </w:style>
  <w:style w:type="paragraph" w:customStyle="1" w:styleId="font5">
    <w:name w:val="font5"/>
    <w:basedOn w:val="Normalny"/>
    <w:rsid w:val="00AD5677"/>
    <w:pPr>
      <w:suppressAutoHyphens/>
      <w:spacing w:before="100" w:after="100" w:line="240" w:lineRule="auto"/>
    </w:pPr>
    <w:rPr>
      <w:rFonts w:ascii="Arial" w:eastAsia="Times New Roman" w:hAnsi="Arial" w:cs="Arial"/>
      <w:b/>
      <w:bCs/>
      <w:sz w:val="16"/>
      <w:szCs w:val="16"/>
      <w:lang w:eastAsia="ar-SA"/>
    </w:rPr>
  </w:style>
  <w:style w:type="paragraph" w:customStyle="1" w:styleId="font6">
    <w:name w:val="font6"/>
    <w:basedOn w:val="Normalny"/>
    <w:rsid w:val="00AD5677"/>
    <w:pPr>
      <w:suppressAutoHyphens/>
      <w:spacing w:before="100" w:after="100" w:line="240" w:lineRule="auto"/>
    </w:pPr>
    <w:rPr>
      <w:rFonts w:ascii="Arial" w:eastAsia="Times New Roman" w:hAnsi="Arial" w:cs="Arial"/>
      <w:b/>
      <w:bCs/>
      <w:sz w:val="12"/>
      <w:szCs w:val="12"/>
      <w:lang w:eastAsia="ar-SA"/>
    </w:rPr>
  </w:style>
  <w:style w:type="paragraph" w:customStyle="1" w:styleId="xl22">
    <w:name w:val="xl22"/>
    <w:basedOn w:val="Normalny"/>
    <w:rsid w:val="00AD5677"/>
    <w:pPr>
      <w:pBdr>
        <w:top w:val="single" w:sz="8" w:space="0" w:color="000000"/>
        <w:left w:val="single" w:sz="8" w:space="0" w:color="000000"/>
        <w:bottom w:val="single" w:sz="8" w:space="0" w:color="000000"/>
        <w:right w:val="single" w:sz="4" w:space="0" w:color="000000"/>
      </w:pBdr>
      <w:suppressAutoHyphens/>
      <w:spacing w:before="100" w:after="100" w:line="240" w:lineRule="auto"/>
      <w:jc w:val="center"/>
      <w:textAlignment w:val="center"/>
    </w:pPr>
    <w:rPr>
      <w:rFonts w:ascii="Times New Roman" w:eastAsia="Times New Roman" w:hAnsi="Times New Roman"/>
      <w:b/>
      <w:bCs/>
      <w:sz w:val="24"/>
      <w:szCs w:val="24"/>
      <w:lang w:eastAsia="ar-SA"/>
    </w:rPr>
  </w:style>
  <w:style w:type="paragraph" w:customStyle="1" w:styleId="xl23">
    <w:name w:val="xl23"/>
    <w:basedOn w:val="Normalny"/>
    <w:rsid w:val="00AD5677"/>
    <w:pPr>
      <w:pBdr>
        <w:top w:val="single" w:sz="8" w:space="0" w:color="000000"/>
        <w:left w:val="single" w:sz="4" w:space="0" w:color="000000"/>
        <w:bottom w:val="single" w:sz="8" w:space="0" w:color="000000"/>
        <w:right w:val="single" w:sz="4" w:space="0" w:color="000000"/>
      </w:pBdr>
      <w:suppressAutoHyphens/>
      <w:spacing w:before="100" w:after="100" w:line="240" w:lineRule="auto"/>
      <w:jc w:val="center"/>
      <w:textAlignment w:val="center"/>
    </w:pPr>
    <w:rPr>
      <w:rFonts w:ascii="Times New Roman" w:eastAsia="Times New Roman" w:hAnsi="Times New Roman"/>
      <w:b/>
      <w:bCs/>
      <w:sz w:val="24"/>
      <w:szCs w:val="24"/>
      <w:lang w:eastAsia="ar-SA"/>
    </w:rPr>
  </w:style>
  <w:style w:type="paragraph" w:customStyle="1" w:styleId="FR2">
    <w:name w:val="FR2"/>
    <w:rsid w:val="00AD5677"/>
    <w:pPr>
      <w:widowControl w:val="0"/>
      <w:suppressAutoHyphens/>
    </w:pPr>
    <w:rPr>
      <w:rFonts w:ascii="Arial" w:hAnsi="Arial" w:cs="Arial"/>
      <w:sz w:val="24"/>
      <w:lang w:eastAsia="ar-SA"/>
    </w:rPr>
  </w:style>
  <w:style w:type="paragraph" w:customStyle="1" w:styleId="FR3">
    <w:name w:val="FR3"/>
    <w:rsid w:val="00AD5677"/>
    <w:pPr>
      <w:widowControl w:val="0"/>
      <w:suppressAutoHyphens/>
      <w:spacing w:before="20"/>
    </w:pPr>
    <w:rPr>
      <w:rFonts w:ascii="Arial" w:hAnsi="Arial" w:cs="Arial"/>
      <w:i/>
      <w:lang w:eastAsia="ar-SA"/>
    </w:rPr>
  </w:style>
  <w:style w:type="paragraph" w:customStyle="1" w:styleId="Standard">
    <w:name w:val="Standard"/>
    <w:rsid w:val="00AD5677"/>
    <w:pPr>
      <w:widowControl w:val="0"/>
      <w:suppressAutoHyphens/>
      <w:autoSpaceDE w:val="0"/>
    </w:pPr>
    <w:rPr>
      <w:sz w:val="24"/>
      <w:szCs w:val="24"/>
      <w:lang w:eastAsia="ar-SA"/>
    </w:rPr>
  </w:style>
  <w:style w:type="paragraph" w:customStyle="1" w:styleId="Tekstpodstawowy22">
    <w:name w:val="Tekst podstawowy 22"/>
    <w:basedOn w:val="Normalny"/>
    <w:rsid w:val="00AD5677"/>
    <w:pPr>
      <w:suppressAutoHyphens/>
      <w:overflowPunct w:val="0"/>
      <w:autoSpaceDE w:val="0"/>
      <w:spacing w:after="0" w:line="240" w:lineRule="auto"/>
      <w:ind w:left="1080"/>
      <w:jc w:val="both"/>
      <w:textAlignment w:val="baseline"/>
    </w:pPr>
    <w:rPr>
      <w:rFonts w:ascii="Times New Roman" w:eastAsia="Times New Roman" w:hAnsi="Times New Roman"/>
      <w:szCs w:val="20"/>
      <w:lang w:eastAsia="ar-SA"/>
    </w:rPr>
  </w:style>
  <w:style w:type="paragraph" w:customStyle="1" w:styleId="Tekstpodstawowy32">
    <w:name w:val="Tekst podstawowy 32"/>
    <w:basedOn w:val="Normalny"/>
    <w:rsid w:val="00AD5677"/>
    <w:pPr>
      <w:suppressAutoHyphens/>
      <w:overflowPunct w:val="0"/>
      <w:autoSpaceDE w:val="0"/>
      <w:spacing w:after="0" w:line="240" w:lineRule="auto"/>
      <w:jc w:val="both"/>
      <w:textAlignment w:val="baseline"/>
    </w:pPr>
    <w:rPr>
      <w:rFonts w:ascii="Times New Roman" w:eastAsia="Times New Roman" w:hAnsi="Times New Roman"/>
      <w:color w:val="000000"/>
      <w:szCs w:val="20"/>
      <w:lang w:eastAsia="ar-SA"/>
    </w:rPr>
  </w:style>
  <w:style w:type="paragraph" w:customStyle="1" w:styleId="Tekstblokowy1">
    <w:name w:val="Tekst blokowy1"/>
    <w:basedOn w:val="Normalny"/>
    <w:rsid w:val="00AD5677"/>
    <w:pPr>
      <w:widowControl w:val="0"/>
      <w:tabs>
        <w:tab w:val="left" w:pos="5011"/>
        <w:tab w:val="left" w:pos="9356"/>
      </w:tabs>
      <w:suppressAutoHyphens/>
      <w:overflowPunct w:val="0"/>
      <w:autoSpaceDE w:val="0"/>
      <w:spacing w:after="0" w:line="240" w:lineRule="auto"/>
      <w:ind w:left="360" w:right="281"/>
      <w:jc w:val="both"/>
      <w:textAlignment w:val="baseline"/>
    </w:pPr>
    <w:rPr>
      <w:rFonts w:ascii="Times New Roman" w:eastAsia="Times New Roman" w:hAnsi="Times New Roman"/>
      <w:sz w:val="24"/>
      <w:szCs w:val="20"/>
      <w:lang w:eastAsia="ar-SA"/>
    </w:rPr>
  </w:style>
  <w:style w:type="paragraph" w:customStyle="1" w:styleId="Indent">
    <w:name w:val="Indent"/>
    <w:basedOn w:val="Normalny"/>
    <w:rsid w:val="00AD5677"/>
    <w:pPr>
      <w:suppressAutoHyphens/>
      <w:spacing w:after="0" w:line="240" w:lineRule="auto"/>
      <w:ind w:left="709" w:hanging="709"/>
    </w:pPr>
    <w:rPr>
      <w:rFonts w:ascii="Times New Roman" w:eastAsia="Times New Roman" w:hAnsi="Times New Roman"/>
      <w:sz w:val="24"/>
      <w:szCs w:val="20"/>
      <w:lang w:eastAsia="ar-SA"/>
    </w:rPr>
  </w:style>
  <w:style w:type="paragraph" w:customStyle="1" w:styleId="Zawartoramki">
    <w:name w:val="Zawartość ramki"/>
    <w:basedOn w:val="Tekstpodstawowy"/>
    <w:rsid w:val="00AD5677"/>
  </w:style>
  <w:style w:type="paragraph" w:customStyle="1" w:styleId="Tekstpodstawowy220">
    <w:name w:val="Tekst podstawowy 22"/>
    <w:basedOn w:val="Normalny"/>
    <w:rsid w:val="00AD5677"/>
    <w:pPr>
      <w:suppressAutoHyphens/>
      <w:spacing w:after="120" w:line="480" w:lineRule="auto"/>
      <w:jc w:val="both"/>
    </w:pPr>
    <w:rPr>
      <w:rFonts w:ascii="Arial" w:eastAsia="Times New Roman" w:hAnsi="Arial" w:cs="Arial"/>
      <w:sz w:val="24"/>
      <w:szCs w:val="24"/>
      <w:lang w:eastAsia="ar-SA"/>
    </w:rPr>
  </w:style>
  <w:style w:type="paragraph" w:customStyle="1" w:styleId="Tekstpodstawowywcity22">
    <w:name w:val="Tekst podstawowy wcięty 22"/>
    <w:basedOn w:val="Normalny"/>
    <w:rsid w:val="00AD5677"/>
    <w:pPr>
      <w:overflowPunct w:val="0"/>
      <w:autoSpaceDE w:val="0"/>
      <w:spacing w:after="0" w:line="360" w:lineRule="auto"/>
      <w:ind w:left="284"/>
      <w:textAlignment w:val="baseline"/>
    </w:pPr>
    <w:rPr>
      <w:rFonts w:ascii="Arial" w:eastAsia="Times New Roman" w:hAnsi="Arial"/>
      <w:b/>
      <w:sz w:val="24"/>
      <w:szCs w:val="20"/>
      <w:lang w:eastAsia="ar-SA"/>
    </w:rPr>
  </w:style>
  <w:style w:type="paragraph" w:customStyle="1" w:styleId="Tekstkomentarza2">
    <w:name w:val="Tekst komentarza2"/>
    <w:basedOn w:val="Normalny"/>
    <w:rsid w:val="00AD5677"/>
    <w:pPr>
      <w:suppressAutoHyphens/>
      <w:spacing w:after="0" w:line="240" w:lineRule="auto"/>
      <w:jc w:val="both"/>
    </w:pPr>
    <w:rPr>
      <w:rFonts w:ascii="Arial" w:eastAsia="Times New Roman" w:hAnsi="Arial" w:cs="Arial"/>
      <w:sz w:val="20"/>
      <w:szCs w:val="20"/>
      <w:lang w:eastAsia="ar-SA"/>
    </w:rPr>
  </w:style>
  <w:style w:type="character" w:styleId="Pogrubienie">
    <w:name w:val="Strong"/>
    <w:uiPriority w:val="22"/>
    <w:qFormat/>
    <w:rsid w:val="00AD5677"/>
    <w:rPr>
      <w:b/>
      <w:bCs/>
    </w:rPr>
  </w:style>
  <w:style w:type="character" w:styleId="Odwoaniedokomentarza">
    <w:name w:val="annotation reference"/>
    <w:uiPriority w:val="99"/>
    <w:unhideWhenUsed/>
    <w:rsid w:val="00AD5677"/>
    <w:rPr>
      <w:sz w:val="16"/>
      <w:szCs w:val="16"/>
    </w:rPr>
  </w:style>
  <w:style w:type="paragraph" w:customStyle="1" w:styleId="Default">
    <w:name w:val="Default"/>
    <w:rsid w:val="00AD5677"/>
    <w:pPr>
      <w:suppressAutoHyphens/>
      <w:autoSpaceDE w:val="0"/>
    </w:pPr>
    <w:rPr>
      <w:rFonts w:ascii="Arial" w:eastAsia="Arial" w:hAnsi="Arial"/>
      <w:color w:val="000000"/>
      <w:kern w:val="1"/>
      <w:sz w:val="24"/>
      <w:szCs w:val="24"/>
      <w:lang w:eastAsia="ar-SA"/>
    </w:rPr>
  </w:style>
  <w:style w:type="paragraph" w:customStyle="1" w:styleId="Style1">
    <w:name w:val="Style 1"/>
    <w:qFormat/>
    <w:rsid w:val="00AD5677"/>
    <w:pPr>
      <w:widowControl w:val="0"/>
      <w:suppressAutoHyphens/>
      <w:autoSpaceDE w:val="0"/>
      <w:ind w:left="432" w:hanging="360"/>
    </w:pPr>
    <w:rPr>
      <w:sz w:val="22"/>
      <w:szCs w:val="22"/>
      <w:lang w:val="en-US" w:eastAsia="ar-SA"/>
    </w:rPr>
  </w:style>
  <w:style w:type="paragraph" w:customStyle="1" w:styleId="wcicie">
    <w:name w:val="wcięcie"/>
    <w:basedOn w:val="Normalny"/>
    <w:rsid w:val="00AD5677"/>
    <w:pPr>
      <w:spacing w:after="0" w:line="240" w:lineRule="auto"/>
      <w:ind w:left="708"/>
    </w:pPr>
    <w:rPr>
      <w:rFonts w:ascii="Arial" w:eastAsia="Times New Roman" w:hAnsi="Arial"/>
      <w:sz w:val="24"/>
      <w:szCs w:val="24"/>
      <w:lang w:eastAsia="pl-PL"/>
    </w:rPr>
  </w:style>
  <w:style w:type="paragraph" w:customStyle="1" w:styleId="Akapitzlist1">
    <w:name w:val="Akapit z listą1"/>
    <w:basedOn w:val="Normalny"/>
    <w:rsid w:val="00AD5677"/>
    <w:pPr>
      <w:suppressAutoHyphens/>
      <w:spacing w:after="0" w:line="240" w:lineRule="auto"/>
      <w:ind w:left="720"/>
      <w:contextualSpacing/>
    </w:pPr>
    <w:rPr>
      <w:rFonts w:ascii="Times New Roman" w:eastAsia="Times New Roman" w:hAnsi="Times New Roman"/>
      <w:kern w:val="1"/>
      <w:sz w:val="20"/>
      <w:szCs w:val="20"/>
      <w:lang w:eastAsia="pl-PL"/>
    </w:rPr>
  </w:style>
  <w:style w:type="character" w:customStyle="1" w:styleId="txt-new">
    <w:name w:val="txt-new"/>
    <w:rsid w:val="00AD5677"/>
  </w:style>
  <w:style w:type="paragraph" w:customStyle="1" w:styleId="Zawartotabeli">
    <w:name w:val="Zawartość tabeli"/>
    <w:basedOn w:val="Normalny"/>
    <w:rsid w:val="00AD5677"/>
    <w:pPr>
      <w:widowControl w:val="0"/>
      <w:suppressLineNumbers/>
      <w:suppressAutoHyphens/>
      <w:spacing w:after="0" w:line="240" w:lineRule="auto"/>
    </w:pPr>
    <w:rPr>
      <w:rFonts w:ascii="Times New Roman" w:eastAsia="Andale Sans UI" w:hAnsi="Times New Roman"/>
      <w:kern w:val="1"/>
      <w:sz w:val="24"/>
      <w:szCs w:val="24"/>
      <w:lang w:eastAsia="ar-SA"/>
    </w:rPr>
  </w:style>
  <w:style w:type="numbering" w:customStyle="1" w:styleId="WW8Num41">
    <w:name w:val="WW8Num41"/>
    <w:basedOn w:val="Bezlisty"/>
    <w:rsid w:val="00C74F7E"/>
    <w:pPr>
      <w:numPr>
        <w:numId w:val="18"/>
      </w:numPr>
    </w:pPr>
  </w:style>
  <w:style w:type="paragraph" w:customStyle="1" w:styleId="ABINormalny">
    <w:name w:val="ABI.Normalny"/>
    <w:basedOn w:val="Normalny"/>
    <w:autoRedefine/>
    <w:qFormat/>
    <w:rsid w:val="009A778B"/>
    <w:pPr>
      <w:suppressAutoHyphens/>
      <w:spacing w:after="0" w:line="240" w:lineRule="auto"/>
      <w:ind w:firstLine="3828"/>
    </w:pPr>
    <w:rPr>
      <w:b/>
      <w:kern w:val="2"/>
      <w:sz w:val="24"/>
      <w:szCs w:val="24"/>
      <w:lang w:eastAsia="pl-PL"/>
    </w:rPr>
  </w:style>
  <w:style w:type="character" w:styleId="Odwoanieprzypisudolnego">
    <w:name w:val="footnote reference"/>
    <w:aliases w:val="Odwołanie przypisu1"/>
    <w:semiHidden/>
    <w:rsid w:val="00CB7374"/>
    <w:rPr>
      <w:vertAlign w:val="superscript"/>
    </w:rPr>
  </w:style>
  <w:style w:type="numbering" w:customStyle="1" w:styleId="Styl1">
    <w:name w:val="Styl1"/>
    <w:rsid w:val="00CB7374"/>
    <w:pPr>
      <w:numPr>
        <w:numId w:val="20"/>
      </w:numPr>
    </w:pPr>
  </w:style>
  <w:style w:type="paragraph" w:customStyle="1" w:styleId="-Mylniki-1rzdu">
    <w:name w:val="- Myślniki - 1 rzędu"/>
    <w:basedOn w:val="Normalny"/>
    <w:qFormat/>
    <w:rsid w:val="00CB7374"/>
    <w:pPr>
      <w:widowControl w:val="0"/>
      <w:numPr>
        <w:numId w:val="21"/>
      </w:numPr>
      <w:suppressAutoHyphens/>
      <w:overflowPunct w:val="0"/>
      <w:autoSpaceDE w:val="0"/>
      <w:autoSpaceDN w:val="0"/>
      <w:adjustRightInd w:val="0"/>
      <w:spacing w:before="80" w:after="0"/>
      <w:ind w:left="357" w:hanging="357"/>
      <w:jc w:val="both"/>
      <w:textAlignment w:val="baseline"/>
    </w:pPr>
    <w:rPr>
      <w:rFonts w:ascii="Times New Roman" w:eastAsia="Times New Roman" w:hAnsi="Times New Roman"/>
      <w:kern w:val="1"/>
    </w:rPr>
  </w:style>
  <w:style w:type="paragraph" w:customStyle="1" w:styleId="--Mylniki2rzdu">
    <w:name w:val="-- Myślniki 2 rzędu"/>
    <w:basedOn w:val="Normalny"/>
    <w:qFormat/>
    <w:rsid w:val="00CB7374"/>
    <w:pPr>
      <w:widowControl w:val="0"/>
      <w:numPr>
        <w:ilvl w:val="1"/>
        <w:numId w:val="21"/>
      </w:numPr>
      <w:suppressAutoHyphens/>
      <w:overflowPunct w:val="0"/>
      <w:autoSpaceDE w:val="0"/>
      <w:autoSpaceDN w:val="0"/>
      <w:adjustRightInd w:val="0"/>
      <w:spacing w:before="80" w:after="0"/>
      <w:jc w:val="both"/>
      <w:textAlignment w:val="baseline"/>
    </w:pPr>
    <w:rPr>
      <w:rFonts w:ascii="Times New Roman" w:eastAsia="Times New Roman" w:hAnsi="Times New Roman"/>
      <w:kern w:val="1"/>
    </w:rPr>
  </w:style>
  <w:style w:type="character" w:customStyle="1" w:styleId="Nierozpoznanawzmianka1">
    <w:name w:val="Nierozpoznana wzmianka1"/>
    <w:basedOn w:val="Domylnaczcionkaakapitu"/>
    <w:uiPriority w:val="99"/>
    <w:semiHidden/>
    <w:unhideWhenUsed/>
    <w:rsid w:val="00342746"/>
    <w:rPr>
      <w:color w:val="605E5C"/>
      <w:shd w:val="clear" w:color="auto" w:fill="E1DFDD"/>
    </w:rPr>
  </w:style>
  <w:style w:type="character" w:customStyle="1" w:styleId="AkapitzlistZnak">
    <w:name w:val="Akapit z listą Znak"/>
    <w:aliases w:val="normalny tekst Znak,Obiekt Znak,BulletC Znak,Akapit z listą31 Znak,NOWY Znak,Akapit z listą32 Znak,CW_Lista Znak"/>
    <w:link w:val="Akapitzlist"/>
    <w:uiPriority w:val="34"/>
    <w:qFormat/>
    <w:locked/>
    <w:rsid w:val="0047564D"/>
    <w:rPr>
      <w:rFonts w:ascii="Calibri" w:eastAsia="Calibri" w:hAnsi="Calibri"/>
      <w:sz w:val="22"/>
      <w:szCs w:val="22"/>
      <w:lang w:eastAsia="en-US"/>
    </w:rPr>
  </w:style>
  <w:style w:type="character" w:styleId="Uwydatnienie">
    <w:name w:val="Emphasis"/>
    <w:basedOn w:val="Domylnaczcionkaakapitu"/>
    <w:uiPriority w:val="20"/>
    <w:qFormat/>
    <w:rsid w:val="005F2707"/>
    <w:rPr>
      <w:i/>
      <w:iCs/>
    </w:rPr>
  </w:style>
  <w:style w:type="paragraph" w:styleId="Poprawka">
    <w:name w:val="Revision"/>
    <w:hidden/>
    <w:uiPriority w:val="99"/>
    <w:semiHidden/>
    <w:rsid w:val="00A4639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5790">
      <w:bodyDiv w:val="1"/>
      <w:marLeft w:val="0"/>
      <w:marRight w:val="0"/>
      <w:marTop w:val="0"/>
      <w:marBottom w:val="0"/>
      <w:divBdr>
        <w:top w:val="none" w:sz="0" w:space="0" w:color="auto"/>
        <w:left w:val="none" w:sz="0" w:space="0" w:color="auto"/>
        <w:bottom w:val="none" w:sz="0" w:space="0" w:color="auto"/>
        <w:right w:val="none" w:sz="0" w:space="0" w:color="auto"/>
      </w:divBdr>
    </w:div>
    <w:div w:id="155196418">
      <w:bodyDiv w:val="1"/>
      <w:marLeft w:val="0"/>
      <w:marRight w:val="0"/>
      <w:marTop w:val="0"/>
      <w:marBottom w:val="0"/>
      <w:divBdr>
        <w:top w:val="none" w:sz="0" w:space="0" w:color="auto"/>
        <w:left w:val="none" w:sz="0" w:space="0" w:color="auto"/>
        <w:bottom w:val="none" w:sz="0" w:space="0" w:color="auto"/>
        <w:right w:val="none" w:sz="0" w:space="0" w:color="auto"/>
      </w:divBdr>
    </w:div>
    <w:div w:id="197665780">
      <w:bodyDiv w:val="1"/>
      <w:marLeft w:val="0"/>
      <w:marRight w:val="0"/>
      <w:marTop w:val="0"/>
      <w:marBottom w:val="0"/>
      <w:divBdr>
        <w:top w:val="none" w:sz="0" w:space="0" w:color="auto"/>
        <w:left w:val="none" w:sz="0" w:space="0" w:color="auto"/>
        <w:bottom w:val="none" w:sz="0" w:space="0" w:color="auto"/>
        <w:right w:val="none" w:sz="0" w:space="0" w:color="auto"/>
      </w:divBdr>
      <w:divsChild>
        <w:div w:id="1511749660">
          <w:marLeft w:val="0"/>
          <w:marRight w:val="0"/>
          <w:marTop w:val="0"/>
          <w:marBottom w:val="0"/>
          <w:divBdr>
            <w:top w:val="none" w:sz="0" w:space="0" w:color="auto"/>
            <w:left w:val="none" w:sz="0" w:space="0" w:color="auto"/>
            <w:bottom w:val="none" w:sz="0" w:space="0" w:color="auto"/>
            <w:right w:val="none" w:sz="0" w:space="0" w:color="auto"/>
          </w:divBdr>
          <w:divsChild>
            <w:div w:id="1987934145">
              <w:marLeft w:val="0"/>
              <w:marRight w:val="0"/>
              <w:marTop w:val="0"/>
              <w:marBottom w:val="0"/>
              <w:divBdr>
                <w:top w:val="none" w:sz="0" w:space="0" w:color="auto"/>
                <w:left w:val="none" w:sz="0" w:space="0" w:color="auto"/>
                <w:bottom w:val="none" w:sz="0" w:space="0" w:color="auto"/>
                <w:right w:val="none" w:sz="0" w:space="0" w:color="auto"/>
              </w:divBdr>
            </w:div>
          </w:divsChild>
        </w:div>
        <w:div w:id="1750885980">
          <w:marLeft w:val="0"/>
          <w:marRight w:val="0"/>
          <w:marTop w:val="0"/>
          <w:marBottom w:val="0"/>
          <w:divBdr>
            <w:top w:val="none" w:sz="0" w:space="0" w:color="auto"/>
            <w:left w:val="none" w:sz="0" w:space="0" w:color="auto"/>
            <w:bottom w:val="none" w:sz="0" w:space="0" w:color="auto"/>
            <w:right w:val="none" w:sz="0" w:space="0" w:color="auto"/>
          </w:divBdr>
        </w:div>
      </w:divsChild>
    </w:div>
    <w:div w:id="428935216">
      <w:bodyDiv w:val="1"/>
      <w:marLeft w:val="0"/>
      <w:marRight w:val="0"/>
      <w:marTop w:val="0"/>
      <w:marBottom w:val="0"/>
      <w:divBdr>
        <w:top w:val="none" w:sz="0" w:space="0" w:color="auto"/>
        <w:left w:val="none" w:sz="0" w:space="0" w:color="auto"/>
        <w:bottom w:val="none" w:sz="0" w:space="0" w:color="auto"/>
        <w:right w:val="none" w:sz="0" w:space="0" w:color="auto"/>
      </w:divBdr>
    </w:div>
    <w:div w:id="453449868">
      <w:bodyDiv w:val="1"/>
      <w:marLeft w:val="0"/>
      <w:marRight w:val="0"/>
      <w:marTop w:val="0"/>
      <w:marBottom w:val="0"/>
      <w:divBdr>
        <w:top w:val="none" w:sz="0" w:space="0" w:color="auto"/>
        <w:left w:val="none" w:sz="0" w:space="0" w:color="auto"/>
        <w:bottom w:val="none" w:sz="0" w:space="0" w:color="auto"/>
        <w:right w:val="none" w:sz="0" w:space="0" w:color="auto"/>
      </w:divBdr>
    </w:div>
    <w:div w:id="646780551">
      <w:bodyDiv w:val="1"/>
      <w:marLeft w:val="0"/>
      <w:marRight w:val="0"/>
      <w:marTop w:val="0"/>
      <w:marBottom w:val="0"/>
      <w:divBdr>
        <w:top w:val="none" w:sz="0" w:space="0" w:color="auto"/>
        <w:left w:val="none" w:sz="0" w:space="0" w:color="auto"/>
        <w:bottom w:val="none" w:sz="0" w:space="0" w:color="auto"/>
        <w:right w:val="none" w:sz="0" w:space="0" w:color="auto"/>
      </w:divBdr>
    </w:div>
    <w:div w:id="735207646">
      <w:bodyDiv w:val="1"/>
      <w:marLeft w:val="0"/>
      <w:marRight w:val="0"/>
      <w:marTop w:val="0"/>
      <w:marBottom w:val="0"/>
      <w:divBdr>
        <w:top w:val="none" w:sz="0" w:space="0" w:color="auto"/>
        <w:left w:val="none" w:sz="0" w:space="0" w:color="auto"/>
        <w:bottom w:val="none" w:sz="0" w:space="0" w:color="auto"/>
        <w:right w:val="none" w:sz="0" w:space="0" w:color="auto"/>
      </w:divBdr>
    </w:div>
    <w:div w:id="760685085">
      <w:bodyDiv w:val="1"/>
      <w:marLeft w:val="0"/>
      <w:marRight w:val="0"/>
      <w:marTop w:val="0"/>
      <w:marBottom w:val="0"/>
      <w:divBdr>
        <w:top w:val="none" w:sz="0" w:space="0" w:color="auto"/>
        <w:left w:val="none" w:sz="0" w:space="0" w:color="auto"/>
        <w:bottom w:val="none" w:sz="0" w:space="0" w:color="auto"/>
        <w:right w:val="none" w:sz="0" w:space="0" w:color="auto"/>
      </w:divBdr>
    </w:div>
    <w:div w:id="901478035">
      <w:bodyDiv w:val="1"/>
      <w:marLeft w:val="0"/>
      <w:marRight w:val="0"/>
      <w:marTop w:val="0"/>
      <w:marBottom w:val="0"/>
      <w:divBdr>
        <w:top w:val="none" w:sz="0" w:space="0" w:color="auto"/>
        <w:left w:val="none" w:sz="0" w:space="0" w:color="auto"/>
        <w:bottom w:val="none" w:sz="0" w:space="0" w:color="auto"/>
        <w:right w:val="none" w:sz="0" w:space="0" w:color="auto"/>
      </w:divBdr>
    </w:div>
    <w:div w:id="1105736545">
      <w:bodyDiv w:val="1"/>
      <w:marLeft w:val="0"/>
      <w:marRight w:val="0"/>
      <w:marTop w:val="0"/>
      <w:marBottom w:val="0"/>
      <w:divBdr>
        <w:top w:val="none" w:sz="0" w:space="0" w:color="auto"/>
        <w:left w:val="none" w:sz="0" w:space="0" w:color="auto"/>
        <w:bottom w:val="none" w:sz="0" w:space="0" w:color="auto"/>
        <w:right w:val="none" w:sz="0" w:space="0" w:color="auto"/>
      </w:divBdr>
    </w:div>
    <w:div w:id="1106458189">
      <w:bodyDiv w:val="1"/>
      <w:marLeft w:val="0"/>
      <w:marRight w:val="0"/>
      <w:marTop w:val="0"/>
      <w:marBottom w:val="0"/>
      <w:divBdr>
        <w:top w:val="none" w:sz="0" w:space="0" w:color="auto"/>
        <w:left w:val="none" w:sz="0" w:space="0" w:color="auto"/>
        <w:bottom w:val="none" w:sz="0" w:space="0" w:color="auto"/>
        <w:right w:val="none" w:sz="0" w:space="0" w:color="auto"/>
      </w:divBdr>
    </w:div>
    <w:div w:id="1189179157">
      <w:bodyDiv w:val="1"/>
      <w:marLeft w:val="0"/>
      <w:marRight w:val="0"/>
      <w:marTop w:val="0"/>
      <w:marBottom w:val="0"/>
      <w:divBdr>
        <w:top w:val="none" w:sz="0" w:space="0" w:color="auto"/>
        <w:left w:val="none" w:sz="0" w:space="0" w:color="auto"/>
        <w:bottom w:val="none" w:sz="0" w:space="0" w:color="auto"/>
        <w:right w:val="none" w:sz="0" w:space="0" w:color="auto"/>
      </w:divBdr>
      <w:divsChild>
        <w:div w:id="1441907">
          <w:marLeft w:val="0"/>
          <w:marRight w:val="0"/>
          <w:marTop w:val="0"/>
          <w:marBottom w:val="0"/>
          <w:divBdr>
            <w:top w:val="none" w:sz="0" w:space="0" w:color="auto"/>
            <w:left w:val="none" w:sz="0" w:space="0" w:color="auto"/>
            <w:bottom w:val="none" w:sz="0" w:space="0" w:color="auto"/>
            <w:right w:val="none" w:sz="0" w:space="0" w:color="auto"/>
          </w:divBdr>
        </w:div>
      </w:divsChild>
    </w:div>
    <w:div w:id="1224874960">
      <w:bodyDiv w:val="1"/>
      <w:marLeft w:val="0"/>
      <w:marRight w:val="0"/>
      <w:marTop w:val="0"/>
      <w:marBottom w:val="0"/>
      <w:divBdr>
        <w:top w:val="none" w:sz="0" w:space="0" w:color="auto"/>
        <w:left w:val="none" w:sz="0" w:space="0" w:color="auto"/>
        <w:bottom w:val="none" w:sz="0" w:space="0" w:color="auto"/>
        <w:right w:val="none" w:sz="0" w:space="0" w:color="auto"/>
      </w:divBdr>
    </w:div>
    <w:div w:id="1235244569">
      <w:bodyDiv w:val="1"/>
      <w:marLeft w:val="0"/>
      <w:marRight w:val="0"/>
      <w:marTop w:val="0"/>
      <w:marBottom w:val="0"/>
      <w:divBdr>
        <w:top w:val="none" w:sz="0" w:space="0" w:color="auto"/>
        <w:left w:val="none" w:sz="0" w:space="0" w:color="auto"/>
        <w:bottom w:val="none" w:sz="0" w:space="0" w:color="auto"/>
        <w:right w:val="none" w:sz="0" w:space="0" w:color="auto"/>
      </w:divBdr>
    </w:div>
    <w:div w:id="1327397322">
      <w:bodyDiv w:val="1"/>
      <w:marLeft w:val="0"/>
      <w:marRight w:val="0"/>
      <w:marTop w:val="0"/>
      <w:marBottom w:val="0"/>
      <w:divBdr>
        <w:top w:val="none" w:sz="0" w:space="0" w:color="auto"/>
        <w:left w:val="none" w:sz="0" w:space="0" w:color="auto"/>
        <w:bottom w:val="none" w:sz="0" w:space="0" w:color="auto"/>
        <w:right w:val="none" w:sz="0" w:space="0" w:color="auto"/>
      </w:divBdr>
    </w:div>
    <w:div w:id="1458257646">
      <w:bodyDiv w:val="1"/>
      <w:marLeft w:val="0"/>
      <w:marRight w:val="0"/>
      <w:marTop w:val="0"/>
      <w:marBottom w:val="0"/>
      <w:divBdr>
        <w:top w:val="none" w:sz="0" w:space="0" w:color="auto"/>
        <w:left w:val="none" w:sz="0" w:space="0" w:color="auto"/>
        <w:bottom w:val="none" w:sz="0" w:space="0" w:color="auto"/>
        <w:right w:val="none" w:sz="0" w:space="0" w:color="auto"/>
      </w:divBdr>
      <w:divsChild>
        <w:div w:id="1878278803">
          <w:marLeft w:val="0"/>
          <w:marRight w:val="0"/>
          <w:marTop w:val="0"/>
          <w:marBottom w:val="0"/>
          <w:divBdr>
            <w:top w:val="none" w:sz="0" w:space="0" w:color="auto"/>
            <w:left w:val="none" w:sz="0" w:space="0" w:color="auto"/>
            <w:bottom w:val="none" w:sz="0" w:space="0" w:color="auto"/>
            <w:right w:val="none" w:sz="0" w:space="0" w:color="auto"/>
          </w:divBdr>
        </w:div>
        <w:div w:id="441850609">
          <w:marLeft w:val="0"/>
          <w:marRight w:val="0"/>
          <w:marTop w:val="0"/>
          <w:marBottom w:val="0"/>
          <w:divBdr>
            <w:top w:val="none" w:sz="0" w:space="0" w:color="auto"/>
            <w:left w:val="none" w:sz="0" w:space="0" w:color="auto"/>
            <w:bottom w:val="none" w:sz="0" w:space="0" w:color="auto"/>
            <w:right w:val="none" w:sz="0" w:space="0" w:color="auto"/>
          </w:divBdr>
        </w:div>
        <w:div w:id="350188105">
          <w:marLeft w:val="0"/>
          <w:marRight w:val="0"/>
          <w:marTop w:val="0"/>
          <w:marBottom w:val="0"/>
          <w:divBdr>
            <w:top w:val="none" w:sz="0" w:space="0" w:color="auto"/>
            <w:left w:val="none" w:sz="0" w:space="0" w:color="auto"/>
            <w:bottom w:val="none" w:sz="0" w:space="0" w:color="auto"/>
            <w:right w:val="none" w:sz="0" w:space="0" w:color="auto"/>
          </w:divBdr>
        </w:div>
        <w:div w:id="156505165">
          <w:marLeft w:val="0"/>
          <w:marRight w:val="0"/>
          <w:marTop w:val="0"/>
          <w:marBottom w:val="0"/>
          <w:divBdr>
            <w:top w:val="none" w:sz="0" w:space="0" w:color="auto"/>
            <w:left w:val="none" w:sz="0" w:space="0" w:color="auto"/>
            <w:bottom w:val="none" w:sz="0" w:space="0" w:color="auto"/>
            <w:right w:val="none" w:sz="0" w:space="0" w:color="auto"/>
          </w:divBdr>
        </w:div>
        <w:div w:id="1724021834">
          <w:marLeft w:val="0"/>
          <w:marRight w:val="0"/>
          <w:marTop w:val="0"/>
          <w:marBottom w:val="0"/>
          <w:divBdr>
            <w:top w:val="none" w:sz="0" w:space="0" w:color="auto"/>
            <w:left w:val="none" w:sz="0" w:space="0" w:color="auto"/>
            <w:bottom w:val="none" w:sz="0" w:space="0" w:color="auto"/>
            <w:right w:val="none" w:sz="0" w:space="0" w:color="auto"/>
          </w:divBdr>
        </w:div>
      </w:divsChild>
    </w:div>
    <w:div w:id="1458601778">
      <w:bodyDiv w:val="1"/>
      <w:marLeft w:val="0"/>
      <w:marRight w:val="0"/>
      <w:marTop w:val="0"/>
      <w:marBottom w:val="0"/>
      <w:divBdr>
        <w:top w:val="none" w:sz="0" w:space="0" w:color="auto"/>
        <w:left w:val="none" w:sz="0" w:space="0" w:color="auto"/>
        <w:bottom w:val="none" w:sz="0" w:space="0" w:color="auto"/>
        <w:right w:val="none" w:sz="0" w:space="0" w:color="auto"/>
      </w:divBdr>
    </w:div>
    <w:div w:id="1468550893">
      <w:bodyDiv w:val="1"/>
      <w:marLeft w:val="0"/>
      <w:marRight w:val="0"/>
      <w:marTop w:val="0"/>
      <w:marBottom w:val="0"/>
      <w:divBdr>
        <w:top w:val="none" w:sz="0" w:space="0" w:color="auto"/>
        <w:left w:val="none" w:sz="0" w:space="0" w:color="auto"/>
        <w:bottom w:val="none" w:sz="0" w:space="0" w:color="auto"/>
        <w:right w:val="none" w:sz="0" w:space="0" w:color="auto"/>
      </w:divBdr>
    </w:div>
    <w:div w:id="1550069938">
      <w:bodyDiv w:val="1"/>
      <w:marLeft w:val="0"/>
      <w:marRight w:val="0"/>
      <w:marTop w:val="0"/>
      <w:marBottom w:val="0"/>
      <w:divBdr>
        <w:top w:val="none" w:sz="0" w:space="0" w:color="auto"/>
        <w:left w:val="none" w:sz="0" w:space="0" w:color="auto"/>
        <w:bottom w:val="none" w:sz="0" w:space="0" w:color="auto"/>
        <w:right w:val="none" w:sz="0" w:space="0" w:color="auto"/>
      </w:divBdr>
      <w:divsChild>
        <w:div w:id="58750447">
          <w:marLeft w:val="0"/>
          <w:marRight w:val="0"/>
          <w:marTop w:val="0"/>
          <w:marBottom w:val="0"/>
          <w:divBdr>
            <w:top w:val="none" w:sz="0" w:space="0" w:color="auto"/>
            <w:left w:val="none" w:sz="0" w:space="0" w:color="auto"/>
            <w:bottom w:val="none" w:sz="0" w:space="0" w:color="auto"/>
            <w:right w:val="none" w:sz="0" w:space="0" w:color="auto"/>
          </w:divBdr>
        </w:div>
        <w:div w:id="1984113993">
          <w:marLeft w:val="0"/>
          <w:marRight w:val="0"/>
          <w:marTop w:val="0"/>
          <w:marBottom w:val="0"/>
          <w:divBdr>
            <w:top w:val="none" w:sz="0" w:space="0" w:color="auto"/>
            <w:left w:val="none" w:sz="0" w:space="0" w:color="auto"/>
            <w:bottom w:val="none" w:sz="0" w:space="0" w:color="auto"/>
            <w:right w:val="none" w:sz="0" w:space="0" w:color="auto"/>
          </w:divBdr>
        </w:div>
      </w:divsChild>
    </w:div>
    <w:div w:id="1626079553">
      <w:bodyDiv w:val="1"/>
      <w:marLeft w:val="0"/>
      <w:marRight w:val="0"/>
      <w:marTop w:val="0"/>
      <w:marBottom w:val="0"/>
      <w:divBdr>
        <w:top w:val="none" w:sz="0" w:space="0" w:color="auto"/>
        <w:left w:val="none" w:sz="0" w:space="0" w:color="auto"/>
        <w:bottom w:val="none" w:sz="0" w:space="0" w:color="auto"/>
        <w:right w:val="none" w:sz="0" w:space="0" w:color="auto"/>
      </w:divBdr>
    </w:div>
    <w:div w:id="1694303894">
      <w:bodyDiv w:val="1"/>
      <w:marLeft w:val="0"/>
      <w:marRight w:val="0"/>
      <w:marTop w:val="0"/>
      <w:marBottom w:val="0"/>
      <w:divBdr>
        <w:top w:val="none" w:sz="0" w:space="0" w:color="auto"/>
        <w:left w:val="none" w:sz="0" w:space="0" w:color="auto"/>
        <w:bottom w:val="none" w:sz="0" w:space="0" w:color="auto"/>
        <w:right w:val="none" w:sz="0" w:space="0" w:color="auto"/>
      </w:divBdr>
    </w:div>
    <w:div w:id="1839539736">
      <w:bodyDiv w:val="1"/>
      <w:marLeft w:val="0"/>
      <w:marRight w:val="0"/>
      <w:marTop w:val="0"/>
      <w:marBottom w:val="0"/>
      <w:divBdr>
        <w:top w:val="none" w:sz="0" w:space="0" w:color="auto"/>
        <w:left w:val="none" w:sz="0" w:space="0" w:color="auto"/>
        <w:bottom w:val="none" w:sz="0" w:space="0" w:color="auto"/>
        <w:right w:val="none" w:sz="0" w:space="0" w:color="auto"/>
      </w:divBdr>
      <w:divsChild>
        <w:div w:id="48460450">
          <w:marLeft w:val="0"/>
          <w:marRight w:val="0"/>
          <w:marTop w:val="0"/>
          <w:marBottom w:val="0"/>
          <w:divBdr>
            <w:top w:val="none" w:sz="0" w:space="0" w:color="auto"/>
            <w:left w:val="none" w:sz="0" w:space="0" w:color="auto"/>
            <w:bottom w:val="none" w:sz="0" w:space="0" w:color="auto"/>
            <w:right w:val="none" w:sz="0" w:space="0" w:color="auto"/>
          </w:divBdr>
        </w:div>
        <w:div w:id="1342010013">
          <w:marLeft w:val="0"/>
          <w:marRight w:val="0"/>
          <w:marTop w:val="0"/>
          <w:marBottom w:val="0"/>
          <w:divBdr>
            <w:top w:val="none" w:sz="0" w:space="0" w:color="auto"/>
            <w:left w:val="none" w:sz="0" w:space="0" w:color="auto"/>
            <w:bottom w:val="none" w:sz="0" w:space="0" w:color="auto"/>
            <w:right w:val="none" w:sz="0" w:space="0" w:color="auto"/>
          </w:divBdr>
        </w:div>
        <w:div w:id="555505548">
          <w:marLeft w:val="0"/>
          <w:marRight w:val="0"/>
          <w:marTop w:val="0"/>
          <w:marBottom w:val="0"/>
          <w:divBdr>
            <w:top w:val="none" w:sz="0" w:space="0" w:color="auto"/>
            <w:left w:val="none" w:sz="0" w:space="0" w:color="auto"/>
            <w:bottom w:val="none" w:sz="0" w:space="0" w:color="auto"/>
            <w:right w:val="none" w:sz="0" w:space="0" w:color="auto"/>
          </w:divBdr>
        </w:div>
        <w:div w:id="712577903">
          <w:marLeft w:val="0"/>
          <w:marRight w:val="0"/>
          <w:marTop w:val="0"/>
          <w:marBottom w:val="0"/>
          <w:divBdr>
            <w:top w:val="none" w:sz="0" w:space="0" w:color="auto"/>
            <w:left w:val="none" w:sz="0" w:space="0" w:color="auto"/>
            <w:bottom w:val="none" w:sz="0" w:space="0" w:color="auto"/>
            <w:right w:val="none" w:sz="0" w:space="0" w:color="auto"/>
          </w:divBdr>
        </w:div>
        <w:div w:id="455294419">
          <w:marLeft w:val="0"/>
          <w:marRight w:val="0"/>
          <w:marTop w:val="0"/>
          <w:marBottom w:val="0"/>
          <w:divBdr>
            <w:top w:val="none" w:sz="0" w:space="0" w:color="auto"/>
            <w:left w:val="none" w:sz="0" w:space="0" w:color="auto"/>
            <w:bottom w:val="none" w:sz="0" w:space="0" w:color="auto"/>
            <w:right w:val="none" w:sz="0" w:space="0" w:color="auto"/>
          </w:divBdr>
        </w:div>
        <w:div w:id="1668362400">
          <w:marLeft w:val="0"/>
          <w:marRight w:val="0"/>
          <w:marTop w:val="0"/>
          <w:marBottom w:val="0"/>
          <w:divBdr>
            <w:top w:val="none" w:sz="0" w:space="0" w:color="auto"/>
            <w:left w:val="none" w:sz="0" w:space="0" w:color="auto"/>
            <w:bottom w:val="none" w:sz="0" w:space="0" w:color="auto"/>
            <w:right w:val="none" w:sz="0" w:space="0" w:color="auto"/>
          </w:divBdr>
        </w:div>
      </w:divsChild>
    </w:div>
    <w:div w:id="208024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zzm.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631C1-1D63-4E78-9968-A132AE704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19</Pages>
  <Words>7165</Words>
  <Characters>45764</Characters>
  <Application>Microsoft Office Word</Application>
  <DocSecurity>0</DocSecurity>
  <Lines>381</Lines>
  <Paragraphs>105</Paragraphs>
  <ScaleCrop>false</ScaleCrop>
  <HeadingPairs>
    <vt:vector size="2" baseType="variant">
      <vt:variant>
        <vt:lpstr>Tytuł</vt:lpstr>
      </vt:variant>
      <vt:variant>
        <vt:i4>1</vt:i4>
      </vt:variant>
    </vt:vector>
  </HeadingPairs>
  <TitlesOfParts>
    <vt:vector size="1" baseType="lpstr">
      <vt:lpstr/>
    </vt:vector>
  </TitlesOfParts>
  <Company>Towarzystwo Przyjaciół Ogrodu Botanicznego</Company>
  <LinksUpToDate>false</LinksUpToDate>
  <CharactersWithSpaces>52824</CharactersWithSpaces>
  <SharedDoc>false</SharedDoc>
  <HLinks>
    <vt:vector size="24" baseType="variant">
      <vt:variant>
        <vt:i4>3604604</vt:i4>
      </vt:variant>
      <vt:variant>
        <vt:i4>9</vt:i4>
      </vt:variant>
      <vt:variant>
        <vt:i4>0</vt:i4>
      </vt:variant>
      <vt:variant>
        <vt:i4>5</vt:i4>
      </vt:variant>
      <vt:variant>
        <vt:lpwstr>https://uml.lodz.pl/niepelnosprawni/bez-barier/lodzki-standard-dostepnosci/</vt:lpwstr>
      </vt:variant>
      <vt:variant>
        <vt:lpwstr/>
      </vt:variant>
      <vt:variant>
        <vt:i4>4063307</vt:i4>
      </vt:variant>
      <vt:variant>
        <vt:i4>6</vt:i4>
      </vt:variant>
      <vt:variant>
        <vt:i4>0</vt:i4>
      </vt:variant>
      <vt:variant>
        <vt:i4>5</vt:i4>
      </vt:variant>
      <vt:variant>
        <vt:lpwstr>mailto:sekretariat@zzm.lodz.pl</vt:lpwstr>
      </vt:variant>
      <vt:variant>
        <vt:lpwstr/>
      </vt:variant>
      <vt:variant>
        <vt:i4>4063307</vt:i4>
      </vt:variant>
      <vt:variant>
        <vt:i4>3</vt:i4>
      </vt:variant>
      <vt:variant>
        <vt:i4>0</vt:i4>
      </vt:variant>
      <vt:variant>
        <vt:i4>5</vt:i4>
      </vt:variant>
      <vt:variant>
        <vt:lpwstr>mailto:sekretariat@zzm.lodz.pl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Towarzystwo Przyjaciół Ogrodu Botanicznego</dc:creator>
  <cp:lastModifiedBy>Adam Głuszkowski</cp:lastModifiedBy>
  <cp:revision>47</cp:revision>
  <cp:lastPrinted>2024-04-22T11:46:00Z</cp:lastPrinted>
  <dcterms:created xsi:type="dcterms:W3CDTF">2023-02-09T13:52:00Z</dcterms:created>
  <dcterms:modified xsi:type="dcterms:W3CDTF">2024-05-29T06:36:00Z</dcterms:modified>
</cp:coreProperties>
</file>