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B32403" w14:textId="77777777" w:rsidR="003E457B" w:rsidRDefault="009D515A" w:rsidP="00EF0FD7">
      <w:pPr>
        <w:spacing w:line="276" w:lineRule="auto"/>
        <w:jc w:val="right"/>
        <w:rPr>
          <w:rFonts w:ascii="Cambria" w:hAnsi="Cambria" w:cs="Arial"/>
          <w:sz w:val="20"/>
          <w:szCs w:val="20"/>
        </w:rPr>
      </w:pPr>
      <w:r w:rsidRPr="00EC0ED8">
        <w:rPr>
          <w:rFonts w:ascii="Cambria" w:hAnsi="Cambria" w:cs="Arial"/>
          <w:sz w:val="20"/>
          <w:szCs w:val="20"/>
        </w:rPr>
        <w:tab/>
      </w:r>
      <w:r w:rsidRPr="00EC0ED8">
        <w:rPr>
          <w:rFonts w:ascii="Cambria" w:hAnsi="Cambria" w:cs="Arial"/>
          <w:sz w:val="20"/>
          <w:szCs w:val="20"/>
        </w:rPr>
        <w:tab/>
      </w:r>
      <w:r w:rsidRPr="00EC0ED8">
        <w:rPr>
          <w:rFonts w:ascii="Cambria" w:hAnsi="Cambria" w:cs="Arial"/>
          <w:sz w:val="20"/>
          <w:szCs w:val="20"/>
        </w:rPr>
        <w:tab/>
      </w:r>
      <w:r w:rsidR="005B659A" w:rsidRPr="00EC0ED8">
        <w:rPr>
          <w:rFonts w:ascii="Cambria" w:hAnsi="Cambria" w:cs="Arial"/>
          <w:sz w:val="20"/>
          <w:szCs w:val="20"/>
        </w:rPr>
        <w:tab/>
      </w:r>
      <w:r w:rsidR="005B659A" w:rsidRPr="00EC0ED8">
        <w:rPr>
          <w:rFonts w:ascii="Cambria" w:hAnsi="Cambria" w:cs="Arial"/>
          <w:sz w:val="20"/>
          <w:szCs w:val="20"/>
        </w:rPr>
        <w:tab/>
      </w:r>
      <w:r w:rsidR="005B659A" w:rsidRPr="00EC0ED8">
        <w:rPr>
          <w:rFonts w:ascii="Cambria" w:hAnsi="Cambria" w:cs="Arial"/>
          <w:sz w:val="20"/>
          <w:szCs w:val="20"/>
        </w:rPr>
        <w:tab/>
      </w:r>
      <w:r w:rsidR="00920E67">
        <w:rPr>
          <w:rFonts w:ascii="Cambria" w:hAnsi="Cambria" w:cs="Arial"/>
          <w:sz w:val="20"/>
          <w:szCs w:val="20"/>
        </w:rPr>
        <w:tab/>
      </w:r>
      <w:r w:rsidR="00920E67">
        <w:rPr>
          <w:rFonts w:ascii="Cambria" w:hAnsi="Cambria" w:cs="Arial"/>
          <w:sz w:val="20"/>
          <w:szCs w:val="20"/>
        </w:rPr>
        <w:tab/>
      </w:r>
    </w:p>
    <w:p w14:paraId="50B32407" w14:textId="5A220CD8" w:rsidR="00DA509A" w:rsidRDefault="00920E67" w:rsidP="00907E13">
      <w:pPr>
        <w:spacing w:line="276" w:lineRule="auto"/>
        <w:jc w:val="right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ab/>
      </w:r>
      <w:r w:rsidR="003E457B">
        <w:rPr>
          <w:rFonts w:ascii="Cambria" w:hAnsi="Cambria" w:cs="Arial"/>
          <w:sz w:val="20"/>
          <w:szCs w:val="20"/>
        </w:rPr>
        <w:t xml:space="preserve">                                                         </w:t>
      </w:r>
      <w:r w:rsidR="00D37E9A" w:rsidRPr="00EC0ED8">
        <w:rPr>
          <w:rFonts w:ascii="Cambria" w:hAnsi="Cambria" w:cs="Arial"/>
          <w:sz w:val="20"/>
          <w:szCs w:val="20"/>
        </w:rPr>
        <w:t>Z</w:t>
      </w:r>
      <w:r w:rsidR="00983423" w:rsidRPr="00EC0ED8">
        <w:rPr>
          <w:rFonts w:ascii="Cambria" w:hAnsi="Cambria" w:cs="Arial"/>
          <w:sz w:val="20"/>
          <w:szCs w:val="20"/>
        </w:rPr>
        <w:t>ałącznik</w:t>
      </w:r>
      <w:r w:rsidR="009D515A" w:rsidRPr="00EC0ED8">
        <w:rPr>
          <w:rFonts w:ascii="Cambria" w:hAnsi="Cambria" w:cs="Arial"/>
          <w:sz w:val="20"/>
          <w:szCs w:val="20"/>
        </w:rPr>
        <w:t xml:space="preserve"> nr </w:t>
      </w:r>
      <w:r w:rsidR="00EE1CDF" w:rsidRPr="00EC0ED8">
        <w:rPr>
          <w:rFonts w:ascii="Cambria" w:hAnsi="Cambria" w:cs="Arial"/>
          <w:sz w:val="20"/>
          <w:szCs w:val="20"/>
        </w:rPr>
        <w:t>1</w:t>
      </w:r>
      <w:r w:rsidR="00D62E51" w:rsidRPr="00EC0ED8">
        <w:rPr>
          <w:rFonts w:ascii="Cambria" w:hAnsi="Cambria" w:cs="Arial"/>
          <w:sz w:val="20"/>
          <w:szCs w:val="20"/>
        </w:rPr>
        <w:t xml:space="preserve"> do SWZ</w:t>
      </w:r>
    </w:p>
    <w:p w14:paraId="106F9E34" w14:textId="77777777" w:rsidR="00907E13" w:rsidRPr="00EC0ED8" w:rsidRDefault="00907E13" w:rsidP="00907E13">
      <w:pPr>
        <w:spacing w:line="276" w:lineRule="auto"/>
        <w:jc w:val="right"/>
        <w:rPr>
          <w:rFonts w:ascii="Cambria" w:hAnsi="Cambria" w:cs="Arial"/>
          <w:sz w:val="20"/>
          <w:szCs w:val="20"/>
        </w:rPr>
      </w:pPr>
    </w:p>
    <w:p w14:paraId="50B32408" w14:textId="75651EBE" w:rsidR="00DA509A" w:rsidRPr="00EC0ED8" w:rsidRDefault="00F30C2A" w:rsidP="00EF0FD7">
      <w:pPr>
        <w:spacing w:line="276" w:lineRule="auto"/>
        <w:ind w:left="4248"/>
        <w:jc w:val="right"/>
        <w:rPr>
          <w:rFonts w:ascii="Cambria" w:hAnsi="Cambria" w:cs="Arial"/>
          <w:sz w:val="20"/>
          <w:szCs w:val="20"/>
        </w:rPr>
      </w:pPr>
      <w:r w:rsidRPr="00EC0ED8">
        <w:rPr>
          <w:rFonts w:ascii="Cambria" w:hAnsi="Cambria" w:cs="Arial"/>
          <w:sz w:val="20"/>
          <w:szCs w:val="20"/>
        </w:rPr>
        <w:t>………………  dn</w:t>
      </w:r>
      <w:r w:rsidR="009760DB">
        <w:rPr>
          <w:rFonts w:ascii="Cambria" w:hAnsi="Cambria" w:cs="Arial"/>
          <w:sz w:val="20"/>
          <w:szCs w:val="20"/>
        </w:rPr>
        <w:t>.</w:t>
      </w:r>
      <w:r w:rsidR="00DA509A" w:rsidRPr="00EC0ED8">
        <w:rPr>
          <w:rFonts w:ascii="Cambria" w:hAnsi="Cambria" w:cs="Arial"/>
          <w:sz w:val="20"/>
          <w:szCs w:val="20"/>
        </w:rPr>
        <w:t>………………</w:t>
      </w:r>
      <w:r w:rsidR="00D80BA5" w:rsidRPr="00EC0ED8">
        <w:rPr>
          <w:rFonts w:ascii="Cambria" w:hAnsi="Cambria" w:cs="Arial"/>
          <w:sz w:val="20"/>
          <w:szCs w:val="20"/>
        </w:rPr>
        <w:t>20</w:t>
      </w:r>
      <w:r w:rsidR="007D20F7" w:rsidRPr="00EC0ED8">
        <w:rPr>
          <w:rFonts w:ascii="Cambria" w:hAnsi="Cambria" w:cs="Arial"/>
          <w:sz w:val="20"/>
          <w:szCs w:val="20"/>
        </w:rPr>
        <w:t>2</w:t>
      </w:r>
      <w:r w:rsidR="00907E13">
        <w:rPr>
          <w:rFonts w:ascii="Cambria" w:hAnsi="Cambria" w:cs="Arial"/>
          <w:sz w:val="20"/>
          <w:szCs w:val="20"/>
        </w:rPr>
        <w:t xml:space="preserve">4 </w:t>
      </w:r>
      <w:r w:rsidR="00D80BA5" w:rsidRPr="00EC0ED8">
        <w:rPr>
          <w:rFonts w:ascii="Cambria" w:hAnsi="Cambria" w:cs="Arial"/>
          <w:sz w:val="20"/>
          <w:szCs w:val="20"/>
        </w:rPr>
        <w:t>r.</w:t>
      </w:r>
    </w:p>
    <w:p w14:paraId="3135B188" w14:textId="77777777" w:rsidR="00907E13" w:rsidRDefault="00907E13" w:rsidP="00EF0FD7">
      <w:pPr>
        <w:spacing w:line="276" w:lineRule="auto"/>
        <w:rPr>
          <w:rFonts w:ascii="Cambria" w:hAnsi="Cambria" w:cs="Arial"/>
          <w:sz w:val="20"/>
          <w:szCs w:val="20"/>
        </w:rPr>
      </w:pPr>
    </w:p>
    <w:p w14:paraId="50B32409" w14:textId="2514FCDF" w:rsidR="00DA509A" w:rsidRPr="00EC0ED8" w:rsidRDefault="004050DD" w:rsidP="00EF0FD7">
      <w:pPr>
        <w:spacing w:line="276" w:lineRule="auto"/>
        <w:rPr>
          <w:rFonts w:ascii="Cambria" w:hAnsi="Cambria" w:cs="Arial"/>
          <w:sz w:val="20"/>
          <w:szCs w:val="20"/>
        </w:rPr>
      </w:pPr>
      <w:r w:rsidRPr="00EC0ED8">
        <w:rPr>
          <w:rFonts w:ascii="Cambria" w:hAnsi="Cambria" w:cs="Arial"/>
          <w:sz w:val="20"/>
          <w:szCs w:val="20"/>
        </w:rPr>
        <w:t>……..</w:t>
      </w:r>
      <w:r w:rsidR="00DA509A" w:rsidRPr="00EC0ED8">
        <w:rPr>
          <w:rFonts w:ascii="Cambria" w:hAnsi="Cambria" w:cs="Arial"/>
          <w:sz w:val="20"/>
          <w:szCs w:val="20"/>
        </w:rPr>
        <w:t>................................................</w:t>
      </w:r>
    </w:p>
    <w:p w14:paraId="50B3240A" w14:textId="77777777" w:rsidR="00DA509A" w:rsidRPr="00EC0ED8" w:rsidRDefault="00235B00" w:rsidP="00EF0FD7">
      <w:pPr>
        <w:spacing w:line="276" w:lineRule="auto"/>
        <w:rPr>
          <w:rFonts w:ascii="Cambria" w:hAnsi="Cambria" w:cs="Arial"/>
          <w:iCs/>
          <w:sz w:val="20"/>
          <w:szCs w:val="20"/>
        </w:rPr>
      </w:pPr>
      <w:r w:rsidRPr="00EC0ED8">
        <w:rPr>
          <w:rFonts w:ascii="Cambria" w:hAnsi="Cambria" w:cs="Arial"/>
          <w:sz w:val="20"/>
          <w:szCs w:val="20"/>
        </w:rPr>
        <w:t>(Nazwa i adres W</w:t>
      </w:r>
      <w:r w:rsidR="006C262E" w:rsidRPr="00EC0ED8">
        <w:rPr>
          <w:rFonts w:ascii="Cambria" w:hAnsi="Cambria" w:cs="Arial"/>
          <w:sz w:val="20"/>
          <w:szCs w:val="20"/>
        </w:rPr>
        <w:t xml:space="preserve">ykonawcy)  </w:t>
      </w:r>
    </w:p>
    <w:p w14:paraId="50B3240B" w14:textId="77777777" w:rsidR="00E3479B" w:rsidRPr="00EC0ED8" w:rsidRDefault="00E3479B" w:rsidP="00EF0FD7">
      <w:pPr>
        <w:pStyle w:val="Nagwek1"/>
        <w:spacing w:before="0" w:line="276" w:lineRule="auto"/>
        <w:jc w:val="center"/>
        <w:rPr>
          <w:rFonts w:cs="Arial"/>
          <w:iCs/>
          <w:color w:val="auto"/>
          <w:sz w:val="20"/>
          <w:szCs w:val="20"/>
        </w:rPr>
      </w:pPr>
    </w:p>
    <w:p w14:paraId="50B3240C" w14:textId="77777777" w:rsidR="00DA509A" w:rsidRPr="00EC0ED8" w:rsidRDefault="00983423" w:rsidP="00EF0FD7">
      <w:pPr>
        <w:pStyle w:val="Nagwek1"/>
        <w:spacing w:before="0" w:line="276" w:lineRule="auto"/>
        <w:jc w:val="center"/>
        <w:rPr>
          <w:rFonts w:cs="Arial"/>
          <w:iCs/>
          <w:color w:val="auto"/>
          <w:sz w:val="20"/>
          <w:szCs w:val="20"/>
        </w:rPr>
      </w:pPr>
      <w:r w:rsidRPr="00EC0ED8">
        <w:rPr>
          <w:rFonts w:cs="Arial"/>
          <w:iCs/>
          <w:color w:val="auto"/>
          <w:sz w:val="20"/>
          <w:szCs w:val="20"/>
        </w:rPr>
        <w:t>O</w:t>
      </w:r>
      <w:r w:rsidR="00DA509A" w:rsidRPr="00EC0ED8">
        <w:rPr>
          <w:rFonts w:cs="Arial"/>
          <w:iCs/>
          <w:color w:val="auto"/>
          <w:sz w:val="20"/>
          <w:szCs w:val="20"/>
        </w:rPr>
        <w:t xml:space="preserve"> F E R T A  C E N O W A</w:t>
      </w:r>
    </w:p>
    <w:p w14:paraId="50B3240D" w14:textId="77777777" w:rsidR="00804FED" w:rsidRPr="00EC0ED8" w:rsidRDefault="00307E4B" w:rsidP="00307E4B">
      <w:pPr>
        <w:pStyle w:val="Tytu"/>
        <w:spacing w:before="120" w:line="360" w:lineRule="auto"/>
        <w:ind w:firstLine="360"/>
        <w:rPr>
          <w:rFonts w:ascii="Cambria" w:hAnsi="Cambria" w:cs="Arial"/>
          <w:b w:val="0"/>
          <w:bCs w:val="0"/>
          <w:sz w:val="20"/>
          <w:szCs w:val="20"/>
        </w:rPr>
      </w:pPr>
      <w:r w:rsidRPr="00EC0ED8">
        <w:rPr>
          <w:rFonts w:ascii="Cambria" w:hAnsi="Cambria" w:cs="Arial"/>
          <w:b w:val="0"/>
          <w:bCs w:val="0"/>
          <w:sz w:val="20"/>
          <w:szCs w:val="20"/>
        </w:rPr>
        <w:t>na  realizację zamówienia  publicznego:</w:t>
      </w:r>
    </w:p>
    <w:p w14:paraId="50B3240E" w14:textId="77777777" w:rsidR="00DE45EB" w:rsidRDefault="00DE45EB" w:rsidP="00F621DC">
      <w:pPr>
        <w:shd w:val="clear" w:color="auto" w:fill="D9E2F3"/>
        <w:spacing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</w:p>
    <w:p w14:paraId="50B3240F" w14:textId="333204FB" w:rsidR="00811081" w:rsidRDefault="00DA6A3B" w:rsidP="006F1B2F">
      <w:pPr>
        <w:shd w:val="clear" w:color="auto" w:fill="D9E2F3"/>
        <w:spacing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DA6A3B">
        <w:rPr>
          <w:rFonts w:ascii="Cambria" w:hAnsi="Cambria" w:cs="Arial"/>
          <w:b/>
          <w:bCs/>
          <w:sz w:val="20"/>
          <w:szCs w:val="20"/>
        </w:rPr>
        <w:t>„Budowa drogi wraz z oświetleniem ulicy Św. Ojca Pio w Domaszowicach oraz budowa budynku wielofunkcyjnego z OZE w Masłowie Drugim”</w:t>
      </w:r>
    </w:p>
    <w:p w14:paraId="50B32410" w14:textId="77777777" w:rsidR="00DE45EB" w:rsidRPr="00EC0ED8" w:rsidRDefault="00DE45EB" w:rsidP="00F621DC">
      <w:pPr>
        <w:shd w:val="clear" w:color="auto" w:fill="D9E2F3"/>
        <w:spacing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</w:p>
    <w:p w14:paraId="50B32411" w14:textId="77777777" w:rsidR="002858C6" w:rsidRPr="00EC0ED8" w:rsidRDefault="00016153" w:rsidP="000C25EB">
      <w:pPr>
        <w:pStyle w:val="Bezodstpw"/>
        <w:spacing w:line="276" w:lineRule="auto"/>
        <w:ind w:left="426"/>
        <w:jc w:val="both"/>
        <w:rPr>
          <w:rFonts w:ascii="Cambria" w:hAnsi="Cambria" w:cs="Arial"/>
          <w:sz w:val="20"/>
          <w:szCs w:val="20"/>
        </w:rPr>
      </w:pPr>
      <w:r w:rsidRPr="00EC0ED8">
        <w:rPr>
          <w:rFonts w:ascii="Cambria" w:hAnsi="Cambria" w:cs="Arial"/>
          <w:sz w:val="20"/>
          <w:szCs w:val="20"/>
        </w:rPr>
        <w:t xml:space="preserve">zgodnie z wymaganiami określonymi w specyfikacji warunków zamówienia dla tego </w:t>
      </w:r>
      <w:r w:rsidR="005F0659">
        <w:rPr>
          <w:rFonts w:ascii="Cambria" w:hAnsi="Cambria" w:cs="Arial"/>
          <w:sz w:val="20"/>
          <w:szCs w:val="20"/>
        </w:rPr>
        <w:t xml:space="preserve">postępowania </w:t>
      </w:r>
      <w:r w:rsidR="005F0659" w:rsidRPr="00EC0ED8">
        <w:rPr>
          <w:rFonts w:ascii="Cambria" w:hAnsi="Cambria" w:cs="Arial"/>
          <w:sz w:val="20"/>
          <w:szCs w:val="20"/>
        </w:rPr>
        <w:t>składamy</w:t>
      </w:r>
      <w:r w:rsidRPr="00EC0ED8">
        <w:rPr>
          <w:rFonts w:ascii="Cambria" w:hAnsi="Cambria" w:cs="Arial"/>
          <w:sz w:val="20"/>
          <w:szCs w:val="20"/>
        </w:rPr>
        <w:t xml:space="preserve"> niniejszą ofertę:</w:t>
      </w:r>
    </w:p>
    <w:tbl>
      <w:tblPr>
        <w:tblW w:w="8759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59"/>
      </w:tblGrid>
      <w:tr w:rsidR="00B66728" w:rsidRPr="00EC0ED8" w14:paraId="50B32417" w14:textId="77777777" w:rsidTr="00BA0FBA">
        <w:trPr>
          <w:trHeight w:val="2137"/>
        </w:trPr>
        <w:tc>
          <w:tcPr>
            <w:tcW w:w="8759" w:type="dxa"/>
          </w:tcPr>
          <w:p w14:paraId="50B32414" w14:textId="77777777" w:rsidR="00F57986" w:rsidRPr="00EC0ED8" w:rsidRDefault="00F57986" w:rsidP="00F57986">
            <w:pPr>
              <w:tabs>
                <w:tab w:val="left" w:pos="426"/>
              </w:tabs>
              <w:spacing w:before="120" w:line="360" w:lineRule="auto"/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EC0ED8">
              <w:rPr>
                <w:rFonts w:ascii="Cambria" w:hAnsi="Cambria" w:cs="Arial"/>
                <w:sz w:val="20"/>
                <w:szCs w:val="20"/>
              </w:rPr>
              <w:t xml:space="preserve">Za wykonanie przedmiotu zamówienia oferujemy cenę w kwocie łącznej brutto: </w:t>
            </w:r>
          </w:p>
          <w:p w14:paraId="3A4720E1" w14:textId="28E9B9C2" w:rsidR="00A0045A" w:rsidRDefault="00A0045A" w:rsidP="00C9187A">
            <w:pPr>
              <w:tabs>
                <w:tab w:val="left" w:pos="426"/>
              </w:tabs>
              <w:spacing w:before="120" w:line="360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>Część nr 1:</w:t>
            </w:r>
          </w:p>
          <w:p w14:paraId="28718D4F" w14:textId="6595AE28" w:rsidR="00C9187A" w:rsidRDefault="00DD4468" w:rsidP="00C9187A">
            <w:pPr>
              <w:tabs>
                <w:tab w:val="left" w:pos="426"/>
              </w:tabs>
              <w:spacing w:before="120" w:line="360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EC0ED8">
              <w:rPr>
                <w:rFonts w:ascii="Cambria" w:hAnsi="Cambria" w:cs="Arial"/>
                <w:b/>
                <w:sz w:val="20"/>
                <w:szCs w:val="20"/>
              </w:rPr>
              <w:t xml:space="preserve">…...................................................... złotych </w:t>
            </w:r>
          </w:p>
          <w:p w14:paraId="50B32415" w14:textId="4A1BD2C4" w:rsidR="00DD4468" w:rsidRPr="00C9187A" w:rsidRDefault="00DD4468" w:rsidP="00C9187A">
            <w:pPr>
              <w:tabs>
                <w:tab w:val="left" w:pos="426"/>
              </w:tabs>
              <w:spacing w:before="120" w:line="360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EC0ED8">
              <w:rPr>
                <w:rFonts w:ascii="Cambria" w:hAnsi="Cambria" w:cs="Arial"/>
                <w:sz w:val="20"/>
                <w:szCs w:val="20"/>
              </w:rPr>
              <w:t>w tym podatek VAT.</w:t>
            </w:r>
          </w:p>
          <w:p w14:paraId="0FBBAA6C" w14:textId="77777777" w:rsidR="006F1B2F" w:rsidRPr="00EC0ED8" w:rsidRDefault="006F1B2F" w:rsidP="00DD4468">
            <w:pPr>
              <w:tabs>
                <w:tab w:val="left" w:pos="426"/>
              </w:tabs>
              <w:spacing w:before="120" w:line="360" w:lineRule="auto"/>
              <w:jc w:val="center"/>
              <w:rPr>
                <w:rFonts w:ascii="Cambria" w:hAnsi="Cambria" w:cs="Arial"/>
                <w:sz w:val="20"/>
                <w:szCs w:val="20"/>
              </w:rPr>
            </w:pPr>
          </w:p>
          <w:p w14:paraId="311BB9E4" w14:textId="77777777" w:rsidR="00227E3C" w:rsidRDefault="00DD4468" w:rsidP="00DB2C6B">
            <w:pPr>
              <w:spacing w:after="120" w:line="360" w:lineRule="auto"/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EC0ED8">
              <w:rPr>
                <w:rFonts w:ascii="Cambria" w:hAnsi="Cambria" w:cs="Arial"/>
                <w:snapToGrid w:val="0"/>
                <w:sz w:val="20"/>
                <w:szCs w:val="20"/>
                <w:u w:val="single"/>
              </w:rPr>
              <w:t xml:space="preserve">Okres gwarancji jakości - </w:t>
            </w:r>
            <w:r w:rsidRPr="00EC0ED8">
              <w:rPr>
                <w:rFonts w:ascii="Cambria" w:hAnsi="Cambria" w:cs="Arial"/>
                <w:b/>
                <w:bCs/>
                <w:sz w:val="20"/>
                <w:szCs w:val="20"/>
                <w:u w:val="single"/>
              </w:rPr>
              <w:t>………….. miesięcy</w:t>
            </w:r>
            <w:r w:rsidRPr="00EC0ED8">
              <w:rPr>
                <w:rFonts w:ascii="Cambria" w:hAnsi="Cambria" w:cs="Arial"/>
                <w:snapToGrid w:val="0"/>
                <w:sz w:val="20"/>
                <w:szCs w:val="20"/>
                <w:u w:val="single"/>
              </w:rPr>
              <w:t>. (W przypadku nie określenia okresu gwarancji przyjmuje się okres 36 miesięcy)</w:t>
            </w:r>
            <w:r w:rsidRPr="00EC0ED8">
              <w:rPr>
                <w:rFonts w:ascii="Cambria" w:hAnsi="Cambria" w:cs="Arial"/>
                <w:sz w:val="20"/>
                <w:szCs w:val="20"/>
              </w:rPr>
              <w:t>.</w:t>
            </w:r>
          </w:p>
          <w:p w14:paraId="408E635C" w14:textId="77777777" w:rsidR="00A0045A" w:rsidRDefault="00A0045A" w:rsidP="00DB2C6B">
            <w:pPr>
              <w:spacing w:after="120" w:line="360" w:lineRule="auto"/>
              <w:jc w:val="both"/>
              <w:rPr>
                <w:rFonts w:ascii="Cambria" w:hAnsi="Cambria" w:cs="Arial"/>
                <w:sz w:val="20"/>
                <w:szCs w:val="20"/>
              </w:rPr>
            </w:pPr>
          </w:p>
          <w:p w14:paraId="276D5C86" w14:textId="0F331152" w:rsidR="00A0045A" w:rsidRDefault="00A0045A" w:rsidP="00A0045A">
            <w:pPr>
              <w:tabs>
                <w:tab w:val="left" w:pos="426"/>
              </w:tabs>
              <w:spacing w:before="120" w:line="360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>Część nr 2:</w:t>
            </w:r>
          </w:p>
          <w:p w14:paraId="29834085" w14:textId="77777777" w:rsidR="00A0045A" w:rsidRDefault="00A0045A" w:rsidP="00A0045A">
            <w:pPr>
              <w:tabs>
                <w:tab w:val="left" w:pos="426"/>
              </w:tabs>
              <w:spacing w:before="120" w:line="360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EC0ED8">
              <w:rPr>
                <w:rFonts w:ascii="Cambria" w:hAnsi="Cambria" w:cs="Arial"/>
                <w:b/>
                <w:sz w:val="20"/>
                <w:szCs w:val="20"/>
              </w:rPr>
              <w:t xml:space="preserve">…...................................................... złotych </w:t>
            </w:r>
          </w:p>
          <w:p w14:paraId="2B4EFEDE" w14:textId="77777777" w:rsidR="00A0045A" w:rsidRPr="00C9187A" w:rsidRDefault="00A0045A" w:rsidP="00A0045A">
            <w:pPr>
              <w:tabs>
                <w:tab w:val="left" w:pos="426"/>
              </w:tabs>
              <w:spacing w:before="120" w:line="360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EC0ED8">
              <w:rPr>
                <w:rFonts w:ascii="Cambria" w:hAnsi="Cambria" w:cs="Arial"/>
                <w:sz w:val="20"/>
                <w:szCs w:val="20"/>
              </w:rPr>
              <w:t>w tym podatek VAT.</w:t>
            </w:r>
          </w:p>
          <w:p w14:paraId="1094483E" w14:textId="77777777" w:rsidR="00A0045A" w:rsidRPr="00EC0ED8" w:rsidRDefault="00A0045A" w:rsidP="00A0045A">
            <w:pPr>
              <w:tabs>
                <w:tab w:val="left" w:pos="426"/>
              </w:tabs>
              <w:spacing w:before="120" w:line="360" w:lineRule="auto"/>
              <w:jc w:val="center"/>
              <w:rPr>
                <w:rFonts w:ascii="Cambria" w:hAnsi="Cambria" w:cs="Arial"/>
                <w:sz w:val="20"/>
                <w:szCs w:val="20"/>
              </w:rPr>
            </w:pPr>
          </w:p>
          <w:p w14:paraId="50B32416" w14:textId="23A431D7" w:rsidR="00A0045A" w:rsidRPr="00DB2C6B" w:rsidRDefault="00A0045A" w:rsidP="00A0045A">
            <w:pPr>
              <w:spacing w:after="120" w:line="360" w:lineRule="auto"/>
              <w:jc w:val="both"/>
              <w:rPr>
                <w:rFonts w:ascii="Cambria" w:hAnsi="Cambria" w:cs="Arial"/>
                <w:snapToGrid w:val="0"/>
                <w:sz w:val="20"/>
                <w:szCs w:val="20"/>
                <w:u w:val="single"/>
              </w:rPr>
            </w:pPr>
            <w:r w:rsidRPr="00EC0ED8">
              <w:rPr>
                <w:rFonts w:ascii="Cambria" w:hAnsi="Cambria" w:cs="Arial"/>
                <w:snapToGrid w:val="0"/>
                <w:sz w:val="20"/>
                <w:szCs w:val="20"/>
                <w:u w:val="single"/>
              </w:rPr>
              <w:t xml:space="preserve">Okres gwarancji jakości - </w:t>
            </w:r>
            <w:r w:rsidRPr="00EC0ED8">
              <w:rPr>
                <w:rFonts w:ascii="Cambria" w:hAnsi="Cambria" w:cs="Arial"/>
                <w:b/>
                <w:bCs/>
                <w:sz w:val="20"/>
                <w:szCs w:val="20"/>
                <w:u w:val="single"/>
              </w:rPr>
              <w:t>………….. miesięcy</w:t>
            </w:r>
            <w:r w:rsidRPr="00EC0ED8">
              <w:rPr>
                <w:rFonts w:ascii="Cambria" w:hAnsi="Cambria" w:cs="Arial"/>
                <w:snapToGrid w:val="0"/>
                <w:sz w:val="20"/>
                <w:szCs w:val="20"/>
                <w:u w:val="single"/>
              </w:rPr>
              <w:t>. (W przypadku nie określenia okresu gwarancji przyjmuje się okres 36 miesięcy)</w:t>
            </w:r>
            <w:r w:rsidRPr="00EC0ED8">
              <w:rPr>
                <w:rFonts w:ascii="Cambria" w:hAnsi="Cambria" w:cs="Arial"/>
                <w:sz w:val="20"/>
                <w:szCs w:val="20"/>
              </w:rPr>
              <w:t>.</w:t>
            </w:r>
          </w:p>
        </w:tc>
      </w:tr>
    </w:tbl>
    <w:p w14:paraId="50B32419" w14:textId="77777777" w:rsidR="00BB5390" w:rsidRPr="00EC0ED8" w:rsidRDefault="00BB5390" w:rsidP="00BB5390">
      <w:pPr>
        <w:tabs>
          <w:tab w:val="left" w:pos="426"/>
        </w:tabs>
        <w:spacing w:line="276" w:lineRule="auto"/>
        <w:rPr>
          <w:rFonts w:ascii="Cambria" w:hAnsi="Cambria" w:cs="Arial"/>
          <w:b/>
          <w:sz w:val="20"/>
          <w:szCs w:val="20"/>
        </w:rPr>
      </w:pPr>
    </w:p>
    <w:p w14:paraId="50B3241A" w14:textId="77777777" w:rsidR="002858C6" w:rsidRPr="00EC0ED8" w:rsidRDefault="002858C6" w:rsidP="002858C6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ind w:left="1276" w:right="282" w:hanging="992"/>
        <w:rPr>
          <w:rFonts w:ascii="Cambria" w:eastAsia="Arial Unicode MS" w:hAnsi="Cambria" w:cs="Arial"/>
          <w:b/>
          <w:sz w:val="20"/>
          <w:szCs w:val="20"/>
        </w:rPr>
      </w:pPr>
      <w:r w:rsidRPr="00EC0ED8">
        <w:rPr>
          <w:rFonts w:ascii="Cambria" w:eastAsia="Arial Unicode MS" w:hAnsi="Cambria" w:cs="Arial"/>
          <w:b/>
          <w:sz w:val="20"/>
          <w:szCs w:val="20"/>
        </w:rPr>
        <w:t>UWAGA!</w:t>
      </w:r>
    </w:p>
    <w:p w14:paraId="50B3241B" w14:textId="61E3BB4B" w:rsidR="002858C6" w:rsidRPr="00EC0ED8" w:rsidRDefault="002858C6" w:rsidP="002858C6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ind w:left="284" w:right="282"/>
        <w:jc w:val="both"/>
        <w:rPr>
          <w:rFonts w:ascii="Cambria" w:hAnsi="Cambria" w:cs="Arial"/>
          <w:b/>
          <w:color w:val="000000"/>
          <w:sz w:val="20"/>
          <w:szCs w:val="20"/>
        </w:rPr>
      </w:pPr>
      <w:r w:rsidRPr="00EC0ED8">
        <w:rPr>
          <w:rFonts w:ascii="Cambria" w:eastAsia="Arial Unicode MS" w:hAnsi="Cambria" w:cs="Arial"/>
          <w:b/>
          <w:sz w:val="20"/>
          <w:szCs w:val="20"/>
        </w:rPr>
        <w:t xml:space="preserve">W </w:t>
      </w:r>
      <w:r w:rsidR="00307E4B" w:rsidRPr="00EC0ED8">
        <w:rPr>
          <w:rFonts w:ascii="Cambria" w:eastAsia="Arial Unicode MS" w:hAnsi="Cambria" w:cs="Arial"/>
          <w:b/>
          <w:sz w:val="20"/>
          <w:szCs w:val="20"/>
        </w:rPr>
        <w:t xml:space="preserve">rozdziale XV ust. </w:t>
      </w:r>
      <w:r w:rsidR="00CA420D">
        <w:rPr>
          <w:rFonts w:ascii="Cambria" w:eastAsia="Arial Unicode MS" w:hAnsi="Cambria" w:cs="Arial"/>
          <w:b/>
          <w:sz w:val="20"/>
          <w:szCs w:val="20"/>
        </w:rPr>
        <w:t>3</w:t>
      </w:r>
      <w:r w:rsidR="00B66D6A">
        <w:rPr>
          <w:rFonts w:ascii="Cambria" w:eastAsia="Arial Unicode MS" w:hAnsi="Cambria" w:cs="Arial"/>
          <w:b/>
          <w:sz w:val="20"/>
          <w:szCs w:val="20"/>
        </w:rPr>
        <w:t xml:space="preserve"> </w:t>
      </w:r>
      <w:r w:rsidRPr="00EC0ED8">
        <w:rPr>
          <w:rFonts w:ascii="Cambria" w:eastAsia="Arial Unicode MS" w:hAnsi="Cambria" w:cs="Arial"/>
          <w:b/>
          <w:sz w:val="20"/>
          <w:szCs w:val="20"/>
        </w:rPr>
        <w:t xml:space="preserve">SWZ Zamawiający wymaga złożenia wraz z ofertą informacji o </w:t>
      </w:r>
      <w:r w:rsidRPr="00EC0ED8">
        <w:rPr>
          <w:rFonts w:ascii="Cambria" w:hAnsi="Cambria" w:cs="Arial"/>
          <w:b/>
          <w:sz w:val="20"/>
          <w:szCs w:val="20"/>
        </w:rPr>
        <w:t xml:space="preserve">powstaniu </w:t>
      </w:r>
      <w:r w:rsidR="00F275FC" w:rsidRPr="00EC0ED8">
        <w:rPr>
          <w:rFonts w:ascii="Cambria" w:hAnsi="Cambria" w:cs="Arial"/>
          <w:b/>
          <w:sz w:val="20"/>
          <w:szCs w:val="20"/>
        </w:rPr>
        <w:t xml:space="preserve">u </w:t>
      </w:r>
      <w:r w:rsidRPr="00EC0ED8">
        <w:rPr>
          <w:rFonts w:ascii="Cambria" w:hAnsi="Cambria" w:cs="Arial"/>
          <w:b/>
          <w:sz w:val="20"/>
          <w:szCs w:val="20"/>
        </w:rPr>
        <w:t xml:space="preserve">zamawiającego </w:t>
      </w:r>
      <w:r w:rsidRPr="00EC0ED8">
        <w:rPr>
          <w:rFonts w:ascii="Cambria" w:hAnsi="Cambria" w:cs="Arial"/>
          <w:b/>
          <w:color w:val="000000"/>
          <w:sz w:val="20"/>
          <w:szCs w:val="20"/>
        </w:rPr>
        <w:t>obowiązku podatkowego zgodnie z przepisami o podatku od towarów i usług (VAT) wskazując nazwę (rodzaj) towaru lub usługi, których dostawa lub świadczenie będzie prowadzić do jego powstania, oraz wskazując ich wartość bez kwoty podatku.</w:t>
      </w:r>
    </w:p>
    <w:p w14:paraId="50B3241C" w14:textId="77777777" w:rsidR="002858C6" w:rsidRPr="00EC0ED8" w:rsidRDefault="002858C6" w:rsidP="002858C6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ind w:left="284" w:right="282"/>
        <w:jc w:val="both"/>
        <w:rPr>
          <w:rFonts w:ascii="Cambria" w:eastAsia="Arial Unicode MS" w:hAnsi="Cambria" w:cs="Arial"/>
          <w:b/>
          <w:sz w:val="20"/>
          <w:szCs w:val="20"/>
        </w:rPr>
      </w:pPr>
      <w:r w:rsidRPr="00EC0ED8">
        <w:rPr>
          <w:rFonts w:ascii="Cambria" w:eastAsia="Arial Unicode MS" w:hAnsi="Cambria" w:cs="Arial"/>
          <w:b/>
          <w:sz w:val="20"/>
          <w:szCs w:val="20"/>
        </w:rPr>
        <w:t xml:space="preserve">Niezłożenie przez Wykonawcę informacji będzie oznaczało, że taki obowiązek nie powstaje. </w:t>
      </w:r>
    </w:p>
    <w:p w14:paraId="50B3241D" w14:textId="77777777" w:rsidR="00016153" w:rsidRPr="00EC0ED8" w:rsidRDefault="00016153" w:rsidP="00EF0FD7">
      <w:pPr>
        <w:numPr>
          <w:ilvl w:val="0"/>
          <w:numId w:val="45"/>
        </w:numPr>
        <w:tabs>
          <w:tab w:val="left" w:pos="426"/>
        </w:tabs>
        <w:spacing w:before="120" w:line="276" w:lineRule="auto"/>
        <w:ind w:left="426" w:hanging="426"/>
        <w:jc w:val="both"/>
        <w:rPr>
          <w:rFonts w:ascii="Cambria" w:hAnsi="Cambria" w:cs="Arial"/>
          <w:sz w:val="20"/>
          <w:szCs w:val="20"/>
          <w:u w:val="single"/>
        </w:rPr>
      </w:pPr>
      <w:r w:rsidRPr="00EC0ED8">
        <w:rPr>
          <w:rFonts w:ascii="Cambria" w:hAnsi="Cambria" w:cs="Arial"/>
          <w:b/>
          <w:sz w:val="20"/>
          <w:szCs w:val="20"/>
          <w:u w:val="single"/>
        </w:rPr>
        <w:lastRenderedPageBreak/>
        <w:t>Dane dotyczące Wykonawcy:</w:t>
      </w:r>
    </w:p>
    <w:p w14:paraId="50B3241E" w14:textId="77777777" w:rsidR="00016153" w:rsidRPr="00EC0ED8" w:rsidRDefault="00016153" w:rsidP="00EF0FD7">
      <w:pPr>
        <w:tabs>
          <w:tab w:val="left" w:pos="426"/>
        </w:tabs>
        <w:spacing w:after="120" w:line="276" w:lineRule="auto"/>
        <w:ind w:left="567" w:hanging="141"/>
        <w:rPr>
          <w:rFonts w:ascii="Cambria" w:hAnsi="Cambria" w:cs="Arial"/>
          <w:sz w:val="20"/>
          <w:szCs w:val="20"/>
        </w:rPr>
      </w:pPr>
      <w:r w:rsidRPr="00EC0ED8">
        <w:rPr>
          <w:rFonts w:ascii="Cambria" w:hAnsi="Cambria" w:cs="Arial"/>
          <w:sz w:val="20"/>
          <w:szCs w:val="20"/>
        </w:rPr>
        <w:t xml:space="preserve">Imię Nazwisko osoby (osób) upoważnionych do podpisania umowy: </w:t>
      </w:r>
    </w:p>
    <w:p w14:paraId="50B3241F" w14:textId="6342F692" w:rsidR="00016153" w:rsidRPr="00EC0ED8" w:rsidRDefault="00016153" w:rsidP="00EF0FD7">
      <w:pPr>
        <w:tabs>
          <w:tab w:val="left" w:pos="426"/>
        </w:tabs>
        <w:spacing w:after="120" w:line="276" w:lineRule="auto"/>
        <w:ind w:left="567" w:hanging="141"/>
        <w:rPr>
          <w:rFonts w:ascii="Cambria" w:hAnsi="Cambria" w:cs="Arial"/>
          <w:sz w:val="20"/>
          <w:szCs w:val="20"/>
          <w:lang w:val="de-DE"/>
        </w:rPr>
      </w:pPr>
      <w:r w:rsidRPr="00EC0ED8">
        <w:rPr>
          <w:rFonts w:ascii="Cambria" w:hAnsi="Cambria" w:cs="Arial"/>
          <w:sz w:val="20"/>
          <w:szCs w:val="20"/>
          <w:lang w:val="de-DE"/>
        </w:rPr>
        <w:t>…………………………………………</w:t>
      </w:r>
    </w:p>
    <w:p w14:paraId="50B32420" w14:textId="77777777" w:rsidR="00016153" w:rsidRPr="00EC0ED8" w:rsidRDefault="00016153" w:rsidP="00EF0FD7">
      <w:pPr>
        <w:tabs>
          <w:tab w:val="left" w:pos="426"/>
        </w:tabs>
        <w:spacing w:after="120" w:line="276" w:lineRule="auto"/>
        <w:ind w:left="567" w:hanging="141"/>
        <w:rPr>
          <w:rFonts w:ascii="Cambria" w:hAnsi="Cambria" w:cs="Arial"/>
          <w:sz w:val="20"/>
          <w:szCs w:val="20"/>
        </w:rPr>
      </w:pPr>
      <w:r w:rsidRPr="00EC0ED8">
        <w:rPr>
          <w:rFonts w:ascii="Cambria" w:hAnsi="Cambria" w:cs="Arial"/>
          <w:sz w:val="20"/>
          <w:szCs w:val="20"/>
        </w:rPr>
        <w:t>Numer telefonu:</w:t>
      </w:r>
      <w:r w:rsidRPr="00EC0ED8">
        <w:rPr>
          <w:rFonts w:ascii="Cambria" w:hAnsi="Cambria" w:cs="Arial"/>
          <w:sz w:val="20"/>
          <w:szCs w:val="20"/>
        </w:rPr>
        <w:tab/>
        <w:t>.…/ ……………………</w:t>
      </w:r>
    </w:p>
    <w:p w14:paraId="50B32421" w14:textId="77777777" w:rsidR="00016153" w:rsidRPr="00EC0ED8" w:rsidRDefault="00016153" w:rsidP="00EF0FD7">
      <w:pPr>
        <w:tabs>
          <w:tab w:val="left" w:pos="426"/>
        </w:tabs>
        <w:spacing w:after="120" w:line="276" w:lineRule="auto"/>
        <w:ind w:left="567" w:hanging="141"/>
        <w:rPr>
          <w:rFonts w:ascii="Cambria" w:hAnsi="Cambria" w:cs="Arial"/>
          <w:sz w:val="20"/>
          <w:szCs w:val="20"/>
        </w:rPr>
      </w:pPr>
      <w:r w:rsidRPr="00EC0ED8">
        <w:rPr>
          <w:rFonts w:ascii="Cambria" w:hAnsi="Cambria" w:cs="Arial"/>
          <w:sz w:val="20"/>
          <w:szCs w:val="20"/>
        </w:rPr>
        <w:t>Numer REGON:</w:t>
      </w:r>
      <w:r w:rsidRPr="00EC0ED8">
        <w:rPr>
          <w:rFonts w:ascii="Cambria" w:hAnsi="Cambria" w:cs="Arial"/>
          <w:sz w:val="20"/>
          <w:szCs w:val="20"/>
        </w:rPr>
        <w:tab/>
        <w:t>..........................................   Numer NIP: ..........................................</w:t>
      </w:r>
    </w:p>
    <w:p w14:paraId="50B32422" w14:textId="77777777" w:rsidR="00016153" w:rsidRPr="00EC0ED8" w:rsidRDefault="00016153" w:rsidP="00BA0FBA">
      <w:pPr>
        <w:tabs>
          <w:tab w:val="left" w:pos="426"/>
        </w:tabs>
        <w:spacing w:after="60" w:line="276" w:lineRule="auto"/>
        <w:ind w:left="567" w:hanging="141"/>
        <w:rPr>
          <w:rFonts w:ascii="Cambria" w:hAnsi="Cambria" w:cs="Arial"/>
          <w:sz w:val="20"/>
          <w:szCs w:val="20"/>
        </w:rPr>
      </w:pPr>
      <w:r w:rsidRPr="00EC0ED8">
        <w:rPr>
          <w:rFonts w:ascii="Cambria" w:hAnsi="Cambria" w:cs="Arial"/>
          <w:sz w:val="20"/>
          <w:szCs w:val="20"/>
        </w:rPr>
        <w:t>Adres kontaktowy e</w:t>
      </w:r>
      <w:r w:rsidR="00F30C2A" w:rsidRPr="00EC0ED8">
        <w:rPr>
          <w:rFonts w:ascii="Cambria" w:hAnsi="Cambria" w:cs="Arial"/>
          <w:sz w:val="20"/>
          <w:szCs w:val="20"/>
        </w:rPr>
        <w:t>-</w:t>
      </w:r>
      <w:r w:rsidRPr="00EC0ED8">
        <w:rPr>
          <w:rFonts w:ascii="Cambria" w:hAnsi="Cambria" w:cs="Arial"/>
          <w:sz w:val="20"/>
          <w:szCs w:val="20"/>
        </w:rPr>
        <w:t>mail: ……………………………………………………………</w:t>
      </w:r>
    </w:p>
    <w:p w14:paraId="50B32423" w14:textId="1916A7D3" w:rsidR="00771C89" w:rsidRPr="00EC0ED8" w:rsidRDefault="00771C89" w:rsidP="00BA0FBA">
      <w:pPr>
        <w:tabs>
          <w:tab w:val="left" w:pos="426"/>
        </w:tabs>
        <w:spacing w:after="60" w:line="276" w:lineRule="auto"/>
        <w:ind w:left="567" w:hanging="141"/>
        <w:rPr>
          <w:rFonts w:ascii="Cambria" w:hAnsi="Cambria" w:cs="Arial"/>
          <w:sz w:val="20"/>
          <w:szCs w:val="20"/>
        </w:rPr>
      </w:pPr>
      <w:r w:rsidRPr="00EC0ED8">
        <w:rPr>
          <w:rFonts w:ascii="Cambria" w:hAnsi="Cambria" w:cs="Arial"/>
          <w:sz w:val="20"/>
          <w:szCs w:val="20"/>
        </w:rPr>
        <w:t>Adres e-mail gwaranta do zwrotu wadium (wniesionego w formie gwarancji)</w:t>
      </w:r>
      <w:r w:rsidR="006F1B2F">
        <w:rPr>
          <w:rFonts w:ascii="Cambria" w:hAnsi="Cambria" w:cs="Arial"/>
          <w:sz w:val="20"/>
          <w:szCs w:val="20"/>
        </w:rPr>
        <w:t xml:space="preserve">: </w:t>
      </w:r>
      <w:r w:rsidRPr="00EC0ED8">
        <w:rPr>
          <w:rFonts w:ascii="Cambria" w:hAnsi="Cambria" w:cs="Arial"/>
          <w:sz w:val="20"/>
          <w:szCs w:val="20"/>
        </w:rPr>
        <w:t>………………….</w:t>
      </w:r>
    </w:p>
    <w:p w14:paraId="50B32424" w14:textId="12576409" w:rsidR="00222248" w:rsidRPr="00EC0ED8" w:rsidRDefault="00222248" w:rsidP="00222248">
      <w:pPr>
        <w:spacing w:after="60" w:line="276" w:lineRule="auto"/>
        <w:ind w:left="426"/>
        <w:rPr>
          <w:rFonts w:ascii="Cambria" w:hAnsi="Cambria" w:cs="Arial"/>
          <w:sz w:val="20"/>
          <w:szCs w:val="20"/>
        </w:rPr>
      </w:pPr>
      <w:r w:rsidRPr="00EC0ED8">
        <w:rPr>
          <w:rFonts w:ascii="Cambria" w:hAnsi="Cambria" w:cs="Arial"/>
          <w:sz w:val="20"/>
          <w:szCs w:val="20"/>
        </w:rPr>
        <w:t xml:space="preserve">Nr. </w:t>
      </w:r>
      <w:r w:rsidR="006F1B2F">
        <w:rPr>
          <w:rFonts w:ascii="Cambria" w:hAnsi="Cambria" w:cs="Arial"/>
          <w:sz w:val="20"/>
          <w:szCs w:val="20"/>
        </w:rPr>
        <w:t>r</w:t>
      </w:r>
      <w:r w:rsidRPr="00EC0ED8">
        <w:rPr>
          <w:rFonts w:ascii="Cambria" w:hAnsi="Cambria" w:cs="Arial"/>
          <w:sz w:val="20"/>
          <w:szCs w:val="20"/>
        </w:rPr>
        <w:t>achunku do zwrotu wadium</w:t>
      </w:r>
      <w:r w:rsidR="006F1B2F">
        <w:rPr>
          <w:rFonts w:ascii="Cambria" w:hAnsi="Cambria" w:cs="Arial"/>
          <w:sz w:val="20"/>
          <w:szCs w:val="20"/>
        </w:rPr>
        <w:t>:</w:t>
      </w:r>
      <w:r w:rsidRPr="00EC0ED8">
        <w:rPr>
          <w:rFonts w:ascii="Cambria" w:hAnsi="Cambria" w:cs="Arial"/>
          <w:sz w:val="20"/>
          <w:szCs w:val="20"/>
        </w:rPr>
        <w:t xml:space="preserve"> ……………………………………………………………………….</w:t>
      </w:r>
    </w:p>
    <w:p w14:paraId="52D7BEAB" w14:textId="77777777" w:rsidR="006829C4" w:rsidRPr="00EC0ED8" w:rsidRDefault="006829C4" w:rsidP="00BA0FBA">
      <w:pPr>
        <w:tabs>
          <w:tab w:val="left" w:pos="426"/>
        </w:tabs>
        <w:spacing w:after="60" w:line="276" w:lineRule="auto"/>
        <w:ind w:left="567" w:hanging="141"/>
        <w:rPr>
          <w:rFonts w:ascii="Cambria" w:hAnsi="Cambria" w:cs="Arial"/>
          <w:sz w:val="20"/>
          <w:szCs w:val="20"/>
        </w:rPr>
      </w:pPr>
    </w:p>
    <w:p w14:paraId="50B32426" w14:textId="77777777" w:rsidR="003E134C" w:rsidRPr="00EC0ED8" w:rsidRDefault="00016153" w:rsidP="00BA0FBA">
      <w:pPr>
        <w:spacing w:after="60" w:line="276" w:lineRule="auto"/>
        <w:ind w:left="426"/>
        <w:jc w:val="both"/>
        <w:rPr>
          <w:rFonts w:ascii="Cambria" w:hAnsi="Cambria" w:cs="Arial"/>
          <w:b/>
          <w:sz w:val="20"/>
          <w:szCs w:val="20"/>
        </w:rPr>
      </w:pPr>
      <w:r w:rsidRPr="00EC0ED8">
        <w:rPr>
          <w:rFonts w:ascii="Cambria" w:hAnsi="Cambria" w:cs="Arial"/>
          <w:b/>
          <w:sz w:val="20"/>
          <w:szCs w:val="20"/>
        </w:rPr>
        <w:t>UWAGA; proszę podać czytelny; adres e-mail</w:t>
      </w:r>
      <w:r w:rsidR="00D55FC7" w:rsidRPr="00EC0ED8">
        <w:rPr>
          <w:rFonts w:ascii="Cambria" w:hAnsi="Cambria" w:cs="Arial"/>
          <w:b/>
          <w:sz w:val="20"/>
          <w:szCs w:val="20"/>
        </w:rPr>
        <w:t>,</w:t>
      </w:r>
      <w:r w:rsidRPr="00EC0ED8">
        <w:rPr>
          <w:rFonts w:ascii="Cambria" w:hAnsi="Cambria" w:cs="Arial"/>
          <w:b/>
          <w:sz w:val="20"/>
          <w:szCs w:val="20"/>
        </w:rPr>
        <w:t xml:space="preserve"> na który wykonawca będzie otrzymywał od zamawiającego wszystkie informacje związane z prowadzonym postępowaniem po otwarciu ofert. W związku z przysługującymi środkami ochrony prawnej wykonawcy, liczonymi od dnia przekazania informacji należy upewnić się, że podany adres e-mailowy funkcjonuje w sposób poprawny.</w:t>
      </w:r>
    </w:p>
    <w:p w14:paraId="50B32427" w14:textId="77777777" w:rsidR="00964FD5" w:rsidRPr="00EC0ED8" w:rsidRDefault="00964FD5" w:rsidP="00BA0FBA">
      <w:pPr>
        <w:numPr>
          <w:ilvl w:val="0"/>
          <w:numId w:val="45"/>
        </w:numPr>
        <w:spacing w:after="60" w:line="276" w:lineRule="auto"/>
        <w:ind w:left="426" w:hanging="426"/>
        <w:jc w:val="both"/>
        <w:rPr>
          <w:rFonts w:ascii="Cambria" w:hAnsi="Cambria" w:cs="Arial"/>
          <w:b/>
          <w:sz w:val="20"/>
          <w:szCs w:val="20"/>
        </w:rPr>
      </w:pPr>
      <w:r w:rsidRPr="00EC0ED8">
        <w:rPr>
          <w:rFonts w:ascii="Cambria" w:hAnsi="Cambria" w:cs="Arial"/>
          <w:snapToGrid w:val="0"/>
          <w:sz w:val="20"/>
          <w:szCs w:val="20"/>
        </w:rPr>
        <w:t xml:space="preserve">Termin wykonania zamówienia zgodnie z zapisami </w:t>
      </w:r>
      <w:r w:rsidR="00307E4B" w:rsidRPr="00EC0ED8">
        <w:rPr>
          <w:rFonts w:ascii="Cambria" w:hAnsi="Cambria" w:cs="Arial"/>
          <w:snapToGrid w:val="0"/>
          <w:sz w:val="20"/>
          <w:szCs w:val="20"/>
        </w:rPr>
        <w:t>rozdziału VII ust. 1 SWZ</w:t>
      </w:r>
      <w:r w:rsidRPr="00EC0ED8">
        <w:rPr>
          <w:rFonts w:ascii="Cambria" w:eastAsia="Times-Roman" w:hAnsi="Cambria" w:cs="Arial"/>
          <w:b/>
          <w:sz w:val="20"/>
          <w:szCs w:val="20"/>
        </w:rPr>
        <w:t>.</w:t>
      </w:r>
    </w:p>
    <w:p w14:paraId="50B32428" w14:textId="77777777" w:rsidR="00016153" w:rsidRPr="00EC0ED8" w:rsidRDefault="00016153" w:rsidP="00BA0FBA">
      <w:pPr>
        <w:numPr>
          <w:ilvl w:val="0"/>
          <w:numId w:val="45"/>
        </w:numPr>
        <w:spacing w:after="6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EC0ED8">
        <w:rPr>
          <w:rFonts w:ascii="Cambria" w:hAnsi="Cambria" w:cs="Arial"/>
          <w:snapToGrid w:val="0"/>
          <w:sz w:val="20"/>
          <w:szCs w:val="20"/>
        </w:rPr>
        <w:t xml:space="preserve">Warunki płatności </w:t>
      </w:r>
      <w:r w:rsidRPr="00EC0ED8">
        <w:rPr>
          <w:rFonts w:ascii="Cambria" w:hAnsi="Cambria" w:cs="Arial"/>
          <w:sz w:val="20"/>
          <w:szCs w:val="20"/>
        </w:rPr>
        <w:t>będą zgodne z</w:t>
      </w:r>
      <w:r w:rsidR="007E4294" w:rsidRPr="00EC0ED8">
        <w:rPr>
          <w:rFonts w:ascii="Cambria" w:hAnsi="Cambria" w:cs="Arial"/>
          <w:sz w:val="20"/>
          <w:szCs w:val="20"/>
        </w:rPr>
        <w:t>e</w:t>
      </w:r>
      <w:r w:rsidRPr="00EC0ED8">
        <w:rPr>
          <w:rFonts w:ascii="Cambria" w:hAnsi="Cambria" w:cs="Arial"/>
          <w:sz w:val="20"/>
          <w:szCs w:val="20"/>
        </w:rPr>
        <w:t xml:space="preserve"> wzorem umowy będącym załącznikiem do SWZ.</w:t>
      </w:r>
    </w:p>
    <w:p w14:paraId="50B32429" w14:textId="77777777" w:rsidR="00016153" w:rsidRPr="00EC0ED8" w:rsidRDefault="00016153" w:rsidP="00BA0FBA">
      <w:pPr>
        <w:numPr>
          <w:ilvl w:val="0"/>
          <w:numId w:val="45"/>
        </w:numPr>
        <w:spacing w:after="6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EC0ED8">
        <w:rPr>
          <w:rFonts w:ascii="Cambria" w:hAnsi="Cambria" w:cs="Arial"/>
          <w:sz w:val="20"/>
          <w:szCs w:val="20"/>
        </w:rPr>
        <w:t>Oświadczamy, że zapoznaliśmy się ze specyfikacją warunków zamówienia, w tym z</w:t>
      </w:r>
      <w:r w:rsidR="007E4294" w:rsidRPr="00EC0ED8">
        <w:rPr>
          <w:rFonts w:ascii="Cambria" w:hAnsi="Cambria" w:cs="Arial"/>
          <w:sz w:val="20"/>
          <w:szCs w:val="20"/>
        </w:rPr>
        <w:t>e</w:t>
      </w:r>
      <w:r w:rsidRPr="00EC0ED8">
        <w:rPr>
          <w:rFonts w:ascii="Cambria" w:hAnsi="Cambria" w:cs="Arial"/>
          <w:sz w:val="20"/>
          <w:szCs w:val="20"/>
        </w:rPr>
        <w:t xml:space="preserve"> wzorem umowy w sprawie zamówienia publicznego i uzyskaliśmy wszelkie informacje niezbędne do przygotowania niniejszej oferty. Przedstawione w specyfikacji warunków zamówienia warunki zawarcia umowy oraz wzór umowy zostały przez nas zaakceptowane.</w:t>
      </w:r>
    </w:p>
    <w:p w14:paraId="50B3242A" w14:textId="77777777" w:rsidR="00016153" w:rsidRPr="00EC0ED8" w:rsidRDefault="00016153" w:rsidP="00BA0FBA">
      <w:pPr>
        <w:numPr>
          <w:ilvl w:val="0"/>
          <w:numId w:val="45"/>
        </w:numPr>
        <w:spacing w:after="6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EC0ED8">
        <w:rPr>
          <w:rFonts w:ascii="Cambria" w:hAnsi="Cambria" w:cs="Arial"/>
          <w:sz w:val="20"/>
          <w:szCs w:val="20"/>
        </w:rPr>
        <w:t>Oświadczamy, że uważamy się za związanych niniejszą ofertą przez czas wskazany w specyfikacji warunków zamówienia.</w:t>
      </w:r>
    </w:p>
    <w:p w14:paraId="50B3242B" w14:textId="77777777" w:rsidR="00795888" w:rsidRPr="00EC0ED8" w:rsidRDefault="00795888" w:rsidP="00BA0FBA">
      <w:pPr>
        <w:numPr>
          <w:ilvl w:val="0"/>
          <w:numId w:val="45"/>
        </w:numPr>
        <w:spacing w:after="6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EC0ED8">
        <w:rPr>
          <w:rFonts w:ascii="Cambria" w:hAnsi="Cambria" w:cs="Arial"/>
          <w:sz w:val="20"/>
          <w:szCs w:val="20"/>
        </w:rPr>
        <w:t>Oświadczam, że wypełniłem obowiązki informacyjne przewidziane w art. 13 lub art. 14 RODO</w:t>
      </w:r>
      <w:r w:rsidRPr="00EC0ED8">
        <w:rPr>
          <w:rFonts w:ascii="Cambria" w:hAnsi="Cambria" w:cs="Arial"/>
          <w:sz w:val="20"/>
          <w:szCs w:val="20"/>
          <w:vertAlign w:val="superscript"/>
        </w:rPr>
        <w:t>1)</w:t>
      </w:r>
      <w:r w:rsidRPr="00EC0ED8">
        <w:rPr>
          <w:rFonts w:ascii="Cambria" w:hAnsi="Cambria" w:cs="Arial"/>
          <w:sz w:val="20"/>
          <w:szCs w:val="20"/>
        </w:rPr>
        <w:t xml:space="preserve"> wobec osób fizycznych, od których dane osobowe bezpośrednio lub pośrednio pozyskałem w celu ubiegania się o udzielenie zamówienia publicznego w niniejszym postępowaniu.**</w:t>
      </w:r>
    </w:p>
    <w:p w14:paraId="50B3242C" w14:textId="77777777" w:rsidR="000636EC" w:rsidRPr="00EC0ED8" w:rsidRDefault="00016153" w:rsidP="000636EC">
      <w:pPr>
        <w:numPr>
          <w:ilvl w:val="0"/>
          <w:numId w:val="45"/>
        </w:numPr>
        <w:spacing w:after="6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EC0ED8">
        <w:rPr>
          <w:rFonts w:ascii="Cambria" w:hAnsi="Cambria" w:cs="Arial"/>
          <w:sz w:val="20"/>
          <w:szCs w:val="20"/>
        </w:rPr>
        <w:t>W przypadku uznania niniejszej oferty za ofertę najkorzystniejszą zobowiązujemy si</w:t>
      </w:r>
      <w:r w:rsidR="00573F11" w:rsidRPr="00EC0ED8">
        <w:rPr>
          <w:rFonts w:ascii="Cambria" w:hAnsi="Cambria" w:cs="Arial"/>
          <w:sz w:val="20"/>
          <w:szCs w:val="20"/>
        </w:rPr>
        <w:t xml:space="preserve">ę do zawarcia umowy w miejscu i </w:t>
      </w:r>
      <w:r w:rsidRPr="00EC0ED8">
        <w:rPr>
          <w:rFonts w:ascii="Cambria" w:hAnsi="Cambria" w:cs="Arial"/>
          <w:sz w:val="20"/>
          <w:szCs w:val="20"/>
        </w:rPr>
        <w:t>terminie wskazanym przez Zamawiającego, a przed zawarciem umowy wniesienia zabezpieczenia należytego wykonania umowy.</w:t>
      </w:r>
    </w:p>
    <w:p w14:paraId="50B3242D" w14:textId="77777777" w:rsidR="000636EC" w:rsidRPr="00EC0ED8" w:rsidRDefault="000636EC" w:rsidP="000636EC">
      <w:pPr>
        <w:numPr>
          <w:ilvl w:val="0"/>
          <w:numId w:val="45"/>
        </w:numPr>
        <w:spacing w:after="6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EC0ED8">
        <w:rPr>
          <w:rFonts w:ascii="Cambria" w:eastAsia="Calibri" w:hAnsi="Cambria" w:cs="Arial"/>
          <w:color w:val="000000"/>
          <w:sz w:val="20"/>
          <w:szCs w:val="20"/>
          <w:lang w:eastAsia="en-US"/>
        </w:rPr>
        <w:t>Oświadczam/my, że jestem/</w:t>
      </w:r>
      <w:proofErr w:type="spellStart"/>
      <w:r w:rsidRPr="00EC0ED8">
        <w:rPr>
          <w:rFonts w:ascii="Cambria" w:eastAsia="Calibri" w:hAnsi="Cambria" w:cs="Arial"/>
          <w:color w:val="000000"/>
          <w:sz w:val="20"/>
          <w:szCs w:val="20"/>
          <w:lang w:eastAsia="en-US"/>
        </w:rPr>
        <w:t>śmy</w:t>
      </w:r>
      <w:proofErr w:type="spellEnd"/>
      <w:r w:rsidRPr="00EC0ED8">
        <w:rPr>
          <w:rFonts w:ascii="Cambria" w:eastAsia="Calibri" w:hAnsi="Cambria" w:cs="Arial"/>
          <w:color w:val="000000"/>
          <w:sz w:val="20"/>
          <w:szCs w:val="20"/>
          <w:lang w:eastAsia="en-US"/>
        </w:rPr>
        <w:t xml:space="preserve">: </w:t>
      </w:r>
    </w:p>
    <w:p w14:paraId="50B3242E" w14:textId="77777777" w:rsidR="000636EC" w:rsidRPr="00EC0ED8" w:rsidRDefault="000636EC" w:rsidP="000636EC">
      <w:pPr>
        <w:numPr>
          <w:ilvl w:val="0"/>
          <w:numId w:val="48"/>
        </w:numPr>
        <w:autoSpaceDE w:val="0"/>
        <w:autoSpaceDN w:val="0"/>
        <w:adjustRightInd w:val="0"/>
        <w:jc w:val="both"/>
        <w:rPr>
          <w:rFonts w:ascii="Cambria" w:eastAsia="Calibri" w:hAnsi="Cambria" w:cs="Calibri"/>
          <w:color w:val="000000"/>
          <w:sz w:val="20"/>
          <w:szCs w:val="20"/>
          <w:lang w:eastAsia="en-US"/>
        </w:rPr>
      </w:pPr>
      <w:r w:rsidRPr="00EC0ED8">
        <w:rPr>
          <w:rFonts w:ascii="Cambria" w:eastAsia="Calibri" w:hAnsi="Cambria" w:cs="Arial"/>
          <w:color w:val="000000"/>
          <w:sz w:val="20"/>
          <w:szCs w:val="20"/>
          <w:lang w:eastAsia="en-US"/>
        </w:rPr>
        <w:t>Mikroprzedsiębiorstwem TAK/NIE*</w:t>
      </w:r>
    </w:p>
    <w:p w14:paraId="50B3242F" w14:textId="77777777" w:rsidR="000636EC" w:rsidRPr="00EC0ED8" w:rsidRDefault="000636EC" w:rsidP="000636EC">
      <w:pPr>
        <w:numPr>
          <w:ilvl w:val="0"/>
          <w:numId w:val="48"/>
        </w:numPr>
        <w:autoSpaceDE w:val="0"/>
        <w:autoSpaceDN w:val="0"/>
        <w:adjustRightInd w:val="0"/>
        <w:jc w:val="both"/>
        <w:rPr>
          <w:rFonts w:ascii="Cambria" w:eastAsia="Calibri" w:hAnsi="Cambria" w:cs="Calibri"/>
          <w:color w:val="000000"/>
          <w:sz w:val="20"/>
          <w:szCs w:val="20"/>
          <w:lang w:eastAsia="en-US"/>
        </w:rPr>
      </w:pPr>
      <w:r w:rsidRPr="00EC0ED8">
        <w:rPr>
          <w:rFonts w:ascii="Cambria" w:eastAsia="Calibri" w:hAnsi="Cambria" w:cs="Arial"/>
          <w:color w:val="000000"/>
          <w:sz w:val="20"/>
          <w:szCs w:val="20"/>
          <w:lang w:eastAsia="en-US"/>
        </w:rPr>
        <w:t>Małym przedsiębiorstwem TAK/NIE*</w:t>
      </w:r>
    </w:p>
    <w:p w14:paraId="50B32430" w14:textId="77777777" w:rsidR="000636EC" w:rsidRPr="00EC0ED8" w:rsidRDefault="000636EC" w:rsidP="000636EC">
      <w:pPr>
        <w:numPr>
          <w:ilvl w:val="0"/>
          <w:numId w:val="48"/>
        </w:numPr>
        <w:autoSpaceDE w:val="0"/>
        <w:autoSpaceDN w:val="0"/>
        <w:adjustRightInd w:val="0"/>
        <w:jc w:val="both"/>
        <w:rPr>
          <w:rFonts w:ascii="Cambria" w:eastAsia="Calibri" w:hAnsi="Cambria" w:cs="Calibri"/>
          <w:color w:val="000000"/>
          <w:sz w:val="20"/>
          <w:szCs w:val="20"/>
          <w:lang w:eastAsia="en-US"/>
        </w:rPr>
      </w:pPr>
      <w:r w:rsidRPr="00EC0ED8">
        <w:rPr>
          <w:rFonts w:ascii="Cambria" w:eastAsia="Calibri" w:hAnsi="Cambria" w:cs="Arial"/>
          <w:color w:val="000000"/>
          <w:sz w:val="20"/>
          <w:szCs w:val="20"/>
          <w:lang w:eastAsia="en-US"/>
        </w:rPr>
        <w:t>Średnim przedsiębiorstwem TAK/NIE*</w:t>
      </w:r>
    </w:p>
    <w:p w14:paraId="50B32431" w14:textId="77777777" w:rsidR="000636EC" w:rsidRPr="00EC0ED8" w:rsidRDefault="000636EC" w:rsidP="000636EC">
      <w:pPr>
        <w:numPr>
          <w:ilvl w:val="0"/>
          <w:numId w:val="48"/>
        </w:numPr>
        <w:autoSpaceDE w:val="0"/>
        <w:autoSpaceDN w:val="0"/>
        <w:adjustRightInd w:val="0"/>
        <w:jc w:val="both"/>
        <w:rPr>
          <w:rFonts w:ascii="Cambria" w:eastAsia="Calibri" w:hAnsi="Cambria" w:cs="Calibri"/>
          <w:color w:val="000000"/>
          <w:sz w:val="20"/>
          <w:szCs w:val="20"/>
          <w:lang w:eastAsia="en-US"/>
        </w:rPr>
      </w:pPr>
      <w:r w:rsidRPr="00EC0ED8">
        <w:rPr>
          <w:rFonts w:ascii="Cambria" w:eastAsia="Calibri" w:hAnsi="Cambria" w:cs="Arial"/>
          <w:color w:val="000000"/>
          <w:sz w:val="20"/>
          <w:szCs w:val="20"/>
          <w:lang w:eastAsia="en-US"/>
        </w:rPr>
        <w:t>Dużym przedsiębiorstwem TAK/NIE*</w:t>
      </w:r>
    </w:p>
    <w:p w14:paraId="50B32432" w14:textId="77777777" w:rsidR="00016153" w:rsidRPr="00EC0ED8" w:rsidRDefault="00016153" w:rsidP="00BA0FBA">
      <w:pPr>
        <w:numPr>
          <w:ilvl w:val="0"/>
          <w:numId w:val="45"/>
        </w:numPr>
        <w:spacing w:after="6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EC0ED8">
        <w:rPr>
          <w:rFonts w:ascii="Cambria" w:hAnsi="Cambria" w:cs="Arial"/>
          <w:snapToGrid w:val="0"/>
          <w:sz w:val="20"/>
          <w:szCs w:val="20"/>
        </w:rPr>
        <w:t>Załącznikami do niniejszej oferty są:</w:t>
      </w:r>
    </w:p>
    <w:p w14:paraId="50B32433" w14:textId="77777777" w:rsidR="00016153" w:rsidRPr="00EC0ED8" w:rsidRDefault="00016153" w:rsidP="00EF0FD7">
      <w:pPr>
        <w:pStyle w:val="Lista5"/>
        <w:spacing w:line="276" w:lineRule="auto"/>
        <w:ind w:left="567" w:firstLine="0"/>
        <w:rPr>
          <w:rFonts w:ascii="Cambria" w:hAnsi="Cambria" w:cs="Arial"/>
          <w:snapToGrid w:val="0"/>
          <w:sz w:val="20"/>
        </w:rPr>
      </w:pPr>
      <w:r w:rsidRPr="00EC0ED8">
        <w:rPr>
          <w:rFonts w:ascii="Cambria" w:hAnsi="Cambria" w:cs="Arial"/>
          <w:snapToGrid w:val="0"/>
          <w:sz w:val="20"/>
        </w:rPr>
        <w:t>.........................................................</w:t>
      </w:r>
    </w:p>
    <w:p w14:paraId="50B32434" w14:textId="77777777" w:rsidR="00016153" w:rsidRPr="00EC0ED8" w:rsidRDefault="00016153" w:rsidP="00EF0FD7">
      <w:pPr>
        <w:pStyle w:val="Lista5"/>
        <w:spacing w:line="276" w:lineRule="auto"/>
        <w:ind w:left="567" w:firstLine="0"/>
        <w:rPr>
          <w:rFonts w:ascii="Cambria" w:hAnsi="Cambria" w:cs="Arial"/>
          <w:snapToGrid w:val="0"/>
          <w:sz w:val="20"/>
        </w:rPr>
      </w:pPr>
      <w:r w:rsidRPr="00EC0ED8">
        <w:rPr>
          <w:rFonts w:ascii="Cambria" w:hAnsi="Cambria" w:cs="Arial"/>
          <w:snapToGrid w:val="0"/>
          <w:sz w:val="20"/>
        </w:rPr>
        <w:t>.........................................................</w:t>
      </w:r>
    </w:p>
    <w:p w14:paraId="50B32435" w14:textId="77777777" w:rsidR="00F30C2A" w:rsidRPr="00EC0ED8" w:rsidRDefault="00F30C2A" w:rsidP="00EF0FD7">
      <w:pPr>
        <w:pStyle w:val="Lista5"/>
        <w:spacing w:line="276" w:lineRule="auto"/>
        <w:ind w:left="567" w:firstLine="0"/>
        <w:rPr>
          <w:rFonts w:ascii="Cambria" w:hAnsi="Cambria" w:cs="Arial"/>
          <w:snapToGrid w:val="0"/>
          <w:sz w:val="20"/>
        </w:rPr>
      </w:pPr>
      <w:r w:rsidRPr="00EC0ED8">
        <w:rPr>
          <w:rFonts w:ascii="Cambria" w:hAnsi="Cambria" w:cs="Arial"/>
          <w:snapToGrid w:val="0"/>
          <w:sz w:val="20"/>
        </w:rPr>
        <w:t>…………………………………………</w:t>
      </w:r>
    </w:p>
    <w:p w14:paraId="50B32436" w14:textId="77777777" w:rsidR="00F31701" w:rsidRPr="00EC0ED8" w:rsidRDefault="00142B56" w:rsidP="00EF0FD7">
      <w:pPr>
        <w:pStyle w:val="Lista5"/>
        <w:spacing w:line="276" w:lineRule="auto"/>
        <w:ind w:left="567" w:firstLine="0"/>
        <w:rPr>
          <w:rFonts w:ascii="Cambria" w:hAnsi="Cambria" w:cs="Arial"/>
          <w:snapToGrid w:val="0"/>
          <w:sz w:val="20"/>
        </w:rPr>
      </w:pPr>
      <w:r w:rsidRPr="00EC0ED8">
        <w:rPr>
          <w:rFonts w:ascii="Cambria" w:hAnsi="Cambria" w:cs="Arial"/>
          <w:snapToGrid w:val="0"/>
          <w:sz w:val="20"/>
        </w:rPr>
        <w:t>…………………………………………</w:t>
      </w:r>
    </w:p>
    <w:p w14:paraId="50B32437" w14:textId="77777777" w:rsidR="004301EB" w:rsidRPr="00EC0ED8" w:rsidRDefault="004301EB" w:rsidP="00E40864">
      <w:pPr>
        <w:pStyle w:val="Lista5"/>
        <w:spacing w:line="276" w:lineRule="auto"/>
        <w:ind w:left="284" w:hanging="284"/>
        <w:jc w:val="both"/>
        <w:rPr>
          <w:rFonts w:ascii="Cambria" w:hAnsi="Cambria" w:cs="Arial"/>
          <w:snapToGrid w:val="0"/>
          <w:sz w:val="20"/>
        </w:rPr>
      </w:pPr>
      <w:r w:rsidRPr="00EC0ED8">
        <w:rPr>
          <w:rFonts w:ascii="Cambria" w:hAnsi="Cambria" w:cs="Arial"/>
          <w:snapToGrid w:val="0"/>
          <w:sz w:val="20"/>
        </w:rPr>
        <w:t>* niepotrzebne skreślić</w:t>
      </w:r>
    </w:p>
    <w:p w14:paraId="50B32438" w14:textId="77777777" w:rsidR="004301EB" w:rsidRPr="00EC0ED8" w:rsidRDefault="004301EB" w:rsidP="00E40864">
      <w:pPr>
        <w:pStyle w:val="Lista5"/>
        <w:ind w:left="142" w:hanging="142"/>
        <w:jc w:val="both"/>
        <w:rPr>
          <w:rFonts w:ascii="Cambria" w:hAnsi="Cambria" w:cs="Arial"/>
          <w:snapToGrid w:val="0"/>
          <w:sz w:val="20"/>
        </w:rPr>
      </w:pPr>
      <w:r w:rsidRPr="00EC0ED8">
        <w:rPr>
          <w:rFonts w:ascii="Cambria" w:hAnsi="Cambria" w:cs="Arial"/>
          <w:snapToGrid w:val="0"/>
          <w:sz w:val="20"/>
        </w:rPr>
        <w:t>** W przypadku gdy wykonawca nie przekazuje danych osobowych innych niż bezpośrednio jego dotyczących lub zachodzi   wyłączenie stosowania obowiązku informacyjnego, stosownie do art. 13 ust. 4 lub art. 14 ust. 5 RODO treści oświadczenia wykonawca nie składa (usunięcie treści oświadczenia np. przez jego wykreślenie).</w:t>
      </w:r>
    </w:p>
    <w:p w14:paraId="50B32439" w14:textId="77777777" w:rsidR="004301EB" w:rsidRPr="00EC0ED8" w:rsidRDefault="004301EB" w:rsidP="00E40864">
      <w:pPr>
        <w:pStyle w:val="Lista5"/>
        <w:spacing w:line="276" w:lineRule="auto"/>
        <w:ind w:left="142" w:hanging="142"/>
        <w:jc w:val="both"/>
        <w:rPr>
          <w:rFonts w:ascii="Cambria" w:hAnsi="Cambria" w:cs="Arial"/>
          <w:sz w:val="20"/>
        </w:rPr>
      </w:pPr>
      <w:r w:rsidRPr="00EC0ED8">
        <w:rPr>
          <w:rFonts w:ascii="Cambria" w:hAnsi="Cambria" w:cs="Arial"/>
          <w:b/>
          <w:sz w:val="20"/>
          <w:vertAlign w:val="superscript"/>
        </w:rPr>
        <w:t>1)</w:t>
      </w:r>
      <w:r w:rsidRPr="00EC0ED8">
        <w:rPr>
          <w:rFonts w:ascii="Cambria" w:hAnsi="Cambria" w:cs="Arial"/>
          <w:sz w:val="20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50B3243A" w14:textId="77777777" w:rsidR="004301EB" w:rsidRDefault="004301EB" w:rsidP="00EF0FD7">
      <w:pPr>
        <w:pStyle w:val="Lista5"/>
        <w:spacing w:line="276" w:lineRule="auto"/>
        <w:ind w:left="0" w:firstLine="0"/>
        <w:rPr>
          <w:rFonts w:ascii="Cambria" w:hAnsi="Cambria" w:cs="Arial"/>
          <w:sz w:val="20"/>
        </w:rPr>
      </w:pPr>
    </w:p>
    <w:p w14:paraId="02DF17FE" w14:textId="77777777" w:rsidR="006829C4" w:rsidRDefault="006829C4" w:rsidP="00EF0FD7">
      <w:pPr>
        <w:pStyle w:val="Lista5"/>
        <w:spacing w:line="276" w:lineRule="auto"/>
        <w:ind w:left="0" w:firstLine="0"/>
        <w:rPr>
          <w:rFonts w:ascii="Cambria" w:hAnsi="Cambria" w:cs="Arial"/>
          <w:sz w:val="20"/>
        </w:rPr>
      </w:pPr>
    </w:p>
    <w:p w14:paraId="40D1D8E9" w14:textId="77777777" w:rsidR="006829C4" w:rsidRDefault="006829C4" w:rsidP="00EF0FD7">
      <w:pPr>
        <w:pStyle w:val="Lista5"/>
        <w:spacing w:line="276" w:lineRule="auto"/>
        <w:ind w:left="0" w:firstLine="0"/>
        <w:rPr>
          <w:rFonts w:ascii="Cambria" w:hAnsi="Cambria" w:cs="Arial"/>
          <w:sz w:val="20"/>
        </w:rPr>
      </w:pPr>
    </w:p>
    <w:p w14:paraId="27675FEC" w14:textId="77777777" w:rsidR="006829C4" w:rsidRDefault="006829C4" w:rsidP="006829C4">
      <w:pPr>
        <w:tabs>
          <w:tab w:val="left" w:pos="540"/>
          <w:tab w:val="left" w:pos="780"/>
        </w:tabs>
        <w:jc w:val="center"/>
        <w:rPr>
          <w:rFonts w:ascii="Courier New" w:hAnsi="Courier New" w:cs="Courier New"/>
          <w:sz w:val="18"/>
          <w:szCs w:val="18"/>
        </w:rPr>
      </w:pPr>
      <w:r w:rsidRPr="008C2B2C">
        <w:rPr>
          <w:rFonts w:ascii="Courier New" w:hAnsi="Courier New" w:cs="Courier New"/>
          <w:b/>
          <w:sz w:val="18"/>
          <w:szCs w:val="18"/>
          <w:highlight w:val="yellow"/>
        </w:rPr>
        <w:t>Oferta</w:t>
      </w:r>
      <w:r>
        <w:rPr>
          <w:rFonts w:ascii="Courier New" w:hAnsi="Courier New" w:cs="Courier New"/>
          <w:b/>
          <w:sz w:val="18"/>
          <w:szCs w:val="18"/>
          <w:highlight w:val="yellow"/>
        </w:rPr>
        <w:t xml:space="preserve"> musi </w:t>
      </w:r>
      <w:r w:rsidRPr="008C2B2C">
        <w:rPr>
          <w:rFonts w:ascii="Courier New" w:hAnsi="Courier New" w:cs="Courier New"/>
          <w:b/>
          <w:sz w:val="18"/>
          <w:szCs w:val="18"/>
          <w:highlight w:val="yellow"/>
        </w:rPr>
        <w:t>być podpisana kwalifikowanym podpisem elektronicznym</w:t>
      </w:r>
      <w:r>
        <w:rPr>
          <w:rFonts w:ascii="Courier New" w:hAnsi="Courier New" w:cs="Courier New"/>
          <w:b/>
          <w:sz w:val="18"/>
          <w:szCs w:val="18"/>
          <w:highlight w:val="yellow"/>
        </w:rPr>
        <w:t xml:space="preserve"> lub </w:t>
      </w:r>
      <w:r w:rsidRPr="00F85260">
        <w:rPr>
          <w:rFonts w:ascii="Courier New" w:hAnsi="Courier New" w:cs="Courier New"/>
          <w:b/>
          <w:sz w:val="18"/>
          <w:szCs w:val="18"/>
          <w:highlight w:val="yellow"/>
        </w:rPr>
        <w:t>podpisem zaufanym lub podpisem osobistym</w:t>
      </w:r>
      <w:r w:rsidRPr="008C2B2C">
        <w:rPr>
          <w:rFonts w:ascii="Courier New" w:hAnsi="Courier New" w:cs="Courier New"/>
          <w:sz w:val="18"/>
          <w:szCs w:val="18"/>
          <w:highlight w:val="yellow"/>
        </w:rPr>
        <w:t>.</w:t>
      </w:r>
    </w:p>
    <w:p w14:paraId="43D7AC69" w14:textId="77777777" w:rsidR="006829C4" w:rsidRPr="00771C89" w:rsidRDefault="006829C4" w:rsidP="006829C4">
      <w:pPr>
        <w:pStyle w:val="Stopka"/>
      </w:pPr>
    </w:p>
    <w:p w14:paraId="22BC286B" w14:textId="77777777" w:rsidR="006829C4" w:rsidRPr="00EC0ED8" w:rsidRDefault="006829C4" w:rsidP="00EF0FD7">
      <w:pPr>
        <w:pStyle w:val="Lista5"/>
        <w:spacing w:line="276" w:lineRule="auto"/>
        <w:ind w:left="0" w:firstLine="0"/>
        <w:rPr>
          <w:rFonts w:ascii="Cambria" w:hAnsi="Cambria" w:cs="Arial"/>
          <w:sz w:val="20"/>
        </w:rPr>
      </w:pPr>
    </w:p>
    <w:sectPr w:rsidR="006829C4" w:rsidRPr="00EC0ED8" w:rsidSect="0068174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821" w:right="1418" w:bottom="1702" w:left="1418" w:header="426" w:footer="5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77CE19" w14:textId="77777777" w:rsidR="00681745" w:rsidRDefault="00681745">
      <w:r>
        <w:separator/>
      </w:r>
    </w:p>
  </w:endnote>
  <w:endnote w:type="continuationSeparator" w:id="0">
    <w:p w14:paraId="74907A3E" w14:textId="77777777" w:rsidR="00681745" w:rsidRDefault="00681745">
      <w:r>
        <w:continuationSeparator/>
      </w:r>
    </w:p>
  </w:endnote>
  <w:endnote w:type="continuationNotice" w:id="1">
    <w:p w14:paraId="7712B97D" w14:textId="77777777" w:rsidR="00681745" w:rsidRDefault="0068174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(W1)">
    <w:altName w:val="Times New Roman"/>
    <w:charset w:val="EE"/>
    <w:family w:val="roman"/>
    <w:pitch w:val="variable"/>
    <w:sig w:usb0="00000007" w:usb1="80000000" w:usb2="00000008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Optima">
    <w:charset w:val="00"/>
    <w:family w:val="auto"/>
    <w:pitch w:val="variable"/>
    <w:sig w:usb0="80000067" w:usb1="00000000" w:usb2="00000000" w:usb3="00000000" w:csb0="00000001" w:csb1="00000000"/>
  </w:font>
  <w:font w:name="Times-Roman">
    <w:altName w:val="Times New Roman"/>
    <w:charset w:val="00"/>
    <w:family w:val="auto"/>
    <w:pitch w:val="variable"/>
    <w:sig w:usb0="E00002FF" w:usb1="5000205A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B32443" w14:textId="77777777" w:rsidR="000C25EB" w:rsidRDefault="003B649F" w:rsidP="00D838D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0C25EB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0B32444" w14:textId="77777777" w:rsidR="000C25EB" w:rsidRDefault="000C25EB" w:rsidP="00541932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B32446" w14:textId="0EF50739" w:rsidR="000C25EB" w:rsidRPr="004050DD" w:rsidRDefault="006829C4" w:rsidP="00016153">
    <w:pPr>
      <w:pStyle w:val="Nagwek"/>
      <w:jc w:val="right"/>
      <w:rPr>
        <w:rFonts w:ascii="Cambria" w:hAnsi="Cambria"/>
        <w:b/>
        <w:caps/>
        <w:w w:val="90"/>
        <w:sz w:val="20"/>
        <w:szCs w:val="20"/>
      </w:rPr>
    </w:pPr>
    <w:r>
      <w:rPr>
        <w:noProof/>
      </w:rPr>
      <w:drawing>
        <wp:inline distT="0" distB="0" distL="0" distR="0" wp14:anchorId="6922BFE4" wp14:editId="17CEEF06">
          <wp:extent cx="5759450" cy="1017270"/>
          <wp:effectExtent l="0" t="0" r="0" b="0"/>
          <wp:docPr id="1053047873" name="Obraz 1053047873" descr="Obraz zawierający tekst, zrzut ekranu, Czcionka, lini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az 6" descr="Obraz zawierający tekst, zrzut ekranu, Czcionka, linia&#10;&#10;Opis wygenerowany automatyczni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10172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B3244C" w14:textId="5129BD31" w:rsidR="00771C89" w:rsidRPr="006829C4" w:rsidRDefault="006829C4" w:rsidP="006829C4">
    <w:pPr>
      <w:tabs>
        <w:tab w:val="left" w:pos="540"/>
        <w:tab w:val="left" w:pos="780"/>
      </w:tabs>
      <w:jc w:val="center"/>
      <w:rPr>
        <w:rFonts w:ascii="Courier New" w:hAnsi="Courier New" w:cs="Courier New"/>
        <w:sz w:val="18"/>
        <w:szCs w:val="18"/>
      </w:rPr>
    </w:pPr>
    <w:r>
      <w:rPr>
        <w:noProof/>
      </w:rPr>
      <w:drawing>
        <wp:inline distT="0" distB="0" distL="0" distR="0" wp14:anchorId="49D8343D" wp14:editId="382C47C5">
          <wp:extent cx="5759450" cy="1017270"/>
          <wp:effectExtent l="0" t="0" r="0" b="0"/>
          <wp:docPr id="6" name="Obraz 6" descr="Obraz zawierający tekst, zrzut ekranu, Czcionka, lini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az 6" descr="Obraz zawierający tekst, zrzut ekranu, Czcionka, linia&#10;&#10;Opis wygenerowany automatyczni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10172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6929F82" w14:textId="77777777" w:rsidR="00681745" w:rsidRDefault="00681745">
      <w:r>
        <w:separator/>
      </w:r>
    </w:p>
  </w:footnote>
  <w:footnote w:type="continuationSeparator" w:id="0">
    <w:p w14:paraId="3E15FD18" w14:textId="77777777" w:rsidR="00681745" w:rsidRDefault="00681745">
      <w:r>
        <w:continuationSeparator/>
      </w:r>
    </w:p>
  </w:footnote>
  <w:footnote w:type="continuationNotice" w:id="1">
    <w:p w14:paraId="1C796CA1" w14:textId="77777777" w:rsidR="00681745" w:rsidRDefault="0068174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8BC9FE" w14:textId="77777777" w:rsidR="00E20964" w:rsidRDefault="00E2096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B32441" w14:textId="77777777" w:rsidR="00FD5023" w:rsidRPr="00AD33A7" w:rsidRDefault="00FD5023" w:rsidP="00FD5023">
    <w:pPr>
      <w:rPr>
        <w:rFonts w:ascii="Cambria" w:hAnsi="Cambria"/>
        <w:sz w:val="18"/>
        <w:szCs w:val="18"/>
      </w:rPr>
    </w:pPr>
  </w:p>
  <w:p w14:paraId="50B32442" w14:textId="77777777" w:rsidR="000C25EB" w:rsidRPr="00FD5023" w:rsidRDefault="000C25EB" w:rsidP="00771C89">
    <w:pPr>
      <w:pStyle w:val="Nagwek"/>
      <w:pBdr>
        <w:bottom w:val="single" w:sz="4" w:space="1" w:color="auto"/>
      </w:pBdr>
      <w:tabs>
        <w:tab w:val="clear" w:pos="4536"/>
        <w:tab w:val="clear" w:pos="9072"/>
        <w:tab w:val="left" w:pos="3525"/>
      </w:tabs>
      <w:rPr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235DA3" w14:textId="77777777" w:rsidR="002A78B4" w:rsidRDefault="002A78B4" w:rsidP="002A78B4">
    <w:pPr>
      <w:pStyle w:val="Nagwek"/>
    </w:pPr>
    <w:r>
      <w:rPr>
        <w:noProof/>
      </w:rPr>
      <w:drawing>
        <wp:anchor distT="0" distB="0" distL="114300" distR="114300" simplePos="0" relativeHeight="251659264" behindDoc="1" locked="0" layoutInCell="1" allowOverlap="1" wp14:anchorId="1115FCBE" wp14:editId="27495DEB">
          <wp:simplePos x="0" y="0"/>
          <wp:positionH relativeFrom="margin">
            <wp:posOffset>1184093</wp:posOffset>
          </wp:positionH>
          <wp:positionV relativeFrom="paragraph">
            <wp:posOffset>-196669</wp:posOffset>
          </wp:positionV>
          <wp:extent cx="3396505" cy="663052"/>
          <wp:effectExtent l="0" t="0" r="0" b="3810"/>
          <wp:wrapNone/>
          <wp:docPr id="267021132" name="Obraz 2" descr="Obraz zawierający tekst, logo, Czcionka, Grafi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7021132" name="Obraz 2" descr="Obraz zawierający tekst, logo, Czcionka, Grafika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96505" cy="66305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CCC221C" w14:textId="77777777" w:rsidR="002A78B4" w:rsidRDefault="002A78B4" w:rsidP="002A78B4">
    <w:pPr>
      <w:pStyle w:val="Nagwek"/>
      <w:tabs>
        <w:tab w:val="clear" w:pos="4536"/>
        <w:tab w:val="clear" w:pos="9072"/>
        <w:tab w:val="left" w:pos="5803"/>
      </w:tabs>
    </w:pPr>
    <w:r>
      <w:tab/>
    </w:r>
  </w:p>
  <w:p w14:paraId="1E457B98" w14:textId="77777777" w:rsidR="002A78B4" w:rsidRDefault="002A78B4" w:rsidP="002A78B4">
    <w:pPr>
      <w:pStyle w:val="Nagwek"/>
    </w:pPr>
  </w:p>
  <w:p w14:paraId="6AA32D83" w14:textId="77777777" w:rsidR="002A78B4" w:rsidRPr="00F40212" w:rsidRDefault="002A78B4" w:rsidP="002A78B4">
    <w:pPr>
      <w:pStyle w:val="Nagwek"/>
      <w:jc w:val="center"/>
      <w:rPr>
        <w:rFonts w:ascii="Cambria" w:hAnsi="Cambria"/>
        <w:sz w:val="20"/>
        <w:szCs w:val="20"/>
      </w:rPr>
    </w:pPr>
    <w:r w:rsidRPr="00F40212">
      <w:rPr>
        <w:rFonts w:ascii="Cambria" w:hAnsi="Cambria"/>
        <w:sz w:val="20"/>
        <w:szCs w:val="20"/>
      </w:rPr>
      <w:t>Współfinansowane z Rządowego Funduszu Polski Ład: Program Inwestycji Strategicznych</w:t>
    </w:r>
  </w:p>
  <w:p w14:paraId="08F6A4F7" w14:textId="77777777" w:rsidR="002A78B4" w:rsidRPr="002A78B4" w:rsidRDefault="002A78B4">
    <w:pPr>
      <w:pStyle w:val="Nagwek"/>
      <w:rPr>
        <w:rFonts w:ascii="Cambria" w:hAnsi="Cambria" w:cs="Arial"/>
        <w:b/>
        <w:bCs/>
        <w:sz w:val="20"/>
        <w:szCs w:val="20"/>
      </w:rPr>
    </w:pPr>
  </w:p>
  <w:p w14:paraId="7992AABE" w14:textId="60AE6086" w:rsidR="006829C4" w:rsidRPr="006829C4" w:rsidRDefault="006829C4">
    <w:pPr>
      <w:pStyle w:val="Nagwek"/>
      <w:rPr>
        <w:rFonts w:ascii="Cambria" w:hAnsi="Cambria" w:cs="Arial"/>
        <w:sz w:val="20"/>
        <w:szCs w:val="20"/>
      </w:rPr>
    </w:pPr>
    <w:r w:rsidRPr="00553E9F">
      <w:rPr>
        <w:rFonts w:ascii="Cambria" w:hAnsi="Cambria" w:cs="Arial"/>
        <w:sz w:val="20"/>
        <w:szCs w:val="20"/>
      </w:rPr>
      <w:t>Nr postępowania</w:t>
    </w:r>
    <w:r>
      <w:rPr>
        <w:rFonts w:ascii="Cambria" w:hAnsi="Cambria" w:cs="Arial"/>
        <w:sz w:val="20"/>
        <w:szCs w:val="20"/>
      </w:rPr>
      <w:t xml:space="preserve">: </w:t>
    </w:r>
    <w:r w:rsidR="00BF2463" w:rsidRPr="00F90F7F">
      <w:rPr>
        <w:rFonts w:ascii="Cambria" w:hAnsi="Cambria" w:cs="Arial"/>
        <w:sz w:val="20"/>
        <w:szCs w:val="20"/>
      </w:rPr>
      <w:t>BiGP.271.21.2024.AK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3"/>
    <w:multiLevelType w:val="multilevel"/>
    <w:tmpl w:val="9C2E2C92"/>
    <w:name w:val="WW8Num2"/>
    <w:lvl w:ilvl="0">
      <w:start w:val="11"/>
      <w:numFmt w:val="decimal"/>
      <w:lvlText w:val="%1"/>
      <w:lvlJc w:val="left"/>
      <w:pPr>
        <w:tabs>
          <w:tab w:val="num" w:pos="1085"/>
        </w:tabs>
        <w:ind w:left="1085" w:hanging="375"/>
      </w:pPr>
      <w:rPr>
        <w:rFonts w:cs="Times New Roman"/>
      </w:rPr>
    </w:lvl>
    <w:lvl w:ilvl="1">
      <w:start w:val="1"/>
      <w:numFmt w:val="decimal"/>
      <w:lvlText w:val="12.%2"/>
      <w:lvlJc w:val="left"/>
      <w:pPr>
        <w:tabs>
          <w:tab w:val="num" w:pos="1511"/>
        </w:tabs>
        <w:ind w:left="1511" w:hanging="375"/>
      </w:pPr>
      <w:rPr>
        <w:rFonts w:cs="Times New Roman"/>
        <w:i w:val="0"/>
        <w:iCs w:val="0"/>
      </w:rPr>
    </w:lvl>
    <w:lvl w:ilvl="2">
      <w:start w:val="1"/>
      <w:numFmt w:val="decimal"/>
      <w:lvlText w:val="%1.%2.%3"/>
      <w:lvlJc w:val="left"/>
      <w:pPr>
        <w:tabs>
          <w:tab w:val="num" w:pos="2282"/>
        </w:tabs>
        <w:ind w:left="2282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2708"/>
        </w:tabs>
        <w:ind w:left="2708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3494"/>
        </w:tabs>
        <w:ind w:left="3494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3920"/>
        </w:tabs>
        <w:ind w:left="392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4706"/>
        </w:tabs>
        <w:ind w:left="4706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5132"/>
        </w:tabs>
        <w:ind w:left="5132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5558"/>
        </w:tabs>
        <w:ind w:left="5558" w:hanging="1440"/>
      </w:pPr>
      <w:rPr>
        <w:rFonts w:cs="Times New Roman"/>
      </w:rPr>
    </w:lvl>
  </w:abstractNum>
  <w:abstractNum w:abstractNumId="1" w15:restartNumberingAfterBreak="0">
    <w:nsid w:val="00000004"/>
    <w:multiLevelType w:val="multilevel"/>
    <w:tmpl w:val="49FA827A"/>
    <w:name w:val="WW8Num3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346"/>
        </w:tabs>
        <w:ind w:left="1346" w:hanging="360"/>
      </w:pPr>
      <w:rPr>
        <w:rFonts w:cs="Times New Roman" w:hint="default"/>
        <w:i w:val="0"/>
        <w:iCs w:val="0"/>
      </w:r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  <w:rPr>
        <w:rFonts w:cs="Times New Roman" w:hint="default"/>
      </w:rPr>
    </w:lvl>
  </w:abstractNum>
  <w:abstractNum w:abstractNumId="2" w15:restartNumberingAfterBreak="0">
    <w:nsid w:val="00000006"/>
    <w:multiLevelType w:val="multilevel"/>
    <w:tmpl w:val="00000006"/>
    <w:name w:val="WW8Num6"/>
    <w:lvl w:ilvl="0">
      <w:start w:val="9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6"/>
      <w:numFmt w:val="decimal"/>
      <w:lvlText w:val="%1.%2"/>
      <w:lvlJc w:val="left"/>
      <w:pPr>
        <w:tabs>
          <w:tab w:val="num" w:pos="0"/>
        </w:tabs>
        <w:ind w:left="360" w:hanging="36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720" w:hanging="72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080" w:hanging="108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440" w:hanging="1440"/>
      </w:pPr>
    </w:lvl>
  </w:abstractNum>
  <w:abstractNum w:abstractNumId="3" w15:restartNumberingAfterBreak="0">
    <w:nsid w:val="00000009"/>
    <w:multiLevelType w:val="singleLevel"/>
    <w:tmpl w:val="00000009"/>
    <w:name w:val="WW8Num9"/>
    <w:lvl w:ilvl="0">
      <w:start w:val="2"/>
      <w:numFmt w:val="bullet"/>
      <w:lvlText w:val="-"/>
      <w:lvlJc w:val="left"/>
      <w:pPr>
        <w:tabs>
          <w:tab w:val="num" w:pos="0"/>
        </w:tabs>
        <w:ind w:left="2138" w:hanging="360"/>
      </w:pPr>
      <w:rPr>
        <w:rFonts w:ascii="Verdana" w:hAnsi="Verdana"/>
        <w:b w:val="0"/>
        <w:i w:val="0"/>
        <w:color w:val="auto"/>
        <w:sz w:val="16"/>
      </w:rPr>
    </w:lvl>
  </w:abstractNum>
  <w:abstractNum w:abstractNumId="4" w15:restartNumberingAfterBreak="0">
    <w:nsid w:val="0000000F"/>
    <w:multiLevelType w:val="multilevel"/>
    <w:tmpl w:val="AFCEE61A"/>
    <w:name w:val="WW8Num17"/>
    <w:lvl w:ilvl="0">
      <w:start w:val="1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146"/>
        </w:tabs>
        <w:ind w:left="1146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358"/>
        </w:tabs>
        <w:ind w:left="2358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782"/>
        </w:tabs>
        <w:ind w:left="4782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5" w15:restartNumberingAfterBreak="0">
    <w:nsid w:val="00000012"/>
    <w:multiLevelType w:val="multilevel"/>
    <w:tmpl w:val="C6AA1B82"/>
    <w:name w:val="WW8Num21"/>
    <w:lvl w:ilvl="0">
      <w:start w:val="20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861"/>
        </w:tabs>
        <w:ind w:left="861" w:hanging="435"/>
      </w:pPr>
      <w:rPr>
        <w:rFonts w:cs="Times New Roman"/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6" w15:restartNumberingAfterBreak="0">
    <w:nsid w:val="00000014"/>
    <w:multiLevelType w:val="multilevel"/>
    <w:tmpl w:val="00000014"/>
    <w:name w:val="WW8Num23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10.%2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2">
      <w:start w:val="1"/>
      <w:numFmt w:val="decimal"/>
      <w:lvlText w:val="10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7" w15:restartNumberingAfterBreak="0">
    <w:nsid w:val="0000001F"/>
    <w:multiLevelType w:val="multilevel"/>
    <w:tmpl w:val="68AE429E"/>
    <w:name w:val="WW8Num41"/>
    <w:lvl w:ilvl="0">
      <w:start w:val="14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i w:val="0"/>
        <w:iCs w:val="0"/>
      </w:rPr>
    </w:lvl>
    <w:lvl w:ilvl="1">
      <w:start w:val="2"/>
      <w:numFmt w:val="decimal"/>
      <w:lvlText w:val="12.%2."/>
      <w:lvlJc w:val="left"/>
      <w:pPr>
        <w:tabs>
          <w:tab w:val="num" w:pos="861"/>
        </w:tabs>
        <w:ind w:left="86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8" w15:restartNumberingAfterBreak="0">
    <w:nsid w:val="00000021"/>
    <w:multiLevelType w:val="singleLevel"/>
    <w:tmpl w:val="00000021"/>
    <w:name w:val="WW8Num33"/>
    <w:lvl w:ilvl="0">
      <w:start w:val="2"/>
      <w:numFmt w:val="bullet"/>
      <w:lvlText w:val="-"/>
      <w:lvlJc w:val="left"/>
      <w:pPr>
        <w:tabs>
          <w:tab w:val="num" w:pos="0"/>
        </w:tabs>
        <w:ind w:left="2138" w:hanging="360"/>
      </w:pPr>
      <w:rPr>
        <w:rFonts w:ascii="Verdana" w:hAnsi="Verdana"/>
        <w:b/>
      </w:rPr>
    </w:lvl>
  </w:abstractNum>
  <w:abstractNum w:abstractNumId="9" w15:restartNumberingAfterBreak="0">
    <w:nsid w:val="00F32707"/>
    <w:multiLevelType w:val="hybridMultilevel"/>
    <w:tmpl w:val="D8FE4760"/>
    <w:lvl w:ilvl="0" w:tplc="93FEFD4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A348D6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0D0A16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930AC1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466071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8F01DD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5EEB10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7B699A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A84089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 w15:restartNumberingAfterBreak="0">
    <w:nsid w:val="0EF87894"/>
    <w:multiLevelType w:val="hybridMultilevel"/>
    <w:tmpl w:val="436285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0280FC7"/>
    <w:multiLevelType w:val="hybridMultilevel"/>
    <w:tmpl w:val="095A02DE"/>
    <w:lvl w:ilvl="0" w:tplc="89D67A3E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1F76409"/>
    <w:multiLevelType w:val="singleLevel"/>
    <w:tmpl w:val="F1A01B4C"/>
    <w:lvl w:ilvl="0">
      <w:start w:val="1"/>
      <w:numFmt w:val="lowerLetter"/>
      <w:lvlText w:val="%1)"/>
      <w:lvlJc w:val="left"/>
      <w:pPr>
        <w:tabs>
          <w:tab w:val="num" w:pos="840"/>
        </w:tabs>
        <w:ind w:left="840" w:hanging="420"/>
      </w:pPr>
      <w:rPr>
        <w:rFonts w:hint="default"/>
      </w:rPr>
    </w:lvl>
  </w:abstractNum>
  <w:abstractNum w:abstractNumId="13" w15:restartNumberingAfterBreak="0">
    <w:nsid w:val="17444E32"/>
    <w:multiLevelType w:val="hybridMultilevel"/>
    <w:tmpl w:val="30ACAB62"/>
    <w:lvl w:ilvl="0" w:tplc="61E63E52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87705E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5900ACE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798615A"/>
    <w:multiLevelType w:val="hybridMultilevel"/>
    <w:tmpl w:val="597678A2"/>
    <w:lvl w:ilvl="0" w:tplc="3BC8D9A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85A6235"/>
    <w:multiLevelType w:val="hybridMultilevel"/>
    <w:tmpl w:val="C4CEA96C"/>
    <w:lvl w:ilvl="0" w:tplc="A80C582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97B442B"/>
    <w:multiLevelType w:val="hybridMultilevel"/>
    <w:tmpl w:val="D4625B5C"/>
    <w:lvl w:ilvl="0" w:tplc="01F6854C">
      <w:start w:val="1"/>
      <w:numFmt w:val="lowerLetter"/>
      <w:lvlText w:val="%1)"/>
      <w:lvlJc w:val="left"/>
      <w:pPr>
        <w:tabs>
          <w:tab w:val="num" w:pos="1120"/>
        </w:tabs>
        <w:ind w:left="1120" w:hanging="360"/>
      </w:pPr>
      <w:rPr>
        <w:rFonts w:ascii="Tahoma" w:hAnsi="Tahoma" w:cs="Tahoma" w:hint="default"/>
        <w:b w:val="0"/>
        <w:i w:val="0"/>
        <w:sz w:val="20"/>
      </w:rPr>
    </w:lvl>
    <w:lvl w:ilvl="1" w:tplc="E084E6E8">
      <w:start w:val="1"/>
      <w:numFmt w:val="decimal"/>
      <w:lvlText w:val="%2."/>
      <w:lvlJc w:val="left"/>
      <w:pPr>
        <w:tabs>
          <w:tab w:val="num" w:pos="1840"/>
        </w:tabs>
        <w:ind w:left="1840" w:hanging="360"/>
      </w:pPr>
      <w:rPr>
        <w:rFonts w:ascii="Tahoma" w:hAnsi="Tahoma" w:cs="Tahoma" w:hint="default"/>
        <w:b w:val="0"/>
        <w:i w:val="0"/>
        <w:sz w:val="20"/>
        <w:szCs w:val="18"/>
      </w:rPr>
    </w:lvl>
    <w:lvl w:ilvl="2" w:tplc="CF06B0E0">
      <w:start w:val="1"/>
      <w:numFmt w:val="lowerLetter"/>
      <w:lvlText w:val="%3)"/>
      <w:lvlJc w:val="left"/>
      <w:pPr>
        <w:tabs>
          <w:tab w:val="num" w:pos="2740"/>
        </w:tabs>
        <w:ind w:left="2740" w:hanging="360"/>
      </w:pPr>
      <w:rPr>
        <w:rFonts w:ascii="Tahoma" w:hAnsi="Tahoma" w:cs="Tahoma" w:hint="default"/>
        <w:b w:val="0"/>
        <w:i w:val="0"/>
        <w:sz w:val="20"/>
        <w:szCs w:val="20"/>
      </w:rPr>
    </w:lvl>
    <w:lvl w:ilvl="3" w:tplc="577A4E7E">
      <w:start w:val="3"/>
      <w:numFmt w:val="decimal"/>
      <w:lvlText w:val="%4)"/>
      <w:lvlJc w:val="left"/>
      <w:pPr>
        <w:ind w:left="32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7" w15:restartNumberingAfterBreak="0">
    <w:nsid w:val="1A6F47D5"/>
    <w:multiLevelType w:val="hybridMultilevel"/>
    <w:tmpl w:val="D7D81FE6"/>
    <w:lvl w:ilvl="0" w:tplc="5950E3D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C5A5DD8"/>
    <w:multiLevelType w:val="hybridMultilevel"/>
    <w:tmpl w:val="DF401EE0"/>
    <w:lvl w:ilvl="0" w:tplc="CBAAB82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E8810F7"/>
    <w:multiLevelType w:val="multilevel"/>
    <w:tmpl w:val="AE92855A"/>
    <w:lvl w:ilvl="0">
      <w:start w:val="17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20.1."/>
      <w:lvlJc w:val="left"/>
      <w:pPr>
        <w:tabs>
          <w:tab w:val="num" w:pos="861"/>
        </w:tabs>
        <w:ind w:left="86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20" w15:restartNumberingAfterBreak="0">
    <w:nsid w:val="1ED61D4B"/>
    <w:multiLevelType w:val="singleLevel"/>
    <w:tmpl w:val="CF4ADF1C"/>
    <w:lvl w:ilvl="0">
      <w:start w:val="2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21" w15:restartNumberingAfterBreak="0">
    <w:nsid w:val="23301CED"/>
    <w:multiLevelType w:val="multilevel"/>
    <w:tmpl w:val="81807406"/>
    <w:lvl w:ilvl="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/>
        <w:color w:val="auto"/>
        <w:sz w:val="18"/>
        <w:szCs w:val="18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 w:val="0"/>
      </w:rPr>
    </w:lvl>
  </w:abstractNum>
  <w:abstractNum w:abstractNumId="22" w15:restartNumberingAfterBreak="0">
    <w:nsid w:val="24BB5968"/>
    <w:multiLevelType w:val="singleLevel"/>
    <w:tmpl w:val="585ACDE2"/>
    <w:lvl w:ilvl="0">
      <w:start w:val="1"/>
      <w:numFmt w:val="decimal"/>
      <w:lvlText w:val="%1)"/>
      <w:lvlJc w:val="left"/>
      <w:pPr>
        <w:tabs>
          <w:tab w:val="num" w:pos="405"/>
        </w:tabs>
        <w:ind w:left="405" w:hanging="405"/>
      </w:pPr>
      <w:rPr>
        <w:rFonts w:hint="default"/>
      </w:rPr>
    </w:lvl>
  </w:abstractNum>
  <w:abstractNum w:abstractNumId="23" w15:restartNumberingAfterBreak="0">
    <w:nsid w:val="26431960"/>
    <w:multiLevelType w:val="hybridMultilevel"/>
    <w:tmpl w:val="72F0D4A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2A757255"/>
    <w:multiLevelType w:val="multilevel"/>
    <w:tmpl w:val="A12CB14C"/>
    <w:lvl w:ilvl="0">
      <w:start w:val="18"/>
      <w:numFmt w:val="decimal"/>
      <w:lvlText w:val="%1"/>
      <w:lvlJc w:val="left"/>
      <w:pPr>
        <w:ind w:left="720" w:hanging="360"/>
      </w:pPr>
      <w:rPr>
        <w:rFonts w:hint="default"/>
        <w:u w:val="none"/>
      </w:rPr>
    </w:lvl>
    <w:lvl w:ilvl="1">
      <w:start w:val="2"/>
      <w:numFmt w:val="decimal"/>
      <w:isLgl/>
      <w:lvlText w:val="%1.%2"/>
      <w:lvlJc w:val="left"/>
      <w:pPr>
        <w:ind w:left="735" w:hanging="375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Zero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5" w15:restartNumberingAfterBreak="0">
    <w:nsid w:val="2E6525C6"/>
    <w:multiLevelType w:val="hybridMultilevel"/>
    <w:tmpl w:val="C734C6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34057B1"/>
    <w:multiLevelType w:val="multilevel"/>
    <w:tmpl w:val="C15EA716"/>
    <w:lvl w:ilvl="0">
      <w:start w:val="12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19.%2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 w15:restartNumberingAfterBreak="0">
    <w:nsid w:val="35152AB3"/>
    <w:multiLevelType w:val="hybridMultilevel"/>
    <w:tmpl w:val="25381DF8"/>
    <w:lvl w:ilvl="0" w:tplc="7898D9D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8CC29BD"/>
    <w:multiLevelType w:val="singleLevel"/>
    <w:tmpl w:val="061E1074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540"/>
      </w:pPr>
      <w:rPr>
        <w:rFonts w:hint="default"/>
      </w:rPr>
    </w:lvl>
  </w:abstractNum>
  <w:abstractNum w:abstractNumId="29" w15:restartNumberingAfterBreak="0">
    <w:nsid w:val="3A520858"/>
    <w:multiLevelType w:val="hybridMultilevel"/>
    <w:tmpl w:val="7B60878A"/>
    <w:lvl w:ilvl="0" w:tplc="5FBE8A4E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  <w:sz w:val="18"/>
        <w:szCs w:val="18"/>
      </w:rPr>
    </w:lvl>
    <w:lvl w:ilvl="1" w:tplc="5114E2B8">
      <w:start w:val="1"/>
      <w:numFmt w:val="decimal"/>
      <w:lvlText w:val="%2."/>
      <w:lvlJc w:val="left"/>
      <w:pPr>
        <w:ind w:left="1575" w:hanging="495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4265"/>
        </w:tabs>
        <w:ind w:left="4265" w:hanging="720"/>
      </w:pPr>
      <w:rPr>
        <w:rFonts w:hint="default"/>
      </w:rPr>
    </w:lvl>
  </w:abstractNum>
  <w:abstractNum w:abstractNumId="31" w15:restartNumberingAfterBreak="0">
    <w:nsid w:val="3E812E24"/>
    <w:multiLevelType w:val="hybridMultilevel"/>
    <w:tmpl w:val="AC585A7A"/>
    <w:lvl w:ilvl="0" w:tplc="FAA64062">
      <w:start w:val="2"/>
      <w:numFmt w:val="decimal"/>
      <w:lvlText w:val="9.2.%1."/>
      <w:lvlJc w:val="left"/>
      <w:pPr>
        <w:ind w:left="1211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296" w:hanging="360"/>
      </w:pPr>
    </w:lvl>
    <w:lvl w:ilvl="2" w:tplc="0415001B">
      <w:start w:val="1"/>
      <w:numFmt w:val="lowerRoman"/>
      <w:lvlText w:val="%3."/>
      <w:lvlJc w:val="right"/>
      <w:pPr>
        <w:ind w:left="1016" w:hanging="180"/>
      </w:pPr>
    </w:lvl>
    <w:lvl w:ilvl="3" w:tplc="0415000F">
      <w:start w:val="1"/>
      <w:numFmt w:val="decimal"/>
      <w:lvlText w:val="%4."/>
      <w:lvlJc w:val="left"/>
      <w:pPr>
        <w:ind w:left="1736" w:hanging="360"/>
      </w:pPr>
    </w:lvl>
    <w:lvl w:ilvl="4" w:tplc="04150019">
      <w:start w:val="1"/>
      <w:numFmt w:val="lowerLetter"/>
      <w:lvlText w:val="%5."/>
      <w:lvlJc w:val="left"/>
      <w:pPr>
        <w:ind w:left="2456" w:hanging="360"/>
      </w:pPr>
    </w:lvl>
    <w:lvl w:ilvl="5" w:tplc="0415001B">
      <w:start w:val="1"/>
      <w:numFmt w:val="lowerRoman"/>
      <w:lvlText w:val="%6."/>
      <w:lvlJc w:val="right"/>
      <w:pPr>
        <w:ind w:left="3176" w:hanging="180"/>
      </w:pPr>
    </w:lvl>
    <w:lvl w:ilvl="6" w:tplc="0415000F">
      <w:start w:val="1"/>
      <w:numFmt w:val="decimal"/>
      <w:lvlText w:val="%7."/>
      <w:lvlJc w:val="left"/>
      <w:pPr>
        <w:ind w:left="3896" w:hanging="360"/>
      </w:pPr>
    </w:lvl>
    <w:lvl w:ilvl="7" w:tplc="04150019">
      <w:start w:val="1"/>
      <w:numFmt w:val="lowerLetter"/>
      <w:lvlText w:val="%8."/>
      <w:lvlJc w:val="left"/>
      <w:pPr>
        <w:ind w:left="4616" w:hanging="360"/>
      </w:pPr>
    </w:lvl>
    <w:lvl w:ilvl="8" w:tplc="0415001B">
      <w:start w:val="1"/>
      <w:numFmt w:val="lowerRoman"/>
      <w:lvlText w:val="%9."/>
      <w:lvlJc w:val="right"/>
      <w:pPr>
        <w:ind w:left="5336" w:hanging="180"/>
      </w:pPr>
    </w:lvl>
  </w:abstractNum>
  <w:abstractNum w:abstractNumId="32" w15:restartNumberingAfterBreak="0">
    <w:nsid w:val="453D7B6F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3" w15:restartNumberingAfterBreak="0">
    <w:nsid w:val="45A74B7B"/>
    <w:multiLevelType w:val="multilevel"/>
    <w:tmpl w:val="25C681D0"/>
    <w:lvl w:ilvl="0">
      <w:start w:val="2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0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hint="default"/>
      </w:rPr>
    </w:lvl>
  </w:abstractNum>
  <w:abstractNum w:abstractNumId="34" w15:restartNumberingAfterBreak="0">
    <w:nsid w:val="47E73B49"/>
    <w:multiLevelType w:val="hybridMultilevel"/>
    <w:tmpl w:val="5DF03D08"/>
    <w:lvl w:ilvl="0" w:tplc="A11EAB12">
      <w:start w:val="16"/>
      <w:numFmt w:val="decimal"/>
      <w:lvlText w:val="%1)"/>
      <w:lvlJc w:val="left"/>
      <w:pPr>
        <w:ind w:left="765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8AB123B"/>
    <w:multiLevelType w:val="multilevel"/>
    <w:tmpl w:val="B36A6100"/>
    <w:name w:val="WW8Num3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346"/>
        </w:tabs>
        <w:ind w:left="1346" w:hanging="360"/>
      </w:pPr>
      <w:rPr>
        <w:rFonts w:cs="Times New Roman" w:hint="default"/>
      </w:r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  <w:rPr>
        <w:rFonts w:cs="Times New Roman" w:hint="default"/>
      </w:rPr>
    </w:lvl>
  </w:abstractNum>
  <w:abstractNum w:abstractNumId="36" w15:restartNumberingAfterBreak="0">
    <w:nsid w:val="492C52CD"/>
    <w:multiLevelType w:val="multilevel"/>
    <w:tmpl w:val="9E64DA2A"/>
    <w:lvl w:ilvl="0">
      <w:start w:val="20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18.%2."/>
      <w:lvlJc w:val="left"/>
      <w:pPr>
        <w:tabs>
          <w:tab w:val="num" w:pos="1146"/>
        </w:tabs>
        <w:ind w:left="86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37" w15:restartNumberingAfterBreak="0">
    <w:nsid w:val="4D0F7FB5"/>
    <w:multiLevelType w:val="hybridMultilevel"/>
    <w:tmpl w:val="1C903B28"/>
    <w:lvl w:ilvl="0" w:tplc="36AA840C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A54604F4">
      <w:start w:val="1"/>
      <w:numFmt w:val="bullet"/>
      <w:lvlText w:val=""/>
      <w:lvlJc w:val="left"/>
      <w:pPr>
        <w:tabs>
          <w:tab w:val="num" w:pos="2466"/>
        </w:tabs>
        <w:ind w:left="2466" w:hanging="1386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16140A9"/>
    <w:multiLevelType w:val="multilevel"/>
    <w:tmpl w:val="2D2085B6"/>
    <w:lvl w:ilvl="0">
      <w:start w:val="22"/>
      <w:numFmt w:val="decimal"/>
      <w:lvlText w:val="%1"/>
      <w:lvlJc w:val="left"/>
      <w:pPr>
        <w:ind w:left="420" w:hanging="420"/>
      </w:pPr>
      <w:rPr>
        <w:rFonts w:ascii="Times New Roman" w:hAnsi="Times New Roman" w:hint="default"/>
        <w:sz w:val="24"/>
      </w:rPr>
    </w:lvl>
    <w:lvl w:ilvl="1">
      <w:start w:val="4"/>
      <w:numFmt w:val="decimal"/>
      <w:lvlText w:val="%1.%2"/>
      <w:lvlJc w:val="left"/>
      <w:pPr>
        <w:ind w:left="420" w:hanging="420"/>
      </w:pPr>
      <w:rPr>
        <w:rFonts w:ascii="Verdana" w:hAnsi="Verdana" w:hint="default"/>
        <w:sz w:val="16"/>
        <w:szCs w:val="16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" w:hAnsi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hAnsi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" w:hAnsi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" w:hAnsi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ascii="Times New Roman" w:hAnsi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Times New Roman" w:hAnsi="Times New Roman" w:hint="default"/>
        <w:sz w:val="24"/>
      </w:rPr>
    </w:lvl>
  </w:abstractNum>
  <w:abstractNum w:abstractNumId="39" w15:restartNumberingAfterBreak="0">
    <w:nsid w:val="579F4912"/>
    <w:multiLevelType w:val="hybridMultilevel"/>
    <w:tmpl w:val="D5D00F88"/>
    <w:lvl w:ilvl="0" w:tplc="5548104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sz w:val="20"/>
        <w:szCs w:val="20"/>
      </w:rPr>
    </w:lvl>
    <w:lvl w:ilvl="1" w:tplc="FFFFFFFF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0" w15:restartNumberingAfterBreak="0">
    <w:nsid w:val="57AA4A3C"/>
    <w:multiLevelType w:val="hybridMultilevel"/>
    <w:tmpl w:val="428C67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8E6446A"/>
    <w:multiLevelType w:val="multilevel"/>
    <w:tmpl w:val="E686511E"/>
    <w:name w:val="WW8Num412"/>
    <w:lvl w:ilvl="0">
      <w:start w:val="23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i w:val="0"/>
        <w:iCs w:val="0"/>
      </w:rPr>
    </w:lvl>
    <w:lvl w:ilvl="1">
      <w:start w:val="2"/>
      <w:numFmt w:val="decimal"/>
      <w:lvlText w:val="12.%2."/>
      <w:lvlJc w:val="left"/>
      <w:pPr>
        <w:tabs>
          <w:tab w:val="num" w:pos="861"/>
        </w:tabs>
        <w:ind w:left="86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42" w15:restartNumberingAfterBreak="0">
    <w:nsid w:val="5E9A05E7"/>
    <w:multiLevelType w:val="hybridMultilevel"/>
    <w:tmpl w:val="2E365512"/>
    <w:lvl w:ilvl="0" w:tplc="691CD6D2">
      <w:start w:val="8"/>
      <w:numFmt w:val="decimal"/>
      <w:lvlText w:val="9.%1."/>
      <w:lvlJc w:val="left"/>
      <w:pPr>
        <w:ind w:left="1211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EB173D2"/>
    <w:multiLevelType w:val="hybridMultilevel"/>
    <w:tmpl w:val="432672DC"/>
    <w:lvl w:ilvl="0" w:tplc="5464DC0C">
      <w:start w:val="1"/>
      <w:numFmt w:val="decimal"/>
      <w:lvlText w:val="%1."/>
      <w:lvlJc w:val="left"/>
      <w:pPr>
        <w:tabs>
          <w:tab w:val="num" w:pos="540"/>
        </w:tabs>
        <w:ind w:left="180"/>
      </w:pPr>
      <w:rPr>
        <w:rFonts w:ascii="Verdana" w:hAnsi="Verdana" w:cs="Verdana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16"/>
        <w:szCs w:val="16"/>
        <w:vertAlign w:val="baseline"/>
      </w:rPr>
    </w:lvl>
    <w:lvl w:ilvl="1" w:tplc="0415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44" w15:restartNumberingAfterBreak="0">
    <w:nsid w:val="5F0C2B23"/>
    <w:multiLevelType w:val="hybridMultilevel"/>
    <w:tmpl w:val="1680812A"/>
    <w:lvl w:ilvl="0" w:tplc="F6E42AF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B308A66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ECFC0EC6">
      <w:start w:val="3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  <w:color w:val="auto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5FE0610A"/>
    <w:multiLevelType w:val="multilevel"/>
    <w:tmpl w:val="FC060688"/>
    <w:lvl w:ilvl="0">
      <w:start w:val="23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7" w:hanging="40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0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76" w:hanging="1440"/>
      </w:pPr>
      <w:rPr>
        <w:rFonts w:hint="default"/>
      </w:rPr>
    </w:lvl>
  </w:abstractNum>
  <w:abstractNum w:abstractNumId="46" w15:restartNumberingAfterBreak="0">
    <w:nsid w:val="62A64F36"/>
    <w:multiLevelType w:val="multilevel"/>
    <w:tmpl w:val="8342F140"/>
    <w:lvl w:ilvl="0">
      <w:start w:val="9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65" w:hanging="40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47" w15:restartNumberingAfterBreak="0">
    <w:nsid w:val="630469E3"/>
    <w:multiLevelType w:val="hybridMultilevel"/>
    <w:tmpl w:val="3E9082A4"/>
    <w:lvl w:ilvl="0" w:tplc="7C903C50">
      <w:start w:val="1"/>
      <w:numFmt w:val="decimal"/>
      <w:lvlText w:val="%1."/>
      <w:lvlJc w:val="left"/>
      <w:pPr>
        <w:ind w:left="1065" w:hanging="705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E266583"/>
    <w:multiLevelType w:val="multilevel"/>
    <w:tmpl w:val="211A5C9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69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3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71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04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73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06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75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080" w:hanging="1440"/>
      </w:pPr>
      <w:rPr>
        <w:rFonts w:hint="default"/>
        <w:b/>
      </w:rPr>
    </w:lvl>
  </w:abstractNum>
  <w:abstractNum w:abstractNumId="49" w15:restartNumberingAfterBreak="0">
    <w:nsid w:val="720444A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0" w15:restartNumberingAfterBreak="0">
    <w:nsid w:val="74036C60"/>
    <w:multiLevelType w:val="hybridMultilevel"/>
    <w:tmpl w:val="CB52C092"/>
    <w:lvl w:ilvl="0" w:tplc="B344E39E">
      <w:start w:val="25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51" w15:restartNumberingAfterBreak="0">
    <w:nsid w:val="74773A7A"/>
    <w:multiLevelType w:val="hybridMultilevel"/>
    <w:tmpl w:val="46A47242"/>
    <w:lvl w:ilvl="0" w:tplc="F13AE5BC">
      <w:start w:val="6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4CE50B1"/>
    <w:multiLevelType w:val="multilevel"/>
    <w:tmpl w:val="CFAA5EE6"/>
    <w:lvl w:ilvl="0">
      <w:start w:val="9"/>
      <w:numFmt w:val="decimal"/>
      <w:lvlText w:val="%1."/>
      <w:lvlJc w:val="left"/>
      <w:pPr>
        <w:ind w:left="502" w:hanging="360"/>
      </w:pPr>
    </w:lvl>
    <w:lvl w:ilvl="1">
      <w:start w:val="3"/>
      <w:numFmt w:val="decimal"/>
      <w:lvlText w:val="%1.%2."/>
      <w:lvlJc w:val="left"/>
      <w:pPr>
        <w:ind w:left="1080" w:hanging="72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2160" w:hanging="108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3240" w:hanging="144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4320" w:hanging="1800"/>
      </w:pPr>
    </w:lvl>
    <w:lvl w:ilvl="8">
      <w:start w:val="1"/>
      <w:numFmt w:val="decimal"/>
      <w:lvlText w:val="%1.%2.%3.%4.%5.%6.%7.%8.%9."/>
      <w:lvlJc w:val="left"/>
      <w:pPr>
        <w:ind w:left="5040" w:hanging="2160"/>
      </w:pPr>
    </w:lvl>
  </w:abstractNum>
  <w:abstractNum w:abstractNumId="53" w15:restartNumberingAfterBreak="0">
    <w:nsid w:val="75656E74"/>
    <w:multiLevelType w:val="hybridMultilevel"/>
    <w:tmpl w:val="07AEE8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7955756F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5" w15:restartNumberingAfterBreak="0">
    <w:nsid w:val="7CD375D5"/>
    <w:multiLevelType w:val="singleLevel"/>
    <w:tmpl w:val="F888177C"/>
    <w:lvl w:ilvl="0">
      <w:start w:val="1"/>
      <w:numFmt w:val="decimal"/>
      <w:lvlText w:val="%1)"/>
      <w:lvlJc w:val="left"/>
      <w:pPr>
        <w:tabs>
          <w:tab w:val="num" w:pos="840"/>
        </w:tabs>
        <w:ind w:left="840" w:hanging="480"/>
      </w:pPr>
      <w:rPr>
        <w:rFonts w:hint="default"/>
        <w:b w:val="0"/>
      </w:rPr>
    </w:lvl>
  </w:abstractNum>
  <w:abstractNum w:abstractNumId="56" w15:restartNumberingAfterBreak="0">
    <w:nsid w:val="7F733B71"/>
    <w:multiLevelType w:val="multilevel"/>
    <w:tmpl w:val="39A01BE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1388383467">
    <w:abstractNumId w:val="36"/>
  </w:num>
  <w:num w:numId="2" w16cid:durableId="641664648">
    <w:abstractNumId w:val="43"/>
  </w:num>
  <w:num w:numId="3" w16cid:durableId="1416634140">
    <w:abstractNumId w:val="30"/>
  </w:num>
  <w:num w:numId="4" w16cid:durableId="814645205">
    <w:abstractNumId w:val="26"/>
  </w:num>
  <w:num w:numId="5" w16cid:durableId="1379931737">
    <w:abstractNumId w:val="19"/>
  </w:num>
  <w:num w:numId="6" w16cid:durableId="1476333601">
    <w:abstractNumId w:val="33"/>
  </w:num>
  <w:num w:numId="7" w16cid:durableId="1117479945">
    <w:abstractNumId w:val="38"/>
  </w:num>
  <w:num w:numId="8" w16cid:durableId="2026859175">
    <w:abstractNumId w:val="24"/>
  </w:num>
  <w:num w:numId="9" w16cid:durableId="916861448">
    <w:abstractNumId w:val="50"/>
  </w:num>
  <w:num w:numId="10" w16cid:durableId="518079405">
    <w:abstractNumId w:val="56"/>
  </w:num>
  <w:num w:numId="11" w16cid:durableId="377165657">
    <w:abstractNumId w:val="20"/>
  </w:num>
  <w:num w:numId="12" w16cid:durableId="80032735">
    <w:abstractNumId w:val="54"/>
  </w:num>
  <w:num w:numId="13" w16cid:durableId="184637429">
    <w:abstractNumId w:val="55"/>
  </w:num>
  <w:num w:numId="14" w16cid:durableId="1593008205">
    <w:abstractNumId w:val="12"/>
  </w:num>
  <w:num w:numId="15" w16cid:durableId="361634271">
    <w:abstractNumId w:val="28"/>
  </w:num>
  <w:num w:numId="16" w16cid:durableId="723872487">
    <w:abstractNumId w:val="32"/>
  </w:num>
  <w:num w:numId="17" w16cid:durableId="2077118737">
    <w:abstractNumId w:val="49"/>
  </w:num>
  <w:num w:numId="18" w16cid:durableId="1244101107">
    <w:abstractNumId w:val="22"/>
  </w:num>
  <w:num w:numId="19" w16cid:durableId="2045054116">
    <w:abstractNumId w:val="13"/>
  </w:num>
  <w:num w:numId="20" w16cid:durableId="722560190">
    <w:abstractNumId w:val="17"/>
  </w:num>
  <w:num w:numId="21" w16cid:durableId="311452934">
    <w:abstractNumId w:val="44"/>
  </w:num>
  <w:num w:numId="22" w16cid:durableId="25066784">
    <w:abstractNumId w:val="18"/>
  </w:num>
  <w:num w:numId="23" w16cid:durableId="200213955">
    <w:abstractNumId w:val="48"/>
  </w:num>
  <w:num w:numId="24" w16cid:durableId="1578978584">
    <w:abstractNumId w:val="46"/>
  </w:num>
  <w:num w:numId="25" w16cid:durableId="1593322077">
    <w:abstractNumId w:val="21"/>
  </w:num>
  <w:num w:numId="26" w16cid:durableId="1957061760">
    <w:abstractNumId w:val="3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061949836">
    <w:abstractNumId w:val="52"/>
    <w:lvlOverride w:ilvl="0">
      <w:startOverride w:val="9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01845610">
    <w:abstractNumId w:val="3"/>
  </w:num>
  <w:num w:numId="29" w16cid:durableId="131531692">
    <w:abstractNumId w:val="8"/>
  </w:num>
  <w:num w:numId="30" w16cid:durableId="1086459056">
    <w:abstractNumId w:val="2"/>
  </w:num>
  <w:num w:numId="31" w16cid:durableId="295725697">
    <w:abstractNumId w:val="42"/>
  </w:num>
  <w:num w:numId="32" w16cid:durableId="517962659">
    <w:abstractNumId w:val="10"/>
  </w:num>
  <w:num w:numId="33" w16cid:durableId="1131947467">
    <w:abstractNumId w:val="29"/>
  </w:num>
  <w:num w:numId="34" w16cid:durableId="276716924">
    <w:abstractNumId w:val="45"/>
  </w:num>
  <w:num w:numId="35" w16cid:durableId="567114573">
    <w:abstractNumId w:val="16"/>
  </w:num>
  <w:num w:numId="36" w16cid:durableId="407465216">
    <w:abstractNumId w:val="53"/>
  </w:num>
  <w:num w:numId="37" w16cid:durableId="2036149171">
    <w:abstractNumId w:val="14"/>
  </w:num>
  <w:num w:numId="38" w16cid:durableId="748233861">
    <w:abstractNumId w:val="9"/>
  </w:num>
  <w:num w:numId="39" w16cid:durableId="1337609538">
    <w:abstractNumId w:val="25"/>
  </w:num>
  <w:num w:numId="40" w16cid:durableId="573272702">
    <w:abstractNumId w:val="40"/>
  </w:num>
  <w:num w:numId="41" w16cid:durableId="1638878907">
    <w:abstractNumId w:val="34"/>
  </w:num>
  <w:num w:numId="42" w16cid:durableId="1268731552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669213299">
    <w:abstractNumId w:val="37"/>
  </w:num>
  <w:num w:numId="44" w16cid:durableId="1262758805">
    <w:abstractNumId w:val="11"/>
  </w:num>
  <w:num w:numId="45" w16cid:durableId="1137458372">
    <w:abstractNumId w:val="15"/>
  </w:num>
  <w:num w:numId="46" w16cid:durableId="230359429">
    <w:abstractNumId w:val="27"/>
  </w:num>
  <w:num w:numId="47" w16cid:durableId="1028604890">
    <w:abstractNumId w:val="51"/>
  </w:num>
  <w:num w:numId="48" w16cid:durableId="2038463227">
    <w:abstractNumId w:val="23"/>
  </w:num>
  <w:num w:numId="49" w16cid:durableId="1221791815">
    <w:abstractNumId w:val="39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81"/>
  <w:drawingGridVerticalSpacing w:val="181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41932"/>
    <w:rsid w:val="00000455"/>
    <w:rsid w:val="0000347E"/>
    <w:rsid w:val="00005154"/>
    <w:rsid w:val="000065EB"/>
    <w:rsid w:val="000066DD"/>
    <w:rsid w:val="00006898"/>
    <w:rsid w:val="00006D71"/>
    <w:rsid w:val="00010E65"/>
    <w:rsid w:val="00015940"/>
    <w:rsid w:val="00016153"/>
    <w:rsid w:val="000231AC"/>
    <w:rsid w:val="000239BF"/>
    <w:rsid w:val="000239D4"/>
    <w:rsid w:val="00023F47"/>
    <w:rsid w:val="00025659"/>
    <w:rsid w:val="00026E3B"/>
    <w:rsid w:val="00027CE9"/>
    <w:rsid w:val="0003008B"/>
    <w:rsid w:val="00033E37"/>
    <w:rsid w:val="0003703F"/>
    <w:rsid w:val="000379F7"/>
    <w:rsid w:val="00041617"/>
    <w:rsid w:val="00042263"/>
    <w:rsid w:val="00042B17"/>
    <w:rsid w:val="00044B6B"/>
    <w:rsid w:val="00047EF2"/>
    <w:rsid w:val="00054BF5"/>
    <w:rsid w:val="00055851"/>
    <w:rsid w:val="00060689"/>
    <w:rsid w:val="00061F88"/>
    <w:rsid w:val="000636EC"/>
    <w:rsid w:val="00063849"/>
    <w:rsid w:val="000654DE"/>
    <w:rsid w:val="0006639C"/>
    <w:rsid w:val="000675E7"/>
    <w:rsid w:val="00070743"/>
    <w:rsid w:val="000726CE"/>
    <w:rsid w:val="0007488E"/>
    <w:rsid w:val="00075847"/>
    <w:rsid w:val="00080D85"/>
    <w:rsid w:val="00084151"/>
    <w:rsid w:val="000858B3"/>
    <w:rsid w:val="00090A82"/>
    <w:rsid w:val="0009480E"/>
    <w:rsid w:val="00096E40"/>
    <w:rsid w:val="000970DD"/>
    <w:rsid w:val="000A016F"/>
    <w:rsid w:val="000A0528"/>
    <w:rsid w:val="000A14D0"/>
    <w:rsid w:val="000A1940"/>
    <w:rsid w:val="000A1981"/>
    <w:rsid w:val="000A27ED"/>
    <w:rsid w:val="000A3AB9"/>
    <w:rsid w:val="000A3BB7"/>
    <w:rsid w:val="000A660B"/>
    <w:rsid w:val="000B0B94"/>
    <w:rsid w:val="000B0FF6"/>
    <w:rsid w:val="000B1141"/>
    <w:rsid w:val="000B2EE7"/>
    <w:rsid w:val="000B37AC"/>
    <w:rsid w:val="000C152C"/>
    <w:rsid w:val="000C1907"/>
    <w:rsid w:val="000C1FE3"/>
    <w:rsid w:val="000C25EB"/>
    <w:rsid w:val="000C2A84"/>
    <w:rsid w:val="000C3646"/>
    <w:rsid w:val="000D40FD"/>
    <w:rsid w:val="000D4EBA"/>
    <w:rsid w:val="000E05B9"/>
    <w:rsid w:val="000E05C1"/>
    <w:rsid w:val="000E18DD"/>
    <w:rsid w:val="000E1E75"/>
    <w:rsid w:val="000E4E2A"/>
    <w:rsid w:val="000E7F53"/>
    <w:rsid w:val="000F46F3"/>
    <w:rsid w:val="0010294D"/>
    <w:rsid w:val="00102A85"/>
    <w:rsid w:val="00102C0C"/>
    <w:rsid w:val="00103155"/>
    <w:rsid w:val="001054D9"/>
    <w:rsid w:val="00113222"/>
    <w:rsid w:val="00114AAA"/>
    <w:rsid w:val="00114EE9"/>
    <w:rsid w:val="00115D22"/>
    <w:rsid w:val="001201D6"/>
    <w:rsid w:val="001218E1"/>
    <w:rsid w:val="00122276"/>
    <w:rsid w:val="00126E65"/>
    <w:rsid w:val="00127BB7"/>
    <w:rsid w:val="00131262"/>
    <w:rsid w:val="00134702"/>
    <w:rsid w:val="001357B0"/>
    <w:rsid w:val="00135BB5"/>
    <w:rsid w:val="00136D09"/>
    <w:rsid w:val="00137870"/>
    <w:rsid w:val="001405D1"/>
    <w:rsid w:val="00140DF0"/>
    <w:rsid w:val="00142B56"/>
    <w:rsid w:val="00143610"/>
    <w:rsid w:val="0014366A"/>
    <w:rsid w:val="00145F79"/>
    <w:rsid w:val="0014707D"/>
    <w:rsid w:val="001568FB"/>
    <w:rsid w:val="00157704"/>
    <w:rsid w:val="00157C65"/>
    <w:rsid w:val="0016161F"/>
    <w:rsid w:val="0016212F"/>
    <w:rsid w:val="00162505"/>
    <w:rsid w:val="00162560"/>
    <w:rsid w:val="00164656"/>
    <w:rsid w:val="00164F38"/>
    <w:rsid w:val="00165D29"/>
    <w:rsid w:val="001663DA"/>
    <w:rsid w:val="001720B9"/>
    <w:rsid w:val="0017416A"/>
    <w:rsid w:val="00174344"/>
    <w:rsid w:val="001816EE"/>
    <w:rsid w:val="00183B7F"/>
    <w:rsid w:val="001866AD"/>
    <w:rsid w:val="00191FF7"/>
    <w:rsid w:val="00192C7B"/>
    <w:rsid w:val="00194CF3"/>
    <w:rsid w:val="00196F2C"/>
    <w:rsid w:val="00197122"/>
    <w:rsid w:val="001979DB"/>
    <w:rsid w:val="001A01C8"/>
    <w:rsid w:val="001A0C0F"/>
    <w:rsid w:val="001A1117"/>
    <w:rsid w:val="001A3CF0"/>
    <w:rsid w:val="001A4C70"/>
    <w:rsid w:val="001A4F79"/>
    <w:rsid w:val="001A5611"/>
    <w:rsid w:val="001B000A"/>
    <w:rsid w:val="001B3135"/>
    <w:rsid w:val="001B65FF"/>
    <w:rsid w:val="001C12C8"/>
    <w:rsid w:val="001C256F"/>
    <w:rsid w:val="001C33AC"/>
    <w:rsid w:val="001C3C1E"/>
    <w:rsid w:val="001C4E52"/>
    <w:rsid w:val="001C67DA"/>
    <w:rsid w:val="001C7926"/>
    <w:rsid w:val="001C7C3F"/>
    <w:rsid w:val="001D5F32"/>
    <w:rsid w:val="001D6CF9"/>
    <w:rsid w:val="001E314A"/>
    <w:rsid w:val="001E319E"/>
    <w:rsid w:val="001E430F"/>
    <w:rsid w:val="001E4A31"/>
    <w:rsid w:val="001E6C02"/>
    <w:rsid w:val="001E6F19"/>
    <w:rsid w:val="001E7DDE"/>
    <w:rsid w:val="001F05AA"/>
    <w:rsid w:val="001F1C7C"/>
    <w:rsid w:val="001F322B"/>
    <w:rsid w:val="001F3802"/>
    <w:rsid w:val="001F4FD3"/>
    <w:rsid w:val="001F516F"/>
    <w:rsid w:val="001F60E2"/>
    <w:rsid w:val="001F6ECF"/>
    <w:rsid w:val="002013CA"/>
    <w:rsid w:val="00204600"/>
    <w:rsid w:val="00205194"/>
    <w:rsid w:val="00205A81"/>
    <w:rsid w:val="002060F1"/>
    <w:rsid w:val="00207F9E"/>
    <w:rsid w:val="0021097F"/>
    <w:rsid w:val="00211D44"/>
    <w:rsid w:val="00213968"/>
    <w:rsid w:val="00222248"/>
    <w:rsid w:val="002232E2"/>
    <w:rsid w:val="00223750"/>
    <w:rsid w:val="00223ABE"/>
    <w:rsid w:val="002248A3"/>
    <w:rsid w:val="00224C77"/>
    <w:rsid w:val="00225324"/>
    <w:rsid w:val="00226348"/>
    <w:rsid w:val="00227E39"/>
    <w:rsid w:val="00227E3C"/>
    <w:rsid w:val="00233770"/>
    <w:rsid w:val="0023487A"/>
    <w:rsid w:val="00235B00"/>
    <w:rsid w:val="00236A98"/>
    <w:rsid w:val="00241909"/>
    <w:rsid w:val="00241C6C"/>
    <w:rsid w:val="002431B0"/>
    <w:rsid w:val="002447F6"/>
    <w:rsid w:val="00244E57"/>
    <w:rsid w:val="00246A11"/>
    <w:rsid w:val="00252051"/>
    <w:rsid w:val="00255734"/>
    <w:rsid w:val="00256EDD"/>
    <w:rsid w:val="00257369"/>
    <w:rsid w:val="00261B89"/>
    <w:rsid w:val="002632F5"/>
    <w:rsid w:val="00264890"/>
    <w:rsid w:val="002651E9"/>
    <w:rsid w:val="0026568F"/>
    <w:rsid w:val="0026697F"/>
    <w:rsid w:val="0026706B"/>
    <w:rsid w:val="002678AB"/>
    <w:rsid w:val="00271D38"/>
    <w:rsid w:val="00272E2B"/>
    <w:rsid w:val="00274347"/>
    <w:rsid w:val="002814D4"/>
    <w:rsid w:val="002837ED"/>
    <w:rsid w:val="002858C6"/>
    <w:rsid w:val="0029217F"/>
    <w:rsid w:val="002953C0"/>
    <w:rsid w:val="002A2237"/>
    <w:rsid w:val="002A2640"/>
    <w:rsid w:val="002A4CEF"/>
    <w:rsid w:val="002A5876"/>
    <w:rsid w:val="002A78B4"/>
    <w:rsid w:val="002A7F4E"/>
    <w:rsid w:val="002B6740"/>
    <w:rsid w:val="002C49D9"/>
    <w:rsid w:val="002C6255"/>
    <w:rsid w:val="002C6B65"/>
    <w:rsid w:val="002C75A5"/>
    <w:rsid w:val="002D201A"/>
    <w:rsid w:val="002D3840"/>
    <w:rsid w:val="002D645D"/>
    <w:rsid w:val="002D67E0"/>
    <w:rsid w:val="002D6BEA"/>
    <w:rsid w:val="002D74BE"/>
    <w:rsid w:val="002D7AED"/>
    <w:rsid w:val="002E0A89"/>
    <w:rsid w:val="002E27FD"/>
    <w:rsid w:val="002E3EB2"/>
    <w:rsid w:val="002F0291"/>
    <w:rsid w:val="002F168E"/>
    <w:rsid w:val="002F16D6"/>
    <w:rsid w:val="002F26C4"/>
    <w:rsid w:val="002F294C"/>
    <w:rsid w:val="002F79CA"/>
    <w:rsid w:val="00302515"/>
    <w:rsid w:val="00302B07"/>
    <w:rsid w:val="003040E7"/>
    <w:rsid w:val="00304675"/>
    <w:rsid w:val="003062AC"/>
    <w:rsid w:val="00307E4B"/>
    <w:rsid w:val="00310A34"/>
    <w:rsid w:val="0031250C"/>
    <w:rsid w:val="0031370D"/>
    <w:rsid w:val="00313888"/>
    <w:rsid w:val="00315240"/>
    <w:rsid w:val="00320DC8"/>
    <w:rsid w:val="00325720"/>
    <w:rsid w:val="00330A77"/>
    <w:rsid w:val="00331D6C"/>
    <w:rsid w:val="0033364D"/>
    <w:rsid w:val="00333E3F"/>
    <w:rsid w:val="00333F61"/>
    <w:rsid w:val="00334999"/>
    <w:rsid w:val="00341028"/>
    <w:rsid w:val="003429D7"/>
    <w:rsid w:val="003476F7"/>
    <w:rsid w:val="00350282"/>
    <w:rsid w:val="00351E47"/>
    <w:rsid w:val="00353E34"/>
    <w:rsid w:val="00354735"/>
    <w:rsid w:val="003563B4"/>
    <w:rsid w:val="003600E2"/>
    <w:rsid w:val="00362C90"/>
    <w:rsid w:val="003638E2"/>
    <w:rsid w:val="00364AEE"/>
    <w:rsid w:val="00365834"/>
    <w:rsid w:val="00366345"/>
    <w:rsid w:val="00366630"/>
    <w:rsid w:val="003670B4"/>
    <w:rsid w:val="00367880"/>
    <w:rsid w:val="00367A44"/>
    <w:rsid w:val="003736AF"/>
    <w:rsid w:val="003809D8"/>
    <w:rsid w:val="00382285"/>
    <w:rsid w:val="00382504"/>
    <w:rsid w:val="00383D3C"/>
    <w:rsid w:val="00385450"/>
    <w:rsid w:val="00386C8E"/>
    <w:rsid w:val="00387243"/>
    <w:rsid w:val="00392B0F"/>
    <w:rsid w:val="00392B43"/>
    <w:rsid w:val="00392F4F"/>
    <w:rsid w:val="00394402"/>
    <w:rsid w:val="003948EE"/>
    <w:rsid w:val="00394CB7"/>
    <w:rsid w:val="00396AE5"/>
    <w:rsid w:val="003A1A6D"/>
    <w:rsid w:val="003A21AC"/>
    <w:rsid w:val="003A2551"/>
    <w:rsid w:val="003A41B1"/>
    <w:rsid w:val="003A4DC1"/>
    <w:rsid w:val="003A5A9D"/>
    <w:rsid w:val="003A5E55"/>
    <w:rsid w:val="003B13A9"/>
    <w:rsid w:val="003B649F"/>
    <w:rsid w:val="003B6F73"/>
    <w:rsid w:val="003C48F1"/>
    <w:rsid w:val="003C4B19"/>
    <w:rsid w:val="003C659A"/>
    <w:rsid w:val="003C7514"/>
    <w:rsid w:val="003D1ED1"/>
    <w:rsid w:val="003D4FCB"/>
    <w:rsid w:val="003E134C"/>
    <w:rsid w:val="003E457B"/>
    <w:rsid w:val="003E464A"/>
    <w:rsid w:val="003E62AF"/>
    <w:rsid w:val="003E719D"/>
    <w:rsid w:val="003F0669"/>
    <w:rsid w:val="003F3B23"/>
    <w:rsid w:val="003F3E9E"/>
    <w:rsid w:val="003F49E2"/>
    <w:rsid w:val="003F503B"/>
    <w:rsid w:val="003F5826"/>
    <w:rsid w:val="003F60D2"/>
    <w:rsid w:val="00400735"/>
    <w:rsid w:val="00404595"/>
    <w:rsid w:val="004050DD"/>
    <w:rsid w:val="00405505"/>
    <w:rsid w:val="00410D38"/>
    <w:rsid w:val="0041331B"/>
    <w:rsid w:val="00413D44"/>
    <w:rsid w:val="00414CF9"/>
    <w:rsid w:val="00414F47"/>
    <w:rsid w:val="004174D2"/>
    <w:rsid w:val="00420580"/>
    <w:rsid w:val="00422FC5"/>
    <w:rsid w:val="00423457"/>
    <w:rsid w:val="004245B7"/>
    <w:rsid w:val="00427A12"/>
    <w:rsid w:val="004301EB"/>
    <w:rsid w:val="00436078"/>
    <w:rsid w:val="00436F25"/>
    <w:rsid w:val="00440648"/>
    <w:rsid w:val="004407D8"/>
    <w:rsid w:val="004409ED"/>
    <w:rsid w:val="0044374E"/>
    <w:rsid w:val="0044434A"/>
    <w:rsid w:val="00445639"/>
    <w:rsid w:val="00446E5C"/>
    <w:rsid w:val="004501D1"/>
    <w:rsid w:val="0045165D"/>
    <w:rsid w:val="004519E7"/>
    <w:rsid w:val="004538F2"/>
    <w:rsid w:val="00460E98"/>
    <w:rsid w:val="00460EBC"/>
    <w:rsid w:val="004617BB"/>
    <w:rsid w:val="00462A4F"/>
    <w:rsid w:val="004639B5"/>
    <w:rsid w:val="00466E4C"/>
    <w:rsid w:val="0047062C"/>
    <w:rsid w:val="0047319B"/>
    <w:rsid w:val="00477ADD"/>
    <w:rsid w:val="00480774"/>
    <w:rsid w:val="004822B7"/>
    <w:rsid w:val="004825FF"/>
    <w:rsid w:val="00483B12"/>
    <w:rsid w:val="00485B52"/>
    <w:rsid w:val="00490F36"/>
    <w:rsid w:val="00491C34"/>
    <w:rsid w:val="004934C5"/>
    <w:rsid w:val="00494A82"/>
    <w:rsid w:val="00494BF8"/>
    <w:rsid w:val="0049543B"/>
    <w:rsid w:val="004A1963"/>
    <w:rsid w:val="004A25D2"/>
    <w:rsid w:val="004A50BC"/>
    <w:rsid w:val="004A57A5"/>
    <w:rsid w:val="004A731F"/>
    <w:rsid w:val="004A76EB"/>
    <w:rsid w:val="004A7E36"/>
    <w:rsid w:val="004B0A6D"/>
    <w:rsid w:val="004B14A3"/>
    <w:rsid w:val="004B50F0"/>
    <w:rsid w:val="004B5569"/>
    <w:rsid w:val="004C0C45"/>
    <w:rsid w:val="004C1036"/>
    <w:rsid w:val="004C10D6"/>
    <w:rsid w:val="004C2620"/>
    <w:rsid w:val="004C52C0"/>
    <w:rsid w:val="004C5B49"/>
    <w:rsid w:val="004C6EE4"/>
    <w:rsid w:val="004D4CCE"/>
    <w:rsid w:val="004D63E9"/>
    <w:rsid w:val="004E3410"/>
    <w:rsid w:val="004E4827"/>
    <w:rsid w:val="004E5DD6"/>
    <w:rsid w:val="004E6D1D"/>
    <w:rsid w:val="004E7F7A"/>
    <w:rsid w:val="004F1DB6"/>
    <w:rsid w:val="004F31B5"/>
    <w:rsid w:val="004F4AC8"/>
    <w:rsid w:val="004F6C26"/>
    <w:rsid w:val="005021E7"/>
    <w:rsid w:val="005038D7"/>
    <w:rsid w:val="005101DD"/>
    <w:rsid w:val="00510327"/>
    <w:rsid w:val="00511D6F"/>
    <w:rsid w:val="005127C5"/>
    <w:rsid w:val="005128AA"/>
    <w:rsid w:val="00512AA2"/>
    <w:rsid w:val="005131C0"/>
    <w:rsid w:val="005140D4"/>
    <w:rsid w:val="00515E60"/>
    <w:rsid w:val="00516445"/>
    <w:rsid w:val="0051755C"/>
    <w:rsid w:val="00522BE4"/>
    <w:rsid w:val="005327E3"/>
    <w:rsid w:val="00532D41"/>
    <w:rsid w:val="00532DC9"/>
    <w:rsid w:val="00534E6E"/>
    <w:rsid w:val="00535B3B"/>
    <w:rsid w:val="0053629E"/>
    <w:rsid w:val="00540AA5"/>
    <w:rsid w:val="0054161F"/>
    <w:rsid w:val="00541932"/>
    <w:rsid w:val="005455F3"/>
    <w:rsid w:val="005457DC"/>
    <w:rsid w:val="00545A25"/>
    <w:rsid w:val="00545BD7"/>
    <w:rsid w:val="00546BDE"/>
    <w:rsid w:val="00546FE9"/>
    <w:rsid w:val="00547AC7"/>
    <w:rsid w:val="0055188B"/>
    <w:rsid w:val="005522C9"/>
    <w:rsid w:val="00552CB7"/>
    <w:rsid w:val="005578DF"/>
    <w:rsid w:val="00562ABE"/>
    <w:rsid w:val="00563C92"/>
    <w:rsid w:val="00564049"/>
    <w:rsid w:val="00564ED6"/>
    <w:rsid w:val="005724C6"/>
    <w:rsid w:val="0057348E"/>
    <w:rsid w:val="00573F11"/>
    <w:rsid w:val="005748ED"/>
    <w:rsid w:val="00574FD8"/>
    <w:rsid w:val="00580642"/>
    <w:rsid w:val="00581CA3"/>
    <w:rsid w:val="00582873"/>
    <w:rsid w:val="00582D56"/>
    <w:rsid w:val="005861B3"/>
    <w:rsid w:val="00586F80"/>
    <w:rsid w:val="005870B8"/>
    <w:rsid w:val="005870C8"/>
    <w:rsid w:val="00590A2F"/>
    <w:rsid w:val="00590EC3"/>
    <w:rsid w:val="005916C5"/>
    <w:rsid w:val="005921A0"/>
    <w:rsid w:val="00592FE4"/>
    <w:rsid w:val="00593ACF"/>
    <w:rsid w:val="00595F14"/>
    <w:rsid w:val="00596470"/>
    <w:rsid w:val="00596C55"/>
    <w:rsid w:val="005A1915"/>
    <w:rsid w:val="005A3AF6"/>
    <w:rsid w:val="005A4EF6"/>
    <w:rsid w:val="005A7D9C"/>
    <w:rsid w:val="005B0EC6"/>
    <w:rsid w:val="005B588A"/>
    <w:rsid w:val="005B659A"/>
    <w:rsid w:val="005B759E"/>
    <w:rsid w:val="005C02F8"/>
    <w:rsid w:val="005C13F5"/>
    <w:rsid w:val="005C1C2E"/>
    <w:rsid w:val="005C2B74"/>
    <w:rsid w:val="005C52B4"/>
    <w:rsid w:val="005C74D9"/>
    <w:rsid w:val="005D3855"/>
    <w:rsid w:val="005D3916"/>
    <w:rsid w:val="005D3E53"/>
    <w:rsid w:val="005D4231"/>
    <w:rsid w:val="005D49B2"/>
    <w:rsid w:val="005E0085"/>
    <w:rsid w:val="005E109B"/>
    <w:rsid w:val="005E25BB"/>
    <w:rsid w:val="005F0659"/>
    <w:rsid w:val="005F248D"/>
    <w:rsid w:val="005F3C52"/>
    <w:rsid w:val="005F51FC"/>
    <w:rsid w:val="005F53FF"/>
    <w:rsid w:val="005F5656"/>
    <w:rsid w:val="005F71D8"/>
    <w:rsid w:val="00600EB0"/>
    <w:rsid w:val="00601FA4"/>
    <w:rsid w:val="006042A2"/>
    <w:rsid w:val="00606915"/>
    <w:rsid w:val="00607529"/>
    <w:rsid w:val="00607E94"/>
    <w:rsid w:val="006111A3"/>
    <w:rsid w:val="006230E3"/>
    <w:rsid w:val="00625F95"/>
    <w:rsid w:val="00626D3C"/>
    <w:rsid w:val="00631F41"/>
    <w:rsid w:val="00633F9C"/>
    <w:rsid w:val="00642664"/>
    <w:rsid w:val="00644938"/>
    <w:rsid w:val="00644EF0"/>
    <w:rsid w:val="00645158"/>
    <w:rsid w:val="0064532E"/>
    <w:rsid w:val="00651164"/>
    <w:rsid w:val="00651753"/>
    <w:rsid w:val="006524E0"/>
    <w:rsid w:val="00652544"/>
    <w:rsid w:val="00652ADE"/>
    <w:rsid w:val="0065381F"/>
    <w:rsid w:val="006542AE"/>
    <w:rsid w:val="00654508"/>
    <w:rsid w:val="00657045"/>
    <w:rsid w:val="006575DF"/>
    <w:rsid w:val="006604CC"/>
    <w:rsid w:val="006615B0"/>
    <w:rsid w:val="0066323E"/>
    <w:rsid w:val="00664AC0"/>
    <w:rsid w:val="00667F63"/>
    <w:rsid w:val="00670104"/>
    <w:rsid w:val="006701F1"/>
    <w:rsid w:val="00672FAA"/>
    <w:rsid w:val="00674C8E"/>
    <w:rsid w:val="0067561C"/>
    <w:rsid w:val="006800B9"/>
    <w:rsid w:val="00680380"/>
    <w:rsid w:val="00681012"/>
    <w:rsid w:val="006810ED"/>
    <w:rsid w:val="00681745"/>
    <w:rsid w:val="00682577"/>
    <w:rsid w:val="006829C4"/>
    <w:rsid w:val="00682CD1"/>
    <w:rsid w:val="00683021"/>
    <w:rsid w:val="00685194"/>
    <w:rsid w:val="00685B3C"/>
    <w:rsid w:val="00685B8D"/>
    <w:rsid w:val="0068677E"/>
    <w:rsid w:val="00687B09"/>
    <w:rsid w:val="00694955"/>
    <w:rsid w:val="006952AC"/>
    <w:rsid w:val="00696298"/>
    <w:rsid w:val="00697CEE"/>
    <w:rsid w:val="006A693C"/>
    <w:rsid w:val="006B004E"/>
    <w:rsid w:val="006B12F4"/>
    <w:rsid w:val="006B17B0"/>
    <w:rsid w:val="006B48EB"/>
    <w:rsid w:val="006B5051"/>
    <w:rsid w:val="006B65EA"/>
    <w:rsid w:val="006B6D15"/>
    <w:rsid w:val="006C1399"/>
    <w:rsid w:val="006C200F"/>
    <w:rsid w:val="006C262E"/>
    <w:rsid w:val="006C3D0A"/>
    <w:rsid w:val="006C3D86"/>
    <w:rsid w:val="006C5798"/>
    <w:rsid w:val="006C5872"/>
    <w:rsid w:val="006C5B73"/>
    <w:rsid w:val="006D0804"/>
    <w:rsid w:val="006D2130"/>
    <w:rsid w:val="006D262F"/>
    <w:rsid w:val="006D2F13"/>
    <w:rsid w:val="006D4C80"/>
    <w:rsid w:val="006D741B"/>
    <w:rsid w:val="006E2914"/>
    <w:rsid w:val="006E2960"/>
    <w:rsid w:val="006E3411"/>
    <w:rsid w:val="006E500A"/>
    <w:rsid w:val="006E7876"/>
    <w:rsid w:val="006E797B"/>
    <w:rsid w:val="006E7E6C"/>
    <w:rsid w:val="006F02D0"/>
    <w:rsid w:val="006F0D62"/>
    <w:rsid w:val="006F1B2F"/>
    <w:rsid w:val="006F38A6"/>
    <w:rsid w:val="006F4070"/>
    <w:rsid w:val="006F4D47"/>
    <w:rsid w:val="006F5C85"/>
    <w:rsid w:val="007003FF"/>
    <w:rsid w:val="00703B58"/>
    <w:rsid w:val="00703CB8"/>
    <w:rsid w:val="00704EE2"/>
    <w:rsid w:val="0070555D"/>
    <w:rsid w:val="00706AFC"/>
    <w:rsid w:val="00706ED2"/>
    <w:rsid w:val="007105BD"/>
    <w:rsid w:val="00711A5E"/>
    <w:rsid w:val="007125C8"/>
    <w:rsid w:val="007200CE"/>
    <w:rsid w:val="00720FCE"/>
    <w:rsid w:val="00722911"/>
    <w:rsid w:val="00722E1D"/>
    <w:rsid w:val="00725372"/>
    <w:rsid w:val="007308DE"/>
    <w:rsid w:val="00730CDE"/>
    <w:rsid w:val="0073327C"/>
    <w:rsid w:val="00733CAF"/>
    <w:rsid w:val="00734D6E"/>
    <w:rsid w:val="007358E6"/>
    <w:rsid w:val="00737587"/>
    <w:rsid w:val="00743AA5"/>
    <w:rsid w:val="00747E30"/>
    <w:rsid w:val="00751817"/>
    <w:rsid w:val="0075289B"/>
    <w:rsid w:val="007548DB"/>
    <w:rsid w:val="0075499B"/>
    <w:rsid w:val="00755404"/>
    <w:rsid w:val="007572CC"/>
    <w:rsid w:val="00760F63"/>
    <w:rsid w:val="00762138"/>
    <w:rsid w:val="00763549"/>
    <w:rsid w:val="00763840"/>
    <w:rsid w:val="007646D7"/>
    <w:rsid w:val="00767954"/>
    <w:rsid w:val="00767A53"/>
    <w:rsid w:val="007700CF"/>
    <w:rsid w:val="00770C2E"/>
    <w:rsid w:val="00771C89"/>
    <w:rsid w:val="0077405F"/>
    <w:rsid w:val="007763E7"/>
    <w:rsid w:val="00777472"/>
    <w:rsid w:val="00780A2C"/>
    <w:rsid w:val="00782C86"/>
    <w:rsid w:val="00784738"/>
    <w:rsid w:val="007849D0"/>
    <w:rsid w:val="007877E3"/>
    <w:rsid w:val="007877EA"/>
    <w:rsid w:val="00787E16"/>
    <w:rsid w:val="00790524"/>
    <w:rsid w:val="00792EE6"/>
    <w:rsid w:val="00793775"/>
    <w:rsid w:val="0079444B"/>
    <w:rsid w:val="00795888"/>
    <w:rsid w:val="007A0335"/>
    <w:rsid w:val="007A792C"/>
    <w:rsid w:val="007A7C26"/>
    <w:rsid w:val="007B21B2"/>
    <w:rsid w:val="007B4461"/>
    <w:rsid w:val="007C0CCF"/>
    <w:rsid w:val="007C4815"/>
    <w:rsid w:val="007C73C6"/>
    <w:rsid w:val="007D0AD4"/>
    <w:rsid w:val="007D20F7"/>
    <w:rsid w:val="007D29F5"/>
    <w:rsid w:val="007D2EDC"/>
    <w:rsid w:val="007D5D10"/>
    <w:rsid w:val="007D6FDF"/>
    <w:rsid w:val="007E08D6"/>
    <w:rsid w:val="007E4294"/>
    <w:rsid w:val="007E6310"/>
    <w:rsid w:val="007F34EC"/>
    <w:rsid w:val="007F3FE7"/>
    <w:rsid w:val="007F4967"/>
    <w:rsid w:val="007F4FAE"/>
    <w:rsid w:val="007F76A1"/>
    <w:rsid w:val="007F76F5"/>
    <w:rsid w:val="007F7A95"/>
    <w:rsid w:val="00802C0B"/>
    <w:rsid w:val="00803828"/>
    <w:rsid w:val="00804FED"/>
    <w:rsid w:val="008079C8"/>
    <w:rsid w:val="00807F68"/>
    <w:rsid w:val="00810A21"/>
    <w:rsid w:val="00811081"/>
    <w:rsid w:val="008115F9"/>
    <w:rsid w:val="00812831"/>
    <w:rsid w:val="00812DAD"/>
    <w:rsid w:val="00820AD8"/>
    <w:rsid w:val="00821422"/>
    <w:rsid w:val="008215CC"/>
    <w:rsid w:val="00822E62"/>
    <w:rsid w:val="00823981"/>
    <w:rsid w:val="00824F4A"/>
    <w:rsid w:val="00825EA0"/>
    <w:rsid w:val="00826C7F"/>
    <w:rsid w:val="00830ABF"/>
    <w:rsid w:val="008344A7"/>
    <w:rsid w:val="008375EC"/>
    <w:rsid w:val="00837925"/>
    <w:rsid w:val="008409B8"/>
    <w:rsid w:val="00840E8D"/>
    <w:rsid w:val="008454AD"/>
    <w:rsid w:val="00845544"/>
    <w:rsid w:val="00851265"/>
    <w:rsid w:val="00852689"/>
    <w:rsid w:val="00854866"/>
    <w:rsid w:val="008548DD"/>
    <w:rsid w:val="00855CCF"/>
    <w:rsid w:val="0085612C"/>
    <w:rsid w:val="00857561"/>
    <w:rsid w:val="008575C7"/>
    <w:rsid w:val="00860A81"/>
    <w:rsid w:val="008620C2"/>
    <w:rsid w:val="00862263"/>
    <w:rsid w:val="00863213"/>
    <w:rsid w:val="008674E4"/>
    <w:rsid w:val="00870445"/>
    <w:rsid w:val="00872D84"/>
    <w:rsid w:val="00875908"/>
    <w:rsid w:val="00886F1B"/>
    <w:rsid w:val="00892186"/>
    <w:rsid w:val="0089236A"/>
    <w:rsid w:val="00896C0F"/>
    <w:rsid w:val="008A0763"/>
    <w:rsid w:val="008A10C0"/>
    <w:rsid w:val="008A1345"/>
    <w:rsid w:val="008A27B1"/>
    <w:rsid w:val="008A41DF"/>
    <w:rsid w:val="008A41F0"/>
    <w:rsid w:val="008A44FF"/>
    <w:rsid w:val="008B11F9"/>
    <w:rsid w:val="008B3B91"/>
    <w:rsid w:val="008B46E7"/>
    <w:rsid w:val="008B4CF8"/>
    <w:rsid w:val="008B504A"/>
    <w:rsid w:val="008B56C6"/>
    <w:rsid w:val="008B7A42"/>
    <w:rsid w:val="008C400B"/>
    <w:rsid w:val="008C5A0B"/>
    <w:rsid w:val="008C5EBB"/>
    <w:rsid w:val="008C6142"/>
    <w:rsid w:val="008C7516"/>
    <w:rsid w:val="008C7FE8"/>
    <w:rsid w:val="008D1ABD"/>
    <w:rsid w:val="008D220B"/>
    <w:rsid w:val="008D38B4"/>
    <w:rsid w:val="008D5AC9"/>
    <w:rsid w:val="008D7041"/>
    <w:rsid w:val="008E5B27"/>
    <w:rsid w:val="008F0BFB"/>
    <w:rsid w:val="008F0D60"/>
    <w:rsid w:val="008F149E"/>
    <w:rsid w:val="008F1BB3"/>
    <w:rsid w:val="008F21F2"/>
    <w:rsid w:val="008F2E6F"/>
    <w:rsid w:val="00901EC6"/>
    <w:rsid w:val="009023E2"/>
    <w:rsid w:val="00902957"/>
    <w:rsid w:val="0090420C"/>
    <w:rsid w:val="0090440F"/>
    <w:rsid w:val="009062BC"/>
    <w:rsid w:val="00907E13"/>
    <w:rsid w:val="00910F57"/>
    <w:rsid w:val="0091104C"/>
    <w:rsid w:val="00912731"/>
    <w:rsid w:val="009137CE"/>
    <w:rsid w:val="00917F68"/>
    <w:rsid w:val="0092033A"/>
    <w:rsid w:val="0092052A"/>
    <w:rsid w:val="00920E67"/>
    <w:rsid w:val="009218A5"/>
    <w:rsid w:val="00921AA6"/>
    <w:rsid w:val="00921B5B"/>
    <w:rsid w:val="00922357"/>
    <w:rsid w:val="00923217"/>
    <w:rsid w:val="00925FAA"/>
    <w:rsid w:val="00926A77"/>
    <w:rsid w:val="00930CC4"/>
    <w:rsid w:val="009336A6"/>
    <w:rsid w:val="00936437"/>
    <w:rsid w:val="00937018"/>
    <w:rsid w:val="009370DA"/>
    <w:rsid w:val="00937E37"/>
    <w:rsid w:val="009427CB"/>
    <w:rsid w:val="009430E6"/>
    <w:rsid w:val="009433BE"/>
    <w:rsid w:val="009510D6"/>
    <w:rsid w:val="009516CD"/>
    <w:rsid w:val="00952F96"/>
    <w:rsid w:val="0095353E"/>
    <w:rsid w:val="00953976"/>
    <w:rsid w:val="0095725E"/>
    <w:rsid w:val="009575DB"/>
    <w:rsid w:val="0096046C"/>
    <w:rsid w:val="00960760"/>
    <w:rsid w:val="00960BB2"/>
    <w:rsid w:val="0096108A"/>
    <w:rsid w:val="0096263A"/>
    <w:rsid w:val="00963344"/>
    <w:rsid w:val="00963663"/>
    <w:rsid w:val="00964FD5"/>
    <w:rsid w:val="009660DD"/>
    <w:rsid w:val="00966BB2"/>
    <w:rsid w:val="009760DB"/>
    <w:rsid w:val="009829D9"/>
    <w:rsid w:val="00983423"/>
    <w:rsid w:val="00983D87"/>
    <w:rsid w:val="00985F22"/>
    <w:rsid w:val="0098603A"/>
    <w:rsid w:val="00990C28"/>
    <w:rsid w:val="009952C7"/>
    <w:rsid w:val="009970AA"/>
    <w:rsid w:val="009A0530"/>
    <w:rsid w:val="009A0A84"/>
    <w:rsid w:val="009A410D"/>
    <w:rsid w:val="009A48CD"/>
    <w:rsid w:val="009A4C9A"/>
    <w:rsid w:val="009A5616"/>
    <w:rsid w:val="009A63E0"/>
    <w:rsid w:val="009B4269"/>
    <w:rsid w:val="009B54B3"/>
    <w:rsid w:val="009C042A"/>
    <w:rsid w:val="009C0A20"/>
    <w:rsid w:val="009C390D"/>
    <w:rsid w:val="009C5089"/>
    <w:rsid w:val="009C58F9"/>
    <w:rsid w:val="009C6657"/>
    <w:rsid w:val="009C7250"/>
    <w:rsid w:val="009C7EB8"/>
    <w:rsid w:val="009D0427"/>
    <w:rsid w:val="009D0A67"/>
    <w:rsid w:val="009D4648"/>
    <w:rsid w:val="009D4D28"/>
    <w:rsid w:val="009D515A"/>
    <w:rsid w:val="009D5F18"/>
    <w:rsid w:val="009D6C0A"/>
    <w:rsid w:val="009E13F4"/>
    <w:rsid w:val="009E321D"/>
    <w:rsid w:val="009E3C0C"/>
    <w:rsid w:val="009E6B1D"/>
    <w:rsid w:val="009F246A"/>
    <w:rsid w:val="009F2CBB"/>
    <w:rsid w:val="009F3788"/>
    <w:rsid w:val="009F41F4"/>
    <w:rsid w:val="009F7330"/>
    <w:rsid w:val="00A0045A"/>
    <w:rsid w:val="00A01864"/>
    <w:rsid w:val="00A0223C"/>
    <w:rsid w:val="00A05C0F"/>
    <w:rsid w:val="00A06B79"/>
    <w:rsid w:val="00A06C60"/>
    <w:rsid w:val="00A1134B"/>
    <w:rsid w:val="00A14EE6"/>
    <w:rsid w:val="00A17D18"/>
    <w:rsid w:val="00A208A8"/>
    <w:rsid w:val="00A20B08"/>
    <w:rsid w:val="00A20E8F"/>
    <w:rsid w:val="00A2116D"/>
    <w:rsid w:val="00A22B36"/>
    <w:rsid w:val="00A25019"/>
    <w:rsid w:val="00A266B8"/>
    <w:rsid w:val="00A30E35"/>
    <w:rsid w:val="00A3160B"/>
    <w:rsid w:val="00A330D6"/>
    <w:rsid w:val="00A33198"/>
    <w:rsid w:val="00A344F2"/>
    <w:rsid w:val="00A36B36"/>
    <w:rsid w:val="00A3787E"/>
    <w:rsid w:val="00A379CE"/>
    <w:rsid w:val="00A4101C"/>
    <w:rsid w:val="00A431D6"/>
    <w:rsid w:val="00A43F30"/>
    <w:rsid w:val="00A45ED0"/>
    <w:rsid w:val="00A46408"/>
    <w:rsid w:val="00A46A06"/>
    <w:rsid w:val="00A578F5"/>
    <w:rsid w:val="00A6013A"/>
    <w:rsid w:val="00A627DB"/>
    <w:rsid w:val="00A62E79"/>
    <w:rsid w:val="00A70ABC"/>
    <w:rsid w:val="00A71CB4"/>
    <w:rsid w:val="00A72986"/>
    <w:rsid w:val="00A7299C"/>
    <w:rsid w:val="00A74A76"/>
    <w:rsid w:val="00A74B97"/>
    <w:rsid w:val="00A7645F"/>
    <w:rsid w:val="00A8102D"/>
    <w:rsid w:val="00A81BE2"/>
    <w:rsid w:val="00A85586"/>
    <w:rsid w:val="00A9175F"/>
    <w:rsid w:val="00A91FE0"/>
    <w:rsid w:val="00A97F70"/>
    <w:rsid w:val="00AA33C4"/>
    <w:rsid w:val="00AA4266"/>
    <w:rsid w:val="00AA4731"/>
    <w:rsid w:val="00AB2527"/>
    <w:rsid w:val="00AB3D1E"/>
    <w:rsid w:val="00AC2D83"/>
    <w:rsid w:val="00AC4555"/>
    <w:rsid w:val="00AC4C9D"/>
    <w:rsid w:val="00AC5084"/>
    <w:rsid w:val="00AC5669"/>
    <w:rsid w:val="00AC754C"/>
    <w:rsid w:val="00AC780F"/>
    <w:rsid w:val="00AC7C81"/>
    <w:rsid w:val="00AD03C7"/>
    <w:rsid w:val="00AD1D8F"/>
    <w:rsid w:val="00AD2D6C"/>
    <w:rsid w:val="00AD34D0"/>
    <w:rsid w:val="00AD3D26"/>
    <w:rsid w:val="00AD55FC"/>
    <w:rsid w:val="00AE02C5"/>
    <w:rsid w:val="00AE1DEB"/>
    <w:rsid w:val="00AE1FD9"/>
    <w:rsid w:val="00AE25F5"/>
    <w:rsid w:val="00AE267D"/>
    <w:rsid w:val="00AE3179"/>
    <w:rsid w:val="00AE5AB8"/>
    <w:rsid w:val="00AE6EDA"/>
    <w:rsid w:val="00AE6FEB"/>
    <w:rsid w:val="00AF0521"/>
    <w:rsid w:val="00AF22BE"/>
    <w:rsid w:val="00AF2E5E"/>
    <w:rsid w:val="00AF4F4E"/>
    <w:rsid w:val="00AF6582"/>
    <w:rsid w:val="00B01A2A"/>
    <w:rsid w:val="00B02E5B"/>
    <w:rsid w:val="00B03E98"/>
    <w:rsid w:val="00B0402C"/>
    <w:rsid w:val="00B04961"/>
    <w:rsid w:val="00B04CF4"/>
    <w:rsid w:val="00B04E14"/>
    <w:rsid w:val="00B119CC"/>
    <w:rsid w:val="00B11C33"/>
    <w:rsid w:val="00B13028"/>
    <w:rsid w:val="00B1499E"/>
    <w:rsid w:val="00B153AF"/>
    <w:rsid w:val="00B17B28"/>
    <w:rsid w:val="00B20941"/>
    <w:rsid w:val="00B20BCF"/>
    <w:rsid w:val="00B21D2F"/>
    <w:rsid w:val="00B21E12"/>
    <w:rsid w:val="00B24B09"/>
    <w:rsid w:val="00B2594C"/>
    <w:rsid w:val="00B2696B"/>
    <w:rsid w:val="00B26FE4"/>
    <w:rsid w:val="00B3148D"/>
    <w:rsid w:val="00B325D8"/>
    <w:rsid w:val="00B333E3"/>
    <w:rsid w:val="00B3383A"/>
    <w:rsid w:val="00B36052"/>
    <w:rsid w:val="00B36246"/>
    <w:rsid w:val="00B4095C"/>
    <w:rsid w:val="00B43BC5"/>
    <w:rsid w:val="00B44508"/>
    <w:rsid w:val="00B4506D"/>
    <w:rsid w:val="00B47146"/>
    <w:rsid w:val="00B47214"/>
    <w:rsid w:val="00B500CD"/>
    <w:rsid w:val="00B51547"/>
    <w:rsid w:val="00B52161"/>
    <w:rsid w:val="00B5465B"/>
    <w:rsid w:val="00B55B34"/>
    <w:rsid w:val="00B57C21"/>
    <w:rsid w:val="00B604FC"/>
    <w:rsid w:val="00B6181B"/>
    <w:rsid w:val="00B64E61"/>
    <w:rsid w:val="00B66728"/>
    <w:rsid w:val="00B66D6A"/>
    <w:rsid w:val="00B66F2C"/>
    <w:rsid w:val="00B71B9B"/>
    <w:rsid w:val="00B72784"/>
    <w:rsid w:val="00B736C3"/>
    <w:rsid w:val="00B73CB3"/>
    <w:rsid w:val="00B7769F"/>
    <w:rsid w:val="00B828B4"/>
    <w:rsid w:val="00B83427"/>
    <w:rsid w:val="00B84913"/>
    <w:rsid w:val="00B84DB4"/>
    <w:rsid w:val="00B8549E"/>
    <w:rsid w:val="00B85841"/>
    <w:rsid w:val="00B87C19"/>
    <w:rsid w:val="00B906F6"/>
    <w:rsid w:val="00B90FB9"/>
    <w:rsid w:val="00B9124A"/>
    <w:rsid w:val="00B914B6"/>
    <w:rsid w:val="00B9238C"/>
    <w:rsid w:val="00B9651A"/>
    <w:rsid w:val="00B969EC"/>
    <w:rsid w:val="00BA0FBA"/>
    <w:rsid w:val="00BA1A68"/>
    <w:rsid w:val="00BA1A8D"/>
    <w:rsid w:val="00BA2601"/>
    <w:rsid w:val="00BA3337"/>
    <w:rsid w:val="00BA4BBD"/>
    <w:rsid w:val="00BA5C7E"/>
    <w:rsid w:val="00BB19B8"/>
    <w:rsid w:val="00BB2056"/>
    <w:rsid w:val="00BB5390"/>
    <w:rsid w:val="00BB7015"/>
    <w:rsid w:val="00BC077D"/>
    <w:rsid w:val="00BC4A55"/>
    <w:rsid w:val="00BD0D28"/>
    <w:rsid w:val="00BD1112"/>
    <w:rsid w:val="00BD1B85"/>
    <w:rsid w:val="00BD2D8F"/>
    <w:rsid w:val="00BD7949"/>
    <w:rsid w:val="00BE0528"/>
    <w:rsid w:val="00BE087A"/>
    <w:rsid w:val="00BE0A7B"/>
    <w:rsid w:val="00BE1F84"/>
    <w:rsid w:val="00BE28EE"/>
    <w:rsid w:val="00BE38A8"/>
    <w:rsid w:val="00BE64B2"/>
    <w:rsid w:val="00BF15F1"/>
    <w:rsid w:val="00BF1BAE"/>
    <w:rsid w:val="00BF2463"/>
    <w:rsid w:val="00BF2F81"/>
    <w:rsid w:val="00BF3244"/>
    <w:rsid w:val="00BF353D"/>
    <w:rsid w:val="00BF63B5"/>
    <w:rsid w:val="00BF78FD"/>
    <w:rsid w:val="00BF7BD6"/>
    <w:rsid w:val="00C00603"/>
    <w:rsid w:val="00C015A6"/>
    <w:rsid w:val="00C015DF"/>
    <w:rsid w:val="00C0164D"/>
    <w:rsid w:val="00C02FE9"/>
    <w:rsid w:val="00C10042"/>
    <w:rsid w:val="00C10098"/>
    <w:rsid w:val="00C10C91"/>
    <w:rsid w:val="00C12D87"/>
    <w:rsid w:val="00C14458"/>
    <w:rsid w:val="00C153BB"/>
    <w:rsid w:val="00C22F62"/>
    <w:rsid w:val="00C24130"/>
    <w:rsid w:val="00C244CC"/>
    <w:rsid w:val="00C244E8"/>
    <w:rsid w:val="00C27669"/>
    <w:rsid w:val="00C27BFA"/>
    <w:rsid w:val="00C31DF3"/>
    <w:rsid w:val="00C31EC8"/>
    <w:rsid w:val="00C34684"/>
    <w:rsid w:val="00C34DE1"/>
    <w:rsid w:val="00C353CF"/>
    <w:rsid w:val="00C359DA"/>
    <w:rsid w:val="00C3728D"/>
    <w:rsid w:val="00C428FC"/>
    <w:rsid w:val="00C4348A"/>
    <w:rsid w:val="00C451BB"/>
    <w:rsid w:val="00C477A8"/>
    <w:rsid w:val="00C51F8C"/>
    <w:rsid w:val="00C5533B"/>
    <w:rsid w:val="00C57F0E"/>
    <w:rsid w:val="00C6357F"/>
    <w:rsid w:val="00C64003"/>
    <w:rsid w:val="00C640EF"/>
    <w:rsid w:val="00C650A4"/>
    <w:rsid w:val="00C652B5"/>
    <w:rsid w:val="00C67F59"/>
    <w:rsid w:val="00C70026"/>
    <w:rsid w:val="00C7042E"/>
    <w:rsid w:val="00C71407"/>
    <w:rsid w:val="00C71597"/>
    <w:rsid w:val="00C71DB7"/>
    <w:rsid w:val="00C734AB"/>
    <w:rsid w:val="00C74421"/>
    <w:rsid w:val="00C7601A"/>
    <w:rsid w:val="00C810D6"/>
    <w:rsid w:val="00C8153F"/>
    <w:rsid w:val="00C82F0B"/>
    <w:rsid w:val="00C82F8E"/>
    <w:rsid w:val="00C85440"/>
    <w:rsid w:val="00C9187A"/>
    <w:rsid w:val="00C9266C"/>
    <w:rsid w:val="00C97C1D"/>
    <w:rsid w:val="00CA09A2"/>
    <w:rsid w:val="00CA152F"/>
    <w:rsid w:val="00CA391A"/>
    <w:rsid w:val="00CA420D"/>
    <w:rsid w:val="00CA4619"/>
    <w:rsid w:val="00CB13AC"/>
    <w:rsid w:val="00CB49E0"/>
    <w:rsid w:val="00CB6C60"/>
    <w:rsid w:val="00CB7A01"/>
    <w:rsid w:val="00CC238E"/>
    <w:rsid w:val="00CC2C7F"/>
    <w:rsid w:val="00CC41E1"/>
    <w:rsid w:val="00CC43FF"/>
    <w:rsid w:val="00CC63D6"/>
    <w:rsid w:val="00CD1B83"/>
    <w:rsid w:val="00CD267E"/>
    <w:rsid w:val="00CD2A35"/>
    <w:rsid w:val="00CD3240"/>
    <w:rsid w:val="00CD369D"/>
    <w:rsid w:val="00CD3717"/>
    <w:rsid w:val="00CD4E49"/>
    <w:rsid w:val="00CD6773"/>
    <w:rsid w:val="00CE1BA2"/>
    <w:rsid w:val="00CE1F34"/>
    <w:rsid w:val="00CE2168"/>
    <w:rsid w:val="00CE222D"/>
    <w:rsid w:val="00CE37D9"/>
    <w:rsid w:val="00CE4C78"/>
    <w:rsid w:val="00CE5A77"/>
    <w:rsid w:val="00CE5B34"/>
    <w:rsid w:val="00CE5ED5"/>
    <w:rsid w:val="00CE7014"/>
    <w:rsid w:val="00CF04AF"/>
    <w:rsid w:val="00CF1CAD"/>
    <w:rsid w:val="00CF2B9E"/>
    <w:rsid w:val="00CF2E3A"/>
    <w:rsid w:val="00CF3E72"/>
    <w:rsid w:val="00CF6AA5"/>
    <w:rsid w:val="00D00567"/>
    <w:rsid w:val="00D024C6"/>
    <w:rsid w:val="00D04517"/>
    <w:rsid w:val="00D047F6"/>
    <w:rsid w:val="00D0511E"/>
    <w:rsid w:val="00D1025F"/>
    <w:rsid w:val="00D120AD"/>
    <w:rsid w:val="00D12DCC"/>
    <w:rsid w:val="00D14073"/>
    <w:rsid w:val="00D1415B"/>
    <w:rsid w:val="00D14DCB"/>
    <w:rsid w:val="00D16E6D"/>
    <w:rsid w:val="00D24084"/>
    <w:rsid w:val="00D24228"/>
    <w:rsid w:val="00D25F02"/>
    <w:rsid w:val="00D277E0"/>
    <w:rsid w:val="00D323C0"/>
    <w:rsid w:val="00D32776"/>
    <w:rsid w:val="00D32BB1"/>
    <w:rsid w:val="00D334DF"/>
    <w:rsid w:val="00D34237"/>
    <w:rsid w:val="00D3459A"/>
    <w:rsid w:val="00D35DF6"/>
    <w:rsid w:val="00D37E9A"/>
    <w:rsid w:val="00D40B46"/>
    <w:rsid w:val="00D4235E"/>
    <w:rsid w:val="00D42743"/>
    <w:rsid w:val="00D43B7C"/>
    <w:rsid w:val="00D45251"/>
    <w:rsid w:val="00D45FA3"/>
    <w:rsid w:val="00D4687A"/>
    <w:rsid w:val="00D46968"/>
    <w:rsid w:val="00D46CA6"/>
    <w:rsid w:val="00D51307"/>
    <w:rsid w:val="00D52D85"/>
    <w:rsid w:val="00D53879"/>
    <w:rsid w:val="00D542E4"/>
    <w:rsid w:val="00D55FC7"/>
    <w:rsid w:val="00D56446"/>
    <w:rsid w:val="00D6108E"/>
    <w:rsid w:val="00D61235"/>
    <w:rsid w:val="00D62C30"/>
    <w:rsid w:val="00D62E51"/>
    <w:rsid w:val="00D62FF6"/>
    <w:rsid w:val="00D64008"/>
    <w:rsid w:val="00D66C5E"/>
    <w:rsid w:val="00D67073"/>
    <w:rsid w:val="00D7201C"/>
    <w:rsid w:val="00D74199"/>
    <w:rsid w:val="00D744B1"/>
    <w:rsid w:val="00D75890"/>
    <w:rsid w:val="00D763BF"/>
    <w:rsid w:val="00D7723B"/>
    <w:rsid w:val="00D77B5D"/>
    <w:rsid w:val="00D77E3D"/>
    <w:rsid w:val="00D80548"/>
    <w:rsid w:val="00D80BA5"/>
    <w:rsid w:val="00D823C9"/>
    <w:rsid w:val="00D838D5"/>
    <w:rsid w:val="00D84681"/>
    <w:rsid w:val="00D87117"/>
    <w:rsid w:val="00D871CB"/>
    <w:rsid w:val="00D91670"/>
    <w:rsid w:val="00D92624"/>
    <w:rsid w:val="00D93276"/>
    <w:rsid w:val="00D93CF7"/>
    <w:rsid w:val="00D9416F"/>
    <w:rsid w:val="00D96540"/>
    <w:rsid w:val="00DA3046"/>
    <w:rsid w:val="00DA509A"/>
    <w:rsid w:val="00DA6A3B"/>
    <w:rsid w:val="00DA7DDD"/>
    <w:rsid w:val="00DB17AA"/>
    <w:rsid w:val="00DB1FC3"/>
    <w:rsid w:val="00DB2AC9"/>
    <w:rsid w:val="00DB2C6B"/>
    <w:rsid w:val="00DB394F"/>
    <w:rsid w:val="00DB3C30"/>
    <w:rsid w:val="00DB3D77"/>
    <w:rsid w:val="00DB4875"/>
    <w:rsid w:val="00DB4D3A"/>
    <w:rsid w:val="00DB6B37"/>
    <w:rsid w:val="00DB7F36"/>
    <w:rsid w:val="00DC067B"/>
    <w:rsid w:val="00DC08B6"/>
    <w:rsid w:val="00DC2739"/>
    <w:rsid w:val="00DC3754"/>
    <w:rsid w:val="00DC6FCE"/>
    <w:rsid w:val="00DD0167"/>
    <w:rsid w:val="00DD18F4"/>
    <w:rsid w:val="00DD2EAB"/>
    <w:rsid w:val="00DD3005"/>
    <w:rsid w:val="00DD3AAC"/>
    <w:rsid w:val="00DD4468"/>
    <w:rsid w:val="00DE0673"/>
    <w:rsid w:val="00DE45EB"/>
    <w:rsid w:val="00DE5733"/>
    <w:rsid w:val="00DE67E4"/>
    <w:rsid w:val="00DE75D3"/>
    <w:rsid w:val="00DE7EFD"/>
    <w:rsid w:val="00DF01CD"/>
    <w:rsid w:val="00DF14A5"/>
    <w:rsid w:val="00DF1AE3"/>
    <w:rsid w:val="00DF52F2"/>
    <w:rsid w:val="00DF5D0D"/>
    <w:rsid w:val="00DF68C8"/>
    <w:rsid w:val="00E00090"/>
    <w:rsid w:val="00E06F78"/>
    <w:rsid w:val="00E110B9"/>
    <w:rsid w:val="00E11444"/>
    <w:rsid w:val="00E176CD"/>
    <w:rsid w:val="00E20964"/>
    <w:rsid w:val="00E21C70"/>
    <w:rsid w:val="00E2384B"/>
    <w:rsid w:val="00E23DFE"/>
    <w:rsid w:val="00E23EF5"/>
    <w:rsid w:val="00E274B5"/>
    <w:rsid w:val="00E27D50"/>
    <w:rsid w:val="00E306A1"/>
    <w:rsid w:val="00E306CF"/>
    <w:rsid w:val="00E315F1"/>
    <w:rsid w:val="00E31776"/>
    <w:rsid w:val="00E333F5"/>
    <w:rsid w:val="00E3479B"/>
    <w:rsid w:val="00E34B1B"/>
    <w:rsid w:val="00E359BD"/>
    <w:rsid w:val="00E35D31"/>
    <w:rsid w:val="00E3633F"/>
    <w:rsid w:val="00E40864"/>
    <w:rsid w:val="00E40BB6"/>
    <w:rsid w:val="00E449A6"/>
    <w:rsid w:val="00E44E6C"/>
    <w:rsid w:val="00E45537"/>
    <w:rsid w:val="00E46519"/>
    <w:rsid w:val="00E51A55"/>
    <w:rsid w:val="00E52614"/>
    <w:rsid w:val="00E55C88"/>
    <w:rsid w:val="00E5600C"/>
    <w:rsid w:val="00E568CF"/>
    <w:rsid w:val="00E6178E"/>
    <w:rsid w:val="00E61DB6"/>
    <w:rsid w:val="00E6284D"/>
    <w:rsid w:val="00E6447A"/>
    <w:rsid w:val="00E70BF5"/>
    <w:rsid w:val="00E711A3"/>
    <w:rsid w:val="00E73219"/>
    <w:rsid w:val="00E73A59"/>
    <w:rsid w:val="00E73DDD"/>
    <w:rsid w:val="00E75634"/>
    <w:rsid w:val="00E76BC2"/>
    <w:rsid w:val="00E80EE3"/>
    <w:rsid w:val="00E81CE2"/>
    <w:rsid w:val="00E83F5C"/>
    <w:rsid w:val="00E84110"/>
    <w:rsid w:val="00E85655"/>
    <w:rsid w:val="00E8697B"/>
    <w:rsid w:val="00E87B49"/>
    <w:rsid w:val="00E87C3A"/>
    <w:rsid w:val="00E90116"/>
    <w:rsid w:val="00E912C6"/>
    <w:rsid w:val="00E917B0"/>
    <w:rsid w:val="00E928B8"/>
    <w:rsid w:val="00E93D12"/>
    <w:rsid w:val="00E97562"/>
    <w:rsid w:val="00EA065A"/>
    <w:rsid w:val="00EA0715"/>
    <w:rsid w:val="00EA2BDF"/>
    <w:rsid w:val="00EA395D"/>
    <w:rsid w:val="00EA4C1A"/>
    <w:rsid w:val="00EB1584"/>
    <w:rsid w:val="00EB26BF"/>
    <w:rsid w:val="00EB567B"/>
    <w:rsid w:val="00EB56F4"/>
    <w:rsid w:val="00EB5DC0"/>
    <w:rsid w:val="00EB6A66"/>
    <w:rsid w:val="00EB6F6F"/>
    <w:rsid w:val="00EC0ED8"/>
    <w:rsid w:val="00EC1621"/>
    <w:rsid w:val="00EC4352"/>
    <w:rsid w:val="00EC538A"/>
    <w:rsid w:val="00ED4C88"/>
    <w:rsid w:val="00EE1CDF"/>
    <w:rsid w:val="00EE318B"/>
    <w:rsid w:val="00EE3C74"/>
    <w:rsid w:val="00EE7A37"/>
    <w:rsid w:val="00EE7A93"/>
    <w:rsid w:val="00EF0428"/>
    <w:rsid w:val="00EF07E9"/>
    <w:rsid w:val="00EF0C90"/>
    <w:rsid w:val="00EF0FD7"/>
    <w:rsid w:val="00EF1B4A"/>
    <w:rsid w:val="00EF2963"/>
    <w:rsid w:val="00EF39FF"/>
    <w:rsid w:val="00EF4A52"/>
    <w:rsid w:val="00EF76E0"/>
    <w:rsid w:val="00EF77D9"/>
    <w:rsid w:val="00F0084C"/>
    <w:rsid w:val="00F042DF"/>
    <w:rsid w:val="00F050B8"/>
    <w:rsid w:val="00F05877"/>
    <w:rsid w:val="00F05931"/>
    <w:rsid w:val="00F05BE3"/>
    <w:rsid w:val="00F05C67"/>
    <w:rsid w:val="00F11020"/>
    <w:rsid w:val="00F1323B"/>
    <w:rsid w:val="00F21C6C"/>
    <w:rsid w:val="00F21EE8"/>
    <w:rsid w:val="00F226D3"/>
    <w:rsid w:val="00F237E1"/>
    <w:rsid w:val="00F24D90"/>
    <w:rsid w:val="00F26F8C"/>
    <w:rsid w:val="00F275FC"/>
    <w:rsid w:val="00F30C2A"/>
    <w:rsid w:val="00F31701"/>
    <w:rsid w:val="00F31F89"/>
    <w:rsid w:val="00F320E0"/>
    <w:rsid w:val="00F3327F"/>
    <w:rsid w:val="00F33424"/>
    <w:rsid w:val="00F35450"/>
    <w:rsid w:val="00F37CEB"/>
    <w:rsid w:val="00F4067B"/>
    <w:rsid w:val="00F41D8C"/>
    <w:rsid w:val="00F41E2A"/>
    <w:rsid w:val="00F41F7D"/>
    <w:rsid w:val="00F45126"/>
    <w:rsid w:val="00F455E4"/>
    <w:rsid w:val="00F45687"/>
    <w:rsid w:val="00F46165"/>
    <w:rsid w:val="00F53E1F"/>
    <w:rsid w:val="00F54288"/>
    <w:rsid w:val="00F55344"/>
    <w:rsid w:val="00F55409"/>
    <w:rsid w:val="00F57986"/>
    <w:rsid w:val="00F60FDC"/>
    <w:rsid w:val="00F6150A"/>
    <w:rsid w:val="00F621DC"/>
    <w:rsid w:val="00F63B18"/>
    <w:rsid w:val="00F642A5"/>
    <w:rsid w:val="00F66BC0"/>
    <w:rsid w:val="00F713BE"/>
    <w:rsid w:val="00F722E1"/>
    <w:rsid w:val="00F72305"/>
    <w:rsid w:val="00F72671"/>
    <w:rsid w:val="00F72739"/>
    <w:rsid w:val="00F728E0"/>
    <w:rsid w:val="00F7713A"/>
    <w:rsid w:val="00F80B9A"/>
    <w:rsid w:val="00F81D19"/>
    <w:rsid w:val="00F85AFE"/>
    <w:rsid w:val="00F920EB"/>
    <w:rsid w:val="00F92BD6"/>
    <w:rsid w:val="00F94E4E"/>
    <w:rsid w:val="00FA12D9"/>
    <w:rsid w:val="00FA1C7E"/>
    <w:rsid w:val="00FA2AFA"/>
    <w:rsid w:val="00FA400E"/>
    <w:rsid w:val="00FA40F8"/>
    <w:rsid w:val="00FB1331"/>
    <w:rsid w:val="00FB2E1F"/>
    <w:rsid w:val="00FB475E"/>
    <w:rsid w:val="00FB6A3E"/>
    <w:rsid w:val="00FC51CC"/>
    <w:rsid w:val="00FD1B1B"/>
    <w:rsid w:val="00FD24DC"/>
    <w:rsid w:val="00FD2552"/>
    <w:rsid w:val="00FD27EC"/>
    <w:rsid w:val="00FD5023"/>
    <w:rsid w:val="00FD77B3"/>
    <w:rsid w:val="00FE25ED"/>
    <w:rsid w:val="00FE39AD"/>
    <w:rsid w:val="00FE3D47"/>
    <w:rsid w:val="00FE4CFE"/>
    <w:rsid w:val="00FE67D9"/>
    <w:rsid w:val="00FF0978"/>
    <w:rsid w:val="00FF1B19"/>
    <w:rsid w:val="00FF27A4"/>
    <w:rsid w:val="00FF2A5D"/>
    <w:rsid w:val="00FF4295"/>
    <w:rsid w:val="00FF5177"/>
    <w:rsid w:val="00FF6A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0B32403"/>
  <w15:docId w15:val="{65524B56-F535-4BDE-BA60-42F08EF5C5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 w:qFormat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iPriority="99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241909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1816EE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link w:val="Nagwek2Znak"/>
    <w:qFormat/>
    <w:rsid w:val="00DA509A"/>
    <w:pPr>
      <w:keepNext/>
      <w:numPr>
        <w:numId w:val="3"/>
      </w:numPr>
      <w:jc w:val="both"/>
      <w:outlineLvl w:val="1"/>
    </w:pPr>
    <w:rPr>
      <w:rFonts w:ascii="Calibri" w:eastAsia="Calibri" w:hAnsi="Calibri"/>
      <w:b/>
      <w:szCs w:val="20"/>
      <w:lang w:eastAsia="en-US"/>
    </w:rPr>
  </w:style>
  <w:style w:type="paragraph" w:styleId="Nagwek3">
    <w:name w:val="heading 3"/>
    <w:aliases w:val="Nagłówek 3 Znak Znak Znak Znak Znak Znak Znak Znak Znak Znak Znak Znak Znak Znak Znak Znak Znak Znak Znak Znak"/>
    <w:basedOn w:val="Normalny"/>
    <w:next w:val="Normalny"/>
    <w:link w:val="Nagwek3Znak"/>
    <w:qFormat/>
    <w:rsid w:val="00DA509A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1816EE"/>
    <w:pPr>
      <w:keepNext/>
      <w:spacing w:before="240" w:after="60"/>
      <w:outlineLvl w:val="3"/>
    </w:pPr>
    <w:rPr>
      <w:rFonts w:ascii="Times New (W1)" w:hAnsi="Times New (W1)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DA509A"/>
    <w:pPr>
      <w:keepNext/>
      <w:outlineLvl w:val="4"/>
    </w:pPr>
    <w:rPr>
      <w:szCs w:val="20"/>
      <w:u w:val="single"/>
      <w:lang w:eastAsia="en-US"/>
    </w:rPr>
  </w:style>
  <w:style w:type="paragraph" w:styleId="Nagwek6">
    <w:name w:val="heading 6"/>
    <w:basedOn w:val="Normalny"/>
    <w:next w:val="Normalny"/>
    <w:link w:val="Nagwek6Znak"/>
    <w:qFormat/>
    <w:rsid w:val="001816EE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1816EE"/>
    <w:pPr>
      <w:spacing w:before="240" w:after="60"/>
      <w:outlineLvl w:val="6"/>
    </w:pPr>
    <w:rPr>
      <w:rFonts w:ascii="Calibri" w:hAnsi="Calibri"/>
    </w:rPr>
  </w:style>
  <w:style w:type="paragraph" w:styleId="Nagwek8">
    <w:name w:val="heading 8"/>
    <w:basedOn w:val="Normalny"/>
    <w:next w:val="Normalny"/>
    <w:link w:val="Nagwek8Znak"/>
    <w:qFormat/>
    <w:rsid w:val="00DA509A"/>
    <w:pPr>
      <w:keepNext/>
      <w:ind w:left="720" w:firstLine="556"/>
      <w:outlineLvl w:val="7"/>
    </w:pPr>
    <w:rPr>
      <w:rFonts w:ascii="Verdana" w:hAnsi="Verdana"/>
      <w:b/>
      <w:i/>
      <w:sz w:val="20"/>
      <w:szCs w:val="20"/>
      <w:lang w:eastAsia="en-US"/>
    </w:rPr>
  </w:style>
  <w:style w:type="paragraph" w:styleId="Nagwek9">
    <w:name w:val="heading 9"/>
    <w:basedOn w:val="Normalny"/>
    <w:next w:val="Normalny"/>
    <w:link w:val="Nagwek9Znak"/>
    <w:qFormat/>
    <w:rsid w:val="00DA509A"/>
    <w:pPr>
      <w:keepNext/>
      <w:widowControl w:val="0"/>
      <w:autoSpaceDE w:val="0"/>
      <w:autoSpaceDN w:val="0"/>
      <w:adjustRightInd w:val="0"/>
      <w:jc w:val="center"/>
      <w:outlineLvl w:val="8"/>
    </w:pPr>
    <w:rPr>
      <w:sz w:val="3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541932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541932"/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qFormat/>
    <w:rsid w:val="00541932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uiPriority w:val="59"/>
    <w:rsid w:val="005419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rsid w:val="00541932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070743"/>
    <w:rPr>
      <w:rFonts w:ascii="Tahoma" w:hAnsi="Tahoma"/>
      <w:sz w:val="16"/>
      <w:szCs w:val="16"/>
    </w:rPr>
  </w:style>
  <w:style w:type="paragraph" w:customStyle="1" w:styleId="ZnakZnakZnakZnakZnakZnakZnakZnakZnak">
    <w:name w:val="Znak Znak Znak Znak Znak Znak Znak Znak Znak"/>
    <w:basedOn w:val="Normalny"/>
    <w:rsid w:val="00A81BE2"/>
  </w:style>
  <w:style w:type="paragraph" w:styleId="NormalnyWeb">
    <w:name w:val="Normal (Web)"/>
    <w:basedOn w:val="Normalny"/>
    <w:uiPriority w:val="99"/>
    <w:rsid w:val="00C359DA"/>
    <w:pPr>
      <w:spacing w:before="100" w:beforeAutospacing="1" w:after="100" w:afterAutospacing="1"/>
    </w:pPr>
  </w:style>
  <w:style w:type="character" w:customStyle="1" w:styleId="StopkaZnak">
    <w:name w:val="Stopka Znak"/>
    <w:link w:val="Stopka"/>
    <w:rsid w:val="00143610"/>
    <w:rPr>
      <w:sz w:val="24"/>
      <w:szCs w:val="24"/>
    </w:rPr>
  </w:style>
  <w:style w:type="character" w:customStyle="1" w:styleId="Nagwek1Znak">
    <w:name w:val="Nagłówek 1 Znak"/>
    <w:link w:val="Nagwek1"/>
    <w:rsid w:val="001816EE"/>
    <w:rPr>
      <w:rFonts w:ascii="Cambria" w:hAnsi="Cambria"/>
      <w:b/>
      <w:bCs/>
      <w:color w:val="365F91"/>
      <w:sz w:val="28"/>
      <w:szCs w:val="28"/>
    </w:rPr>
  </w:style>
  <w:style w:type="character" w:customStyle="1" w:styleId="Nagwek4Znak">
    <w:name w:val="Nagłówek 4 Znak"/>
    <w:link w:val="Nagwek4"/>
    <w:rsid w:val="001816EE"/>
    <w:rPr>
      <w:rFonts w:ascii="Times New (W1)" w:hAnsi="Times New (W1)" w:cs="Times New (W1)"/>
      <w:b/>
      <w:bCs/>
      <w:sz w:val="28"/>
      <w:szCs w:val="28"/>
    </w:rPr>
  </w:style>
  <w:style w:type="character" w:customStyle="1" w:styleId="Nagwek6Znak">
    <w:name w:val="Nagłówek 6 Znak"/>
    <w:link w:val="Nagwek6"/>
    <w:rsid w:val="001816EE"/>
    <w:rPr>
      <w:rFonts w:ascii="Calibri" w:hAnsi="Calibri"/>
      <w:b/>
      <w:bCs/>
      <w:sz w:val="22"/>
      <w:szCs w:val="22"/>
    </w:rPr>
  </w:style>
  <w:style w:type="character" w:customStyle="1" w:styleId="Nagwek7Znak">
    <w:name w:val="Nagłówek 7 Znak"/>
    <w:link w:val="Nagwek7"/>
    <w:rsid w:val="001816EE"/>
    <w:rPr>
      <w:rFonts w:ascii="Calibri" w:hAnsi="Calibri"/>
      <w:sz w:val="24"/>
      <w:szCs w:val="24"/>
    </w:r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816EE"/>
    <w:rPr>
      <w:sz w:val="24"/>
      <w:szCs w:val="24"/>
    </w:rPr>
  </w:style>
  <w:style w:type="paragraph" w:styleId="Tytu">
    <w:name w:val="Title"/>
    <w:aliases w:val=" Znak"/>
    <w:basedOn w:val="Normalny"/>
    <w:link w:val="TytuZnak"/>
    <w:qFormat/>
    <w:rsid w:val="001816EE"/>
    <w:pPr>
      <w:overflowPunct w:val="0"/>
      <w:autoSpaceDE w:val="0"/>
      <w:autoSpaceDN w:val="0"/>
      <w:adjustRightInd w:val="0"/>
      <w:jc w:val="center"/>
      <w:textAlignment w:val="baseline"/>
    </w:pPr>
    <w:rPr>
      <w:rFonts w:ascii="Garamond" w:hAnsi="Garamond"/>
      <w:b/>
      <w:bCs/>
    </w:rPr>
  </w:style>
  <w:style w:type="character" w:customStyle="1" w:styleId="TytuZnak">
    <w:name w:val="Tytuł Znak"/>
    <w:aliases w:val=" Znak Znak"/>
    <w:link w:val="Tytu"/>
    <w:rsid w:val="001816EE"/>
    <w:rPr>
      <w:rFonts w:ascii="Garamond" w:hAnsi="Garamond" w:cs="Garamond"/>
      <w:b/>
      <w:bCs/>
      <w:sz w:val="24"/>
      <w:szCs w:val="24"/>
    </w:rPr>
  </w:style>
  <w:style w:type="paragraph" w:styleId="Akapitzlist">
    <w:name w:val="List Paragraph"/>
    <w:basedOn w:val="Normalny"/>
    <w:uiPriority w:val="34"/>
    <w:qFormat/>
    <w:rsid w:val="001816EE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rsid w:val="001816EE"/>
    <w:pPr>
      <w:jc w:val="center"/>
    </w:pPr>
    <w:rPr>
      <w:rFonts w:ascii="Verdana" w:eastAsia="Batang" w:hAnsi="Verdana"/>
      <w:smallCaps/>
      <w:sz w:val="32"/>
      <w:szCs w:val="32"/>
    </w:rPr>
  </w:style>
  <w:style w:type="character" w:customStyle="1" w:styleId="TekstpodstawowyZnak">
    <w:name w:val="Tekst podstawowy Znak"/>
    <w:link w:val="Tekstpodstawowy"/>
    <w:rsid w:val="001816EE"/>
    <w:rPr>
      <w:rFonts w:ascii="Verdana" w:eastAsia="Batang" w:hAnsi="Verdana" w:cs="Verdana"/>
      <w:smallCaps/>
      <w:sz w:val="32"/>
      <w:szCs w:val="32"/>
    </w:rPr>
  </w:style>
  <w:style w:type="paragraph" w:styleId="Tekstpodstawowy3">
    <w:name w:val="Body Text 3"/>
    <w:basedOn w:val="Normalny"/>
    <w:link w:val="Tekstpodstawowy3Znak"/>
    <w:unhideWhenUsed/>
    <w:rsid w:val="001816EE"/>
    <w:pPr>
      <w:spacing w:after="120"/>
    </w:pPr>
    <w:rPr>
      <w:rFonts w:ascii="Times New (W1)" w:hAnsi="Times New (W1)"/>
      <w:sz w:val="16"/>
      <w:szCs w:val="16"/>
    </w:rPr>
  </w:style>
  <w:style w:type="character" w:customStyle="1" w:styleId="Tekstpodstawowy3Znak">
    <w:name w:val="Tekst podstawowy 3 Znak"/>
    <w:link w:val="Tekstpodstawowy3"/>
    <w:rsid w:val="001816EE"/>
    <w:rPr>
      <w:rFonts w:ascii="Times New (W1)" w:hAnsi="Times New (W1)" w:cs="Times New (W1)"/>
      <w:sz w:val="16"/>
      <w:szCs w:val="16"/>
    </w:rPr>
  </w:style>
  <w:style w:type="paragraph" w:customStyle="1" w:styleId="pkt">
    <w:name w:val="pkt"/>
    <w:basedOn w:val="Normalny"/>
    <w:rsid w:val="001816EE"/>
    <w:pPr>
      <w:spacing w:before="60" w:after="60"/>
      <w:ind w:left="851" w:hanging="295"/>
      <w:jc w:val="both"/>
    </w:pPr>
    <w:rPr>
      <w:rFonts w:eastAsia="Calibri"/>
    </w:rPr>
  </w:style>
  <w:style w:type="paragraph" w:customStyle="1" w:styleId="ust">
    <w:name w:val="ust"/>
    <w:rsid w:val="001816EE"/>
    <w:pPr>
      <w:spacing w:before="60" w:after="60"/>
      <w:ind w:left="426" w:hanging="284"/>
      <w:jc w:val="both"/>
    </w:pPr>
    <w:rPr>
      <w:rFonts w:eastAsia="Calibri"/>
      <w:sz w:val="24"/>
      <w:szCs w:val="24"/>
    </w:rPr>
  </w:style>
  <w:style w:type="paragraph" w:customStyle="1" w:styleId="Akapitzlist2">
    <w:name w:val="Akapit z listą2"/>
    <w:basedOn w:val="Normalny"/>
    <w:rsid w:val="001816EE"/>
    <w:pPr>
      <w:ind w:left="720"/>
    </w:pPr>
    <w:rPr>
      <w:rFonts w:eastAsia="Calibri"/>
    </w:rPr>
  </w:style>
  <w:style w:type="paragraph" w:styleId="Bezodstpw">
    <w:name w:val="No Spacing"/>
    <w:qFormat/>
    <w:rsid w:val="001816EE"/>
    <w:rPr>
      <w:rFonts w:eastAsia="Calibri"/>
      <w:sz w:val="24"/>
      <w:szCs w:val="24"/>
    </w:rPr>
  </w:style>
  <w:style w:type="character" w:customStyle="1" w:styleId="FontStyle46">
    <w:name w:val="Font Style46"/>
    <w:uiPriority w:val="99"/>
    <w:rsid w:val="001816EE"/>
    <w:rPr>
      <w:rFonts w:ascii="Times New Roman" w:hAnsi="Times New Roman" w:cs="Times New Roman"/>
      <w:sz w:val="22"/>
      <w:szCs w:val="22"/>
    </w:rPr>
  </w:style>
  <w:style w:type="paragraph" w:styleId="Lista">
    <w:name w:val="List"/>
    <w:basedOn w:val="Normalny"/>
    <w:rsid w:val="001816EE"/>
    <w:pPr>
      <w:ind w:left="283" w:hanging="283"/>
    </w:pPr>
    <w:rPr>
      <w:sz w:val="20"/>
      <w:szCs w:val="20"/>
    </w:rPr>
  </w:style>
  <w:style w:type="character" w:styleId="Odwoaniedokomentarza">
    <w:name w:val="annotation reference"/>
    <w:rsid w:val="00B01A2A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01A2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B01A2A"/>
  </w:style>
  <w:style w:type="paragraph" w:styleId="Tematkomentarza">
    <w:name w:val="annotation subject"/>
    <w:basedOn w:val="Tekstkomentarza"/>
    <w:next w:val="Tekstkomentarza"/>
    <w:link w:val="TematkomentarzaZnak"/>
    <w:rsid w:val="00B01A2A"/>
    <w:rPr>
      <w:b/>
      <w:bCs/>
    </w:rPr>
  </w:style>
  <w:style w:type="character" w:customStyle="1" w:styleId="TematkomentarzaZnak">
    <w:name w:val="Temat komentarza Znak"/>
    <w:link w:val="Tematkomentarza"/>
    <w:rsid w:val="00B01A2A"/>
    <w:rPr>
      <w:b/>
      <w:bCs/>
    </w:rPr>
  </w:style>
  <w:style w:type="paragraph" w:customStyle="1" w:styleId="Default">
    <w:name w:val="Default"/>
    <w:rsid w:val="009F7330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ZnakZnakZnakZnakZnakZnakZnakZnakZnak0">
    <w:name w:val="Znak Znak Znak Znak Znak Znak Znak Znak Znak"/>
    <w:basedOn w:val="Normalny"/>
    <w:rsid w:val="00720FCE"/>
  </w:style>
  <w:style w:type="paragraph" w:styleId="Spistreci2">
    <w:name w:val="toc 2"/>
    <w:basedOn w:val="Normalny"/>
    <w:next w:val="Normalny"/>
    <w:autoRedefine/>
    <w:uiPriority w:val="39"/>
    <w:rsid w:val="00EB6F6F"/>
    <w:pPr>
      <w:tabs>
        <w:tab w:val="left" w:pos="0"/>
        <w:tab w:val="right" w:leader="dot" w:pos="8789"/>
      </w:tabs>
      <w:snapToGrid w:val="0"/>
      <w:spacing w:afterLines="40" w:line="252" w:lineRule="auto"/>
      <w:ind w:left="1134" w:hanging="1134"/>
      <w:jc w:val="both"/>
    </w:pPr>
    <w:rPr>
      <w:rFonts w:ascii="Calibri" w:hAnsi="Calibri"/>
      <w:sz w:val="20"/>
      <w:szCs w:val="22"/>
      <w:lang w:eastAsia="en-US" w:bidi="en-US"/>
    </w:rPr>
  </w:style>
  <w:style w:type="paragraph" w:customStyle="1" w:styleId="Tekstpodstawowywcity21">
    <w:name w:val="Tekst podstawowy wcięty 21"/>
    <w:basedOn w:val="Normalny"/>
    <w:rsid w:val="00EB6F6F"/>
    <w:pPr>
      <w:suppressAutoHyphens/>
      <w:spacing w:line="360" w:lineRule="auto"/>
      <w:ind w:left="360"/>
      <w:jc w:val="both"/>
    </w:pPr>
    <w:rPr>
      <w:szCs w:val="20"/>
      <w:lang w:eastAsia="ar-SA"/>
    </w:rPr>
  </w:style>
  <w:style w:type="character" w:customStyle="1" w:styleId="Nagwek3Znak">
    <w:name w:val="Nagłówek 3 Znak"/>
    <w:aliases w:val="Nagłówek 3 Znak Znak Znak Znak Znak Znak Znak Znak Znak Znak Znak Znak Znak Znak Znak Znak Znak Znak Znak Znak Znak1"/>
    <w:link w:val="Nagwek3"/>
    <w:rsid w:val="00DA509A"/>
    <w:rPr>
      <w:rFonts w:ascii="Cambria" w:eastAsia="Times New Roman" w:hAnsi="Cambria" w:cs="Times New Roman"/>
      <w:b/>
      <w:bCs/>
      <w:sz w:val="26"/>
      <w:szCs w:val="26"/>
    </w:rPr>
  </w:style>
  <w:style w:type="paragraph" w:styleId="Tekstpodstawowy2">
    <w:name w:val="Body Text 2"/>
    <w:basedOn w:val="Normalny"/>
    <w:link w:val="Tekstpodstawowy2Znak"/>
    <w:rsid w:val="00DA509A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rsid w:val="00DA509A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rsid w:val="00DA509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rsid w:val="00DA509A"/>
    <w:rPr>
      <w:sz w:val="16"/>
      <w:szCs w:val="16"/>
    </w:rPr>
  </w:style>
  <w:style w:type="character" w:customStyle="1" w:styleId="Nagwek2Znak">
    <w:name w:val="Nagłówek 2 Znak"/>
    <w:link w:val="Nagwek2"/>
    <w:rsid w:val="00DA509A"/>
    <w:rPr>
      <w:rFonts w:ascii="Calibri" w:eastAsia="Calibri" w:hAnsi="Calibri"/>
      <w:b/>
      <w:sz w:val="24"/>
      <w:lang w:eastAsia="en-US"/>
    </w:rPr>
  </w:style>
  <w:style w:type="character" w:customStyle="1" w:styleId="Nagwek5Znak">
    <w:name w:val="Nagłówek 5 Znak"/>
    <w:link w:val="Nagwek5"/>
    <w:rsid w:val="00DA509A"/>
    <w:rPr>
      <w:sz w:val="24"/>
      <w:u w:val="single"/>
      <w:lang w:eastAsia="en-US"/>
    </w:rPr>
  </w:style>
  <w:style w:type="character" w:customStyle="1" w:styleId="Nagwek8Znak">
    <w:name w:val="Nagłówek 8 Znak"/>
    <w:link w:val="Nagwek8"/>
    <w:rsid w:val="00DA509A"/>
    <w:rPr>
      <w:rFonts w:ascii="Verdana" w:hAnsi="Verdana"/>
      <w:b/>
      <w:i/>
      <w:lang w:eastAsia="en-US"/>
    </w:rPr>
  </w:style>
  <w:style w:type="character" w:customStyle="1" w:styleId="Nagwek9Znak">
    <w:name w:val="Nagłówek 9 Znak"/>
    <w:link w:val="Nagwek9"/>
    <w:rsid w:val="00DA509A"/>
    <w:rPr>
      <w:sz w:val="32"/>
    </w:rPr>
  </w:style>
  <w:style w:type="character" w:customStyle="1" w:styleId="TekstdymkaZnak">
    <w:name w:val="Tekst dymka Znak"/>
    <w:link w:val="Tekstdymka"/>
    <w:uiPriority w:val="99"/>
    <w:semiHidden/>
    <w:rsid w:val="00DA509A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rsid w:val="00DA509A"/>
    <w:pPr>
      <w:ind w:left="360"/>
    </w:pPr>
    <w:rPr>
      <w:sz w:val="28"/>
      <w:szCs w:val="20"/>
      <w:lang w:eastAsia="en-US"/>
    </w:rPr>
  </w:style>
  <w:style w:type="character" w:customStyle="1" w:styleId="TekstpodstawowywcityZnak">
    <w:name w:val="Tekst podstawowy wcięty Znak"/>
    <w:link w:val="Tekstpodstawowywcity"/>
    <w:rsid w:val="00DA509A"/>
    <w:rPr>
      <w:sz w:val="28"/>
      <w:lang w:eastAsia="en-US"/>
    </w:rPr>
  </w:style>
  <w:style w:type="paragraph" w:styleId="Tekstpodstawowywcity2">
    <w:name w:val="Body Text Indent 2"/>
    <w:basedOn w:val="Normalny"/>
    <w:link w:val="Tekstpodstawowywcity2Znak"/>
    <w:rsid w:val="00DA509A"/>
    <w:pPr>
      <w:ind w:left="360"/>
      <w:jc w:val="both"/>
    </w:pPr>
    <w:rPr>
      <w:szCs w:val="20"/>
      <w:lang w:eastAsia="en-US"/>
    </w:rPr>
  </w:style>
  <w:style w:type="character" w:customStyle="1" w:styleId="Tekstpodstawowywcity2Znak">
    <w:name w:val="Tekst podstawowy wcięty 2 Znak"/>
    <w:link w:val="Tekstpodstawowywcity2"/>
    <w:rsid w:val="00DA509A"/>
    <w:rPr>
      <w:sz w:val="24"/>
      <w:lang w:eastAsia="en-US"/>
    </w:rPr>
  </w:style>
  <w:style w:type="paragraph" w:styleId="Podtytu">
    <w:name w:val="Subtitle"/>
    <w:basedOn w:val="Normalny"/>
    <w:link w:val="PodtytuZnak"/>
    <w:qFormat/>
    <w:rsid w:val="00DA509A"/>
    <w:pPr>
      <w:jc w:val="center"/>
    </w:pPr>
    <w:rPr>
      <w:b/>
      <w:sz w:val="26"/>
      <w:szCs w:val="20"/>
      <w:lang w:eastAsia="en-US"/>
    </w:rPr>
  </w:style>
  <w:style w:type="character" w:customStyle="1" w:styleId="PodtytuZnak">
    <w:name w:val="Podtytuł Znak"/>
    <w:link w:val="Podtytu"/>
    <w:rsid w:val="00DA509A"/>
    <w:rPr>
      <w:b/>
      <w:sz w:val="26"/>
      <w:lang w:eastAsia="en-US"/>
    </w:rPr>
  </w:style>
  <w:style w:type="paragraph" w:customStyle="1" w:styleId="ProPublico1">
    <w:name w:val="ProPublico1"/>
    <w:basedOn w:val="Normalny"/>
    <w:rsid w:val="00DA509A"/>
    <w:pPr>
      <w:spacing w:line="360" w:lineRule="auto"/>
      <w:jc w:val="both"/>
      <w:outlineLvl w:val="0"/>
    </w:pPr>
    <w:rPr>
      <w:rFonts w:ascii="Arial" w:hAnsi="Arial"/>
      <w:b/>
      <w:noProof/>
      <w:sz w:val="22"/>
      <w:szCs w:val="20"/>
    </w:rPr>
  </w:style>
  <w:style w:type="paragraph" w:customStyle="1" w:styleId="Tekstpodstawowy21">
    <w:name w:val="Tekst podstawowy 21"/>
    <w:basedOn w:val="Normalny"/>
    <w:rsid w:val="00DA509A"/>
    <w:pPr>
      <w:widowControl w:val="0"/>
      <w:jc w:val="both"/>
    </w:pPr>
    <w:rPr>
      <w:rFonts w:ascii="Arial" w:hAnsi="Arial"/>
      <w:sz w:val="22"/>
      <w:szCs w:val="20"/>
    </w:rPr>
  </w:style>
  <w:style w:type="paragraph" w:styleId="Tekstblokowy">
    <w:name w:val="Block Text"/>
    <w:basedOn w:val="Normalny"/>
    <w:rsid w:val="00DA509A"/>
    <w:pPr>
      <w:overflowPunct w:val="0"/>
      <w:autoSpaceDE w:val="0"/>
      <w:autoSpaceDN w:val="0"/>
      <w:adjustRightInd w:val="0"/>
      <w:ind w:left="308" w:right="758"/>
      <w:textAlignment w:val="baseline"/>
    </w:pPr>
    <w:rPr>
      <w:sz w:val="22"/>
      <w:szCs w:val="20"/>
    </w:rPr>
  </w:style>
  <w:style w:type="paragraph" w:customStyle="1" w:styleId="pkt1">
    <w:name w:val="pkt1"/>
    <w:basedOn w:val="pkt"/>
    <w:rsid w:val="00DA509A"/>
    <w:pPr>
      <w:ind w:left="850" w:hanging="425"/>
    </w:pPr>
    <w:rPr>
      <w:rFonts w:eastAsia="Times New Roman"/>
      <w:szCs w:val="20"/>
    </w:rPr>
  </w:style>
  <w:style w:type="character" w:styleId="UyteHipercze">
    <w:name w:val="FollowedHyperlink"/>
    <w:rsid w:val="00DA509A"/>
    <w:rPr>
      <w:color w:val="800080"/>
      <w:u w:val="single"/>
    </w:rPr>
  </w:style>
  <w:style w:type="paragraph" w:customStyle="1" w:styleId="FR3">
    <w:name w:val="FR3"/>
    <w:rsid w:val="00DA509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2"/>
      <w:szCs w:val="12"/>
    </w:rPr>
  </w:style>
  <w:style w:type="character" w:customStyle="1" w:styleId="Nagwek2ZnakZnakZnakZnakZnakZnakZnakZnakZnakZnakZnakZnakZnakZnakZnakZnakZnakZnakZnakZnakZnakZnakZnak">
    <w:name w:val="Nagłówek 2 Znak Znak Znak Znak Znak Znak Znak Znak Znak Znak Znak Znak Znak Znak Znak Znak Znak Znak Znak Znak Znak Znak Znak"/>
    <w:aliases w:val="Nagłówek 2 Znak Znak Znak Znak Znak Znak Znak Znak Znak Znak Znak Znak Znak Znak Znak Znak Znak Znak Znak Znak Znak Zn"/>
    <w:rsid w:val="00DA509A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character" w:customStyle="1" w:styleId="Nagwek3ZnakZnakZnakZnakZnakZnakZnakZnakZnakZnakZnakZnakZnakZnakZnakZnakZnakZnakZnakZnakZnak">
    <w:name w:val="Nagłówek 3 Znak Znak Znak Znak Znak Znak Znak Znak Znak Znak Znak Znak Znak Znak Znak Znak Znak Znak Znak Znak Znak"/>
    <w:aliases w:val="Nagłówek 3 Znak Znak Znak Znak Znak Znak Znak Znak Znak Znak Znak Znak Znak Znak Znak Znak Znak Znak Znak Znak Znak Znak"/>
    <w:rsid w:val="00DA509A"/>
    <w:rPr>
      <w:rFonts w:ascii="Arial" w:hAnsi="Arial" w:cs="Arial"/>
      <w:b/>
      <w:bCs/>
      <w:sz w:val="26"/>
      <w:szCs w:val="26"/>
      <w:lang w:val="pl-PL" w:eastAsia="pl-PL" w:bidi="ar-SA"/>
    </w:rPr>
  </w:style>
  <w:style w:type="paragraph" w:styleId="Spistreci1">
    <w:name w:val="toc 1"/>
    <w:basedOn w:val="Normalny"/>
    <w:next w:val="Normalny"/>
    <w:autoRedefine/>
    <w:rsid w:val="00DA509A"/>
    <w:pPr>
      <w:tabs>
        <w:tab w:val="right" w:leader="underscore" w:pos="9062"/>
      </w:tabs>
      <w:spacing w:before="120"/>
      <w:jc w:val="center"/>
    </w:pPr>
    <w:rPr>
      <w:b/>
      <w:bCs/>
      <w:i/>
      <w:iCs/>
    </w:rPr>
  </w:style>
  <w:style w:type="paragraph" w:styleId="Tekstprzypisudolnego">
    <w:name w:val="footnote text"/>
    <w:basedOn w:val="Normalny"/>
    <w:link w:val="TekstprzypisudolnegoZnak"/>
    <w:rsid w:val="00DA509A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DA509A"/>
  </w:style>
  <w:style w:type="character" w:styleId="Odwoanieprzypisudolnego">
    <w:name w:val="footnote reference"/>
    <w:rsid w:val="00DA509A"/>
    <w:rPr>
      <w:vertAlign w:val="superscript"/>
    </w:rPr>
  </w:style>
  <w:style w:type="paragraph" w:customStyle="1" w:styleId="Nagwekstrony">
    <w:name w:val="Nag?—wek strony"/>
    <w:basedOn w:val="Normalny"/>
    <w:rsid w:val="00DA509A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rsid w:val="00DA509A"/>
    <w:pPr>
      <w:widowControl w:val="0"/>
      <w:spacing w:before="120" w:line="240" w:lineRule="exact"/>
      <w:jc w:val="center"/>
    </w:pPr>
    <w:rPr>
      <w:rFonts w:ascii="Arial" w:hAnsi="Arial"/>
      <w:sz w:val="20"/>
      <w:szCs w:val="20"/>
      <w:lang w:val="cs-CZ"/>
    </w:rPr>
  </w:style>
  <w:style w:type="paragraph" w:customStyle="1" w:styleId="Znak">
    <w:name w:val="Znak"/>
    <w:basedOn w:val="Normalny"/>
    <w:uiPriority w:val="99"/>
    <w:rsid w:val="00DA509A"/>
  </w:style>
  <w:style w:type="paragraph" w:customStyle="1" w:styleId="Style3">
    <w:name w:val="Style3"/>
    <w:basedOn w:val="Normalny"/>
    <w:uiPriority w:val="99"/>
    <w:rsid w:val="00DA509A"/>
    <w:pPr>
      <w:widowControl w:val="0"/>
      <w:autoSpaceDE w:val="0"/>
      <w:autoSpaceDN w:val="0"/>
      <w:adjustRightInd w:val="0"/>
      <w:spacing w:line="341" w:lineRule="exact"/>
    </w:pPr>
    <w:rPr>
      <w:rFonts w:ascii="Georgia" w:hAnsi="Georgia"/>
    </w:rPr>
  </w:style>
  <w:style w:type="character" w:customStyle="1" w:styleId="FontStyle12">
    <w:name w:val="Font Style12"/>
    <w:uiPriority w:val="99"/>
    <w:rsid w:val="00DA509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3">
    <w:name w:val="Font Style23"/>
    <w:uiPriority w:val="99"/>
    <w:rsid w:val="00DA509A"/>
    <w:rPr>
      <w:rFonts w:ascii="Times New Roman" w:hAnsi="Times New Roman" w:cs="Times New Roman"/>
      <w:sz w:val="22"/>
      <w:szCs w:val="22"/>
    </w:rPr>
  </w:style>
  <w:style w:type="character" w:customStyle="1" w:styleId="FontStyle27">
    <w:name w:val="Font Style27"/>
    <w:uiPriority w:val="99"/>
    <w:rsid w:val="00DA509A"/>
    <w:rPr>
      <w:rFonts w:ascii="Times New Roman" w:hAnsi="Times New Roman" w:cs="Times New Roman"/>
      <w:b/>
      <w:bCs/>
      <w:sz w:val="22"/>
      <w:szCs w:val="22"/>
    </w:rPr>
  </w:style>
  <w:style w:type="paragraph" w:customStyle="1" w:styleId="Standard">
    <w:name w:val="Standard"/>
    <w:rsid w:val="00DA509A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Zawartotabeli">
    <w:name w:val="Zawartość tabeli"/>
    <w:basedOn w:val="Normalny"/>
    <w:rsid w:val="00DA509A"/>
    <w:pPr>
      <w:widowControl w:val="0"/>
      <w:suppressLineNumbers/>
      <w:suppressAutoHyphens/>
    </w:pPr>
    <w:rPr>
      <w:rFonts w:eastAsia="Arial Unicode MS"/>
      <w:kern w:val="1"/>
    </w:rPr>
  </w:style>
  <w:style w:type="character" w:customStyle="1" w:styleId="FontStyle21">
    <w:name w:val="Font Style21"/>
    <w:uiPriority w:val="99"/>
    <w:rsid w:val="00DA509A"/>
    <w:rPr>
      <w:rFonts w:ascii="Bookman Old Style" w:hAnsi="Bookman Old Style" w:cs="Bookman Old Style"/>
      <w:b/>
      <w:bCs/>
      <w:sz w:val="16"/>
      <w:szCs w:val="16"/>
    </w:rPr>
  </w:style>
  <w:style w:type="paragraph" w:styleId="Wcicienormalne">
    <w:name w:val="Normal Indent"/>
    <w:basedOn w:val="Normalny"/>
    <w:rsid w:val="00DA509A"/>
    <w:pPr>
      <w:ind w:left="708"/>
    </w:pPr>
    <w:rPr>
      <w:rFonts w:ascii="Arial" w:hAnsi="Arial"/>
      <w:sz w:val="20"/>
      <w:szCs w:val="20"/>
      <w:lang w:val="en-GB"/>
    </w:rPr>
  </w:style>
  <w:style w:type="paragraph" w:customStyle="1" w:styleId="normaltableau">
    <w:name w:val="normal_tableau"/>
    <w:basedOn w:val="Normalny"/>
    <w:rsid w:val="00DA509A"/>
    <w:pPr>
      <w:spacing w:before="120" w:after="120"/>
      <w:jc w:val="both"/>
    </w:pPr>
    <w:rPr>
      <w:rFonts w:ascii="Optima" w:hAnsi="Optima"/>
      <w:sz w:val="22"/>
      <w:szCs w:val="20"/>
      <w:lang w:val="en-GB"/>
    </w:rPr>
  </w:style>
  <w:style w:type="paragraph" w:styleId="Zwykytekst">
    <w:name w:val="Plain Text"/>
    <w:basedOn w:val="Normalny"/>
    <w:link w:val="ZwykytekstZnak"/>
    <w:uiPriority w:val="99"/>
    <w:unhideWhenUsed/>
    <w:rsid w:val="00DA509A"/>
    <w:rPr>
      <w:rFonts w:ascii="Garamond" w:eastAsia="Calibri" w:hAnsi="Garamond"/>
      <w:szCs w:val="21"/>
      <w:lang w:eastAsia="en-US"/>
    </w:rPr>
  </w:style>
  <w:style w:type="character" w:customStyle="1" w:styleId="ZwykytekstZnak">
    <w:name w:val="Zwykły tekst Znak"/>
    <w:link w:val="Zwykytekst"/>
    <w:uiPriority w:val="99"/>
    <w:rsid w:val="00DA509A"/>
    <w:rPr>
      <w:rFonts w:ascii="Garamond" w:eastAsia="Calibri" w:hAnsi="Garamond"/>
      <w:sz w:val="24"/>
      <w:szCs w:val="21"/>
      <w:lang w:eastAsia="en-US"/>
    </w:rPr>
  </w:style>
  <w:style w:type="paragraph" w:styleId="Lista5">
    <w:name w:val="List 5"/>
    <w:basedOn w:val="Normalny"/>
    <w:uiPriority w:val="99"/>
    <w:unhideWhenUsed/>
    <w:rsid w:val="00DA509A"/>
    <w:pPr>
      <w:ind w:left="1415" w:hanging="283"/>
      <w:contextualSpacing/>
    </w:pPr>
    <w:rPr>
      <w:sz w:val="28"/>
      <w:szCs w:val="20"/>
      <w:lang w:eastAsia="en-US"/>
    </w:rPr>
  </w:style>
  <w:style w:type="character" w:customStyle="1" w:styleId="FontStyle32">
    <w:name w:val="Font Style32"/>
    <w:rsid w:val="00DA509A"/>
    <w:rPr>
      <w:rFonts w:ascii="Arial Unicode MS" w:eastAsia="Arial Unicode MS" w:hAnsi="Arial Unicode MS" w:cs="Arial Unicode MS"/>
      <w:sz w:val="14"/>
      <w:szCs w:val="14"/>
    </w:rPr>
  </w:style>
  <w:style w:type="character" w:customStyle="1" w:styleId="FontStyle30">
    <w:name w:val="Font Style30"/>
    <w:rsid w:val="00DA509A"/>
    <w:rPr>
      <w:rFonts w:ascii="Arial Unicode MS" w:eastAsia="Arial Unicode MS" w:hAnsi="Arial Unicode MS" w:cs="Arial Unicode MS"/>
      <w:b/>
      <w:bCs/>
      <w:sz w:val="14"/>
      <w:szCs w:val="14"/>
    </w:rPr>
  </w:style>
  <w:style w:type="paragraph" w:customStyle="1" w:styleId="Style4">
    <w:name w:val="Style4"/>
    <w:basedOn w:val="Normalny"/>
    <w:rsid w:val="00DA509A"/>
    <w:pPr>
      <w:widowControl w:val="0"/>
      <w:suppressAutoHyphens/>
      <w:autoSpaceDE w:val="0"/>
      <w:spacing w:line="398" w:lineRule="exact"/>
    </w:pPr>
    <w:rPr>
      <w:rFonts w:ascii="Arial Unicode MS" w:eastAsia="Arial Unicode MS" w:hAnsi="Arial Unicode MS" w:cs="Arial Unicode MS"/>
      <w:kern w:val="1"/>
      <w:lang w:eastAsia="hi-IN" w:bidi="hi-IN"/>
    </w:rPr>
  </w:style>
  <w:style w:type="paragraph" w:customStyle="1" w:styleId="Style5">
    <w:name w:val="Style5"/>
    <w:basedOn w:val="Normalny"/>
    <w:rsid w:val="00DA509A"/>
    <w:pPr>
      <w:widowControl w:val="0"/>
      <w:suppressAutoHyphens/>
      <w:autoSpaceDE w:val="0"/>
      <w:spacing w:line="195" w:lineRule="exact"/>
      <w:jc w:val="both"/>
    </w:pPr>
    <w:rPr>
      <w:rFonts w:ascii="Arial Unicode MS" w:eastAsia="Arial Unicode MS" w:hAnsi="Arial Unicode MS" w:cs="Arial Unicode MS"/>
      <w:kern w:val="1"/>
      <w:lang w:eastAsia="hi-IN" w:bidi="hi-IN"/>
    </w:rPr>
  </w:style>
  <w:style w:type="character" w:customStyle="1" w:styleId="bbcsize1">
    <w:name w:val="bbc_size1"/>
    <w:basedOn w:val="Domylnaczcionkaakapitu"/>
    <w:rsid w:val="00D37E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6031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8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1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1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1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9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c8dcf4e2a454a385c7ae3a9d5323d1e5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c1929264da8af7e254eff17891860129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E877399-4DBA-41B3-8F9C-667621CF6178}">
  <ds:schemaRefs>
    <ds:schemaRef ds:uri="http://schemas.microsoft.com/office/2006/metadata/properties"/>
    <ds:schemaRef ds:uri="http://schemas.microsoft.com/office/infopath/2007/PartnerControls"/>
    <ds:schemaRef ds:uri="bd155054-772e-4cf4-9f0e-8a32a9d0e2ad"/>
    <ds:schemaRef ds:uri="147221e5-76b2-4806-a46b-4cccc38c7e2f"/>
  </ds:schemaRefs>
</ds:datastoreItem>
</file>

<file path=customXml/itemProps2.xml><?xml version="1.0" encoding="utf-8"?>
<ds:datastoreItem xmlns:ds="http://schemas.openxmlformats.org/officeDocument/2006/customXml" ds:itemID="{ED0FDC5B-E307-49F5-8986-C2F51011BB4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E8FF2CF-A002-4EAE-B349-2898D2EB4C5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D8007B3-5500-45CD-B298-42C99CC8AD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642</Words>
  <Characters>3852</Characters>
  <Application>Microsoft Office Word</Application>
  <DocSecurity>0</DocSecurity>
  <Lines>32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</dc:creator>
  <cp:lastModifiedBy>Krzysztof Pawlik</cp:lastModifiedBy>
  <cp:revision>19</cp:revision>
  <cp:lastPrinted>2020-12-21T17:21:00Z</cp:lastPrinted>
  <dcterms:created xsi:type="dcterms:W3CDTF">2023-11-22T12:53:00Z</dcterms:created>
  <dcterms:modified xsi:type="dcterms:W3CDTF">2024-05-10T07:10:00Z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0x01010081369C429A61FB4B82131E14F5981693</vt:lpwstr>
  </property>
  <property fmtid="{D5CDD505-2E9C-101B-9397-08002B2CF9AE}" pid="3" name="MediaServiceImageTags">
    <vt:lpwstr/>
  </property>
</Properties>
</file>