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7A2FA" w14:textId="77777777" w:rsidR="00625D30" w:rsidRDefault="00702AEA" w:rsidP="00625D30">
      <w:pPr>
        <w:pStyle w:val="NormalnyWeb"/>
        <w:spacing w:before="0" w:after="0"/>
        <w:ind w:left="709"/>
        <w:rPr>
          <w:color w:val="000000"/>
        </w:rPr>
      </w:pPr>
      <w:r w:rsidRPr="008A4032">
        <w:rPr>
          <w:rStyle w:val="Pogrubienie"/>
          <w:rFonts w:ascii="Arial" w:hAnsi="Arial" w:cs="Arial"/>
        </w:rPr>
        <w:t xml:space="preserve">Nr referencyjny nadany sprawie przez Zamawiającego: </w:t>
      </w:r>
      <w:r w:rsidR="00625D30" w:rsidRPr="00F30088">
        <w:rPr>
          <w:rStyle w:val="Pogrubienie1"/>
          <w:rFonts w:ascii="Arial" w:hAnsi="Arial" w:cs="Arial"/>
          <w:color w:val="000000"/>
        </w:rPr>
        <w:t>272</w:t>
      </w:r>
      <w:r w:rsidR="00625D30">
        <w:rPr>
          <w:rStyle w:val="Pogrubienie1"/>
          <w:rFonts w:ascii="Arial" w:hAnsi="Arial" w:cs="Arial"/>
          <w:color w:val="000000"/>
        </w:rPr>
        <w:t>2/2023</w:t>
      </w:r>
    </w:p>
    <w:p w14:paraId="31324D08" w14:textId="77777777" w:rsidR="00625D30" w:rsidRDefault="00625D30" w:rsidP="00625D30">
      <w:pPr>
        <w:pStyle w:val="NormalnyWeb"/>
        <w:spacing w:before="0" w:after="0"/>
        <w:ind w:left="709"/>
        <w:rPr>
          <w:color w:val="000000"/>
        </w:rPr>
      </w:pPr>
    </w:p>
    <w:p w14:paraId="3BFB9B34" w14:textId="77777777" w:rsidR="00625D30" w:rsidRDefault="00625D30" w:rsidP="00625D30">
      <w:pPr>
        <w:pStyle w:val="NormalnyWeb"/>
        <w:spacing w:before="0" w:after="0"/>
        <w:ind w:left="709"/>
        <w:rPr>
          <w:color w:val="000000"/>
        </w:rPr>
      </w:pPr>
    </w:p>
    <w:p w14:paraId="02B10AF4" w14:textId="77777777" w:rsidR="00625D30" w:rsidRDefault="00625D30" w:rsidP="00625D30">
      <w:pPr>
        <w:pStyle w:val="NormalnyWeb"/>
        <w:spacing w:before="0" w:after="0"/>
        <w:ind w:left="709"/>
        <w:rPr>
          <w:color w:val="000000"/>
        </w:rPr>
      </w:pPr>
    </w:p>
    <w:p w14:paraId="625A4B26" w14:textId="3E7DFF1F" w:rsidR="00702AEA" w:rsidRPr="00625D30" w:rsidRDefault="00702AEA" w:rsidP="00625D30">
      <w:pPr>
        <w:pStyle w:val="NormalnyWeb"/>
        <w:spacing w:before="0" w:after="0"/>
        <w:ind w:left="709"/>
        <w:jc w:val="center"/>
        <w:rPr>
          <w:color w:val="000000"/>
        </w:rPr>
      </w:pPr>
      <w:r w:rsidRPr="008A4032">
        <w:rPr>
          <w:rFonts w:ascii="Arial" w:hAnsi="Arial" w:cs="Arial"/>
          <w:b/>
          <w:bCs/>
          <w:color w:val="000000"/>
        </w:rPr>
        <w:t>SPECYFIKACJA WARUNKÓW</w:t>
      </w:r>
      <w:r w:rsidRPr="008A4032">
        <w:rPr>
          <w:rFonts w:ascii="Arial" w:hAnsi="Arial" w:cs="Arial"/>
          <w:color w:val="000000"/>
        </w:rPr>
        <w:t xml:space="preserve"> </w:t>
      </w:r>
      <w:r w:rsidRPr="008A4032">
        <w:rPr>
          <w:rFonts w:ascii="Arial" w:hAnsi="Arial" w:cs="Arial"/>
          <w:b/>
          <w:bCs/>
          <w:color w:val="000000"/>
        </w:rPr>
        <w:t>ZAMÓWIENIA</w:t>
      </w:r>
    </w:p>
    <w:p w14:paraId="09C4E23C" w14:textId="0F6AECCE" w:rsidR="00702AEA" w:rsidRPr="008A4032" w:rsidRDefault="00702AEA" w:rsidP="008A4032">
      <w:pPr>
        <w:pStyle w:val="NormalnyWeb"/>
        <w:spacing w:before="0" w:after="0" w:line="360" w:lineRule="auto"/>
        <w:jc w:val="center"/>
        <w:rPr>
          <w:rFonts w:ascii="Arial" w:hAnsi="Arial" w:cs="Arial"/>
        </w:rPr>
      </w:pPr>
      <w:r w:rsidRPr="008A4032">
        <w:rPr>
          <w:rFonts w:ascii="Arial" w:hAnsi="Arial" w:cs="Arial"/>
          <w:b/>
          <w:bCs/>
          <w:color w:val="000000"/>
        </w:rPr>
        <w:t>(SWZ)</w:t>
      </w:r>
    </w:p>
    <w:p w14:paraId="6127DFCD" w14:textId="77777777" w:rsidR="00702AEA" w:rsidRPr="008A4032" w:rsidRDefault="00702AEA" w:rsidP="008A4032">
      <w:pPr>
        <w:pStyle w:val="NormalnyWeb"/>
        <w:spacing w:before="0" w:after="0" w:line="360" w:lineRule="auto"/>
        <w:jc w:val="center"/>
        <w:rPr>
          <w:rFonts w:ascii="Arial" w:hAnsi="Arial" w:cs="Arial"/>
        </w:rPr>
      </w:pPr>
      <w:r w:rsidRPr="008A4032">
        <w:rPr>
          <w:rFonts w:ascii="Arial" w:hAnsi="Arial" w:cs="Arial"/>
          <w:b/>
          <w:bCs/>
          <w:color w:val="000000"/>
        </w:rPr>
        <w:t>ZAMÓWIENIA KLASYCZNEGO</w:t>
      </w:r>
    </w:p>
    <w:p w14:paraId="51C1AAAA" w14:textId="77777777" w:rsidR="00702AEA" w:rsidRPr="008A4032" w:rsidRDefault="00702AEA" w:rsidP="008A4032">
      <w:pPr>
        <w:pStyle w:val="NormalnyWeb"/>
        <w:spacing w:before="0" w:after="0" w:line="360" w:lineRule="auto"/>
        <w:jc w:val="center"/>
        <w:rPr>
          <w:rFonts w:ascii="Arial" w:hAnsi="Arial" w:cs="Arial"/>
        </w:rPr>
      </w:pPr>
      <w:r w:rsidRPr="008A4032">
        <w:rPr>
          <w:rFonts w:ascii="Arial" w:hAnsi="Arial" w:cs="Arial"/>
          <w:b/>
          <w:bCs/>
          <w:color w:val="000000"/>
        </w:rPr>
        <w:t>PROWADZONEGO W TRYBIE PODSTAWOWYM</w:t>
      </w:r>
    </w:p>
    <w:p w14:paraId="0DBD2AE1" w14:textId="77777777" w:rsidR="00702AEA" w:rsidRPr="008A4032" w:rsidRDefault="00702AEA" w:rsidP="008A4032">
      <w:pPr>
        <w:pStyle w:val="NormalnyWeb"/>
        <w:spacing w:before="0" w:after="0" w:line="360" w:lineRule="auto"/>
        <w:jc w:val="center"/>
        <w:rPr>
          <w:rFonts w:ascii="Arial" w:hAnsi="Arial" w:cs="Arial"/>
        </w:rPr>
      </w:pPr>
      <w:r w:rsidRPr="008A4032">
        <w:rPr>
          <w:rFonts w:ascii="Arial" w:hAnsi="Arial" w:cs="Arial"/>
          <w:b/>
          <w:bCs/>
          <w:color w:val="000000"/>
        </w:rPr>
        <w:t>Na podstawie art. 275 pkt 1</w:t>
      </w:r>
    </w:p>
    <w:p w14:paraId="2D22BB87" w14:textId="77777777" w:rsidR="00702AEA" w:rsidRPr="008A4032" w:rsidRDefault="00702AEA" w:rsidP="008A4032">
      <w:pPr>
        <w:pStyle w:val="NormalnyWeb"/>
        <w:spacing w:before="0" w:after="0" w:line="360" w:lineRule="auto"/>
        <w:jc w:val="center"/>
        <w:rPr>
          <w:rFonts w:ascii="Arial" w:hAnsi="Arial" w:cs="Arial"/>
        </w:rPr>
      </w:pPr>
      <w:r w:rsidRPr="008A4032">
        <w:rPr>
          <w:rFonts w:ascii="Arial" w:hAnsi="Arial" w:cs="Arial"/>
          <w:color w:val="000000"/>
        </w:rPr>
        <w:t>ustawy z dnia 11 września 2019 roku</w:t>
      </w:r>
    </w:p>
    <w:p w14:paraId="2880EFF4" w14:textId="67C26EB0" w:rsidR="00702AEA" w:rsidRPr="008A4032" w:rsidRDefault="00702AEA" w:rsidP="008A4032">
      <w:pPr>
        <w:pStyle w:val="NormalnyWeb"/>
        <w:spacing w:before="0" w:after="0" w:line="360" w:lineRule="auto"/>
        <w:jc w:val="center"/>
        <w:rPr>
          <w:rFonts w:ascii="Arial" w:hAnsi="Arial" w:cs="Arial"/>
        </w:rPr>
      </w:pPr>
      <w:r w:rsidRPr="008A4032">
        <w:rPr>
          <w:rFonts w:ascii="Arial" w:hAnsi="Arial" w:cs="Arial"/>
          <w:color w:val="000000"/>
        </w:rPr>
        <w:t>Prawo zamówień publicznych (</w:t>
      </w:r>
      <w:proofErr w:type="spellStart"/>
      <w:r w:rsidRPr="008A4032">
        <w:rPr>
          <w:rFonts w:ascii="Arial" w:hAnsi="Arial" w:cs="Arial"/>
          <w:color w:val="000000"/>
        </w:rPr>
        <w:t>t.j</w:t>
      </w:r>
      <w:proofErr w:type="spellEnd"/>
      <w:r w:rsidRPr="008A4032">
        <w:rPr>
          <w:rFonts w:ascii="Arial" w:hAnsi="Arial" w:cs="Arial"/>
          <w:color w:val="000000"/>
        </w:rPr>
        <w:t>. Dz. U. z 202</w:t>
      </w:r>
      <w:r w:rsidR="00032B15" w:rsidRPr="008A4032">
        <w:rPr>
          <w:rFonts w:ascii="Arial" w:hAnsi="Arial" w:cs="Arial"/>
          <w:color w:val="000000"/>
        </w:rPr>
        <w:t>3</w:t>
      </w:r>
      <w:r w:rsidRPr="008A4032">
        <w:rPr>
          <w:rFonts w:ascii="Arial" w:hAnsi="Arial" w:cs="Arial"/>
          <w:color w:val="000000"/>
        </w:rPr>
        <w:t xml:space="preserve">r., poz. </w:t>
      </w:r>
      <w:r w:rsidR="00905F44" w:rsidRPr="008A4032">
        <w:rPr>
          <w:rFonts w:ascii="Arial" w:hAnsi="Arial" w:cs="Arial"/>
          <w:color w:val="000000"/>
        </w:rPr>
        <w:t>1</w:t>
      </w:r>
      <w:r w:rsidR="00032B15" w:rsidRPr="008A4032">
        <w:rPr>
          <w:rFonts w:ascii="Arial" w:hAnsi="Arial" w:cs="Arial"/>
          <w:color w:val="000000"/>
        </w:rPr>
        <w:t>605</w:t>
      </w:r>
      <w:r w:rsidRPr="008A4032">
        <w:rPr>
          <w:rFonts w:ascii="Arial" w:hAnsi="Arial" w:cs="Arial"/>
          <w:color w:val="000000"/>
        </w:rPr>
        <w:t xml:space="preserve">) zwana dalej </w:t>
      </w:r>
      <w:proofErr w:type="spellStart"/>
      <w:r w:rsidRPr="008A4032">
        <w:rPr>
          <w:rFonts w:ascii="Arial" w:hAnsi="Arial" w:cs="Arial"/>
          <w:color w:val="000000"/>
        </w:rPr>
        <w:t>u.p.z.p</w:t>
      </w:r>
      <w:proofErr w:type="spellEnd"/>
      <w:r w:rsidRPr="008A4032">
        <w:rPr>
          <w:rFonts w:ascii="Arial" w:hAnsi="Arial" w:cs="Arial"/>
          <w:color w:val="000000"/>
        </w:rPr>
        <w:t>.</w:t>
      </w:r>
    </w:p>
    <w:p w14:paraId="7582292C" w14:textId="77777777" w:rsidR="00702AEA" w:rsidRPr="008A4032" w:rsidRDefault="00702AEA" w:rsidP="008A4032">
      <w:pPr>
        <w:pStyle w:val="NormalnyWeb"/>
        <w:spacing w:before="0" w:after="0" w:line="360" w:lineRule="auto"/>
        <w:rPr>
          <w:rFonts w:ascii="Arial" w:hAnsi="Arial" w:cs="Arial"/>
        </w:rPr>
      </w:pPr>
    </w:p>
    <w:p w14:paraId="1D726C68" w14:textId="77777777" w:rsidR="00702AEA" w:rsidRPr="008A4032" w:rsidRDefault="00702AEA" w:rsidP="008A4032">
      <w:pPr>
        <w:pStyle w:val="NormalnyWeb"/>
        <w:spacing w:before="0" w:after="0" w:line="360" w:lineRule="auto"/>
        <w:jc w:val="center"/>
        <w:rPr>
          <w:rFonts w:ascii="Arial" w:hAnsi="Arial" w:cs="Arial"/>
        </w:rPr>
      </w:pPr>
      <w:r w:rsidRPr="008A4032">
        <w:rPr>
          <w:rFonts w:ascii="Arial" w:hAnsi="Arial" w:cs="Arial"/>
          <w:color w:val="000000"/>
        </w:rPr>
        <w:t>O wartości mniejszej niż progi unijne</w:t>
      </w:r>
    </w:p>
    <w:p w14:paraId="49B58927" w14:textId="77777777" w:rsidR="00702AEA" w:rsidRPr="008A4032" w:rsidRDefault="00702AEA" w:rsidP="008A4032">
      <w:pPr>
        <w:pStyle w:val="NormalnyWeb"/>
        <w:spacing w:before="0" w:after="0" w:line="360" w:lineRule="auto"/>
        <w:jc w:val="center"/>
        <w:rPr>
          <w:rFonts w:ascii="Arial" w:hAnsi="Arial" w:cs="Arial"/>
        </w:rPr>
      </w:pPr>
    </w:p>
    <w:p w14:paraId="545B7FEC" w14:textId="77777777" w:rsidR="00702AEA" w:rsidRPr="008A4032" w:rsidRDefault="00702AEA" w:rsidP="008A4032">
      <w:pPr>
        <w:pStyle w:val="NormalnyWeb"/>
        <w:spacing w:before="0" w:after="0" w:line="360" w:lineRule="auto"/>
        <w:jc w:val="center"/>
        <w:rPr>
          <w:rFonts w:ascii="Arial" w:hAnsi="Arial" w:cs="Arial"/>
        </w:rPr>
      </w:pPr>
      <w:r w:rsidRPr="008A4032">
        <w:rPr>
          <w:rFonts w:ascii="Arial" w:hAnsi="Arial" w:cs="Arial"/>
        </w:rPr>
        <w:t>na:</w:t>
      </w:r>
    </w:p>
    <w:p w14:paraId="09ED9541" w14:textId="77777777" w:rsidR="00625D30" w:rsidRDefault="00625D30" w:rsidP="00625D30">
      <w:pPr>
        <w:widowControl/>
        <w:spacing w:line="360" w:lineRule="auto"/>
        <w:jc w:val="center"/>
        <w:textAlignment w:val="auto"/>
        <w:rPr>
          <w:rFonts w:ascii="Arial" w:eastAsia="Times New Roman" w:hAnsi="Arial" w:cs="Arial"/>
          <w:b/>
          <w:bCs/>
          <w:color w:val="000000"/>
          <w:kern w:val="0"/>
          <w:lang w:eastAsia="pl-PL" w:bidi="ar-SA"/>
        </w:rPr>
      </w:pPr>
      <w:r>
        <w:rPr>
          <w:rFonts w:ascii="Arial" w:eastAsia="Times New Roman" w:hAnsi="Arial" w:cs="Arial"/>
          <w:b/>
          <w:bCs/>
          <w:color w:val="000000"/>
          <w:kern w:val="0"/>
          <w:lang w:eastAsia="pl-PL" w:bidi="ar-SA"/>
        </w:rPr>
        <w:t xml:space="preserve">Dostawa paliw do Zakładu Unieszkodliwiania Odpadów Komunalnych Spytkowo </w:t>
      </w:r>
    </w:p>
    <w:p w14:paraId="117DB514" w14:textId="547E3CC1" w:rsidR="00625D30" w:rsidRDefault="00625D30" w:rsidP="00625D30">
      <w:pPr>
        <w:widowControl/>
        <w:spacing w:line="360" w:lineRule="auto"/>
        <w:jc w:val="center"/>
        <w:textAlignment w:val="auto"/>
        <w:rPr>
          <w:rFonts w:ascii="Arial" w:eastAsia="Times New Roman" w:hAnsi="Arial" w:cs="Arial"/>
          <w:b/>
          <w:bCs/>
          <w:color w:val="000000"/>
          <w:kern w:val="0"/>
          <w:lang w:eastAsia="pl-PL" w:bidi="ar-SA"/>
        </w:rPr>
      </w:pPr>
      <w:r>
        <w:rPr>
          <w:rFonts w:ascii="Arial" w:eastAsia="Times New Roman" w:hAnsi="Arial" w:cs="Arial"/>
          <w:b/>
          <w:bCs/>
          <w:color w:val="000000"/>
          <w:kern w:val="0"/>
          <w:lang w:eastAsia="pl-PL" w:bidi="ar-SA"/>
        </w:rPr>
        <w:t>Sp. z o.o.</w:t>
      </w:r>
    </w:p>
    <w:p w14:paraId="280F66C5" w14:textId="77777777" w:rsidR="00702AEA" w:rsidRPr="008A4032" w:rsidRDefault="00702AEA" w:rsidP="008A4032">
      <w:pPr>
        <w:pStyle w:val="NormalnyWeb"/>
        <w:spacing w:before="0" w:after="0" w:line="360" w:lineRule="auto"/>
        <w:rPr>
          <w:rFonts w:ascii="Arial" w:hAnsi="Arial" w:cs="Arial"/>
        </w:rPr>
      </w:pPr>
    </w:p>
    <w:p w14:paraId="2E53B3B9" w14:textId="77777777" w:rsidR="00702AEA" w:rsidRPr="008A4032" w:rsidRDefault="00702AEA" w:rsidP="008A4032">
      <w:pPr>
        <w:pStyle w:val="NormalnyWeb"/>
        <w:spacing w:before="0" w:after="0" w:line="360" w:lineRule="auto"/>
        <w:rPr>
          <w:rFonts w:ascii="Arial" w:hAnsi="Arial" w:cs="Arial"/>
        </w:rPr>
      </w:pPr>
    </w:p>
    <w:p w14:paraId="5C2299E5" w14:textId="77777777" w:rsidR="00702AEA" w:rsidRPr="008A4032" w:rsidRDefault="00702AEA" w:rsidP="008A4032">
      <w:pPr>
        <w:pStyle w:val="NormalnyWeb"/>
        <w:spacing w:before="0" w:after="0" w:line="360" w:lineRule="auto"/>
        <w:rPr>
          <w:rFonts w:ascii="Arial" w:hAnsi="Arial" w:cs="Arial"/>
        </w:rPr>
      </w:pPr>
    </w:p>
    <w:p w14:paraId="3676D04A" w14:textId="13E73E02" w:rsidR="00702AEA" w:rsidRPr="008A4032" w:rsidRDefault="00702AEA" w:rsidP="008A4032">
      <w:pPr>
        <w:pStyle w:val="NormalnyWeb"/>
        <w:spacing w:before="0" w:after="0" w:line="360" w:lineRule="auto"/>
        <w:rPr>
          <w:rFonts w:ascii="Arial" w:hAnsi="Arial" w:cs="Arial"/>
        </w:rPr>
      </w:pPr>
      <w:r w:rsidRPr="008A4032">
        <w:rPr>
          <w:rStyle w:val="Pogrubienie"/>
          <w:rFonts w:ascii="Arial" w:hAnsi="Arial" w:cs="Arial"/>
          <w:b w:val="0"/>
          <w:bCs w:val="0"/>
        </w:rPr>
        <w:t xml:space="preserve">Spytkowo, </w:t>
      </w:r>
      <w:r w:rsidR="00D16EC8">
        <w:rPr>
          <w:rStyle w:val="Pogrubienie"/>
          <w:rFonts w:ascii="Arial" w:hAnsi="Arial" w:cs="Arial"/>
          <w:b w:val="0"/>
          <w:bCs w:val="0"/>
        </w:rPr>
        <w:t>2023-12-07</w:t>
      </w:r>
    </w:p>
    <w:p w14:paraId="07218885" w14:textId="77777777" w:rsidR="00702AEA" w:rsidRPr="008A4032" w:rsidRDefault="00702AEA" w:rsidP="008A4032">
      <w:pPr>
        <w:pStyle w:val="NormalnyWeb"/>
        <w:spacing w:before="0" w:after="0" w:line="360" w:lineRule="auto"/>
        <w:rPr>
          <w:rFonts w:ascii="Arial" w:hAnsi="Arial" w:cs="Arial"/>
        </w:rPr>
      </w:pPr>
      <w:r w:rsidRPr="008A4032">
        <w:rPr>
          <w:rStyle w:val="Pogrubienie"/>
          <w:rFonts w:ascii="Arial" w:hAnsi="Arial" w:cs="Arial"/>
          <w:b w:val="0"/>
          <w:bCs w:val="0"/>
        </w:rPr>
        <w:t>zatwierdzam:</w:t>
      </w:r>
    </w:p>
    <w:p w14:paraId="2C7EFD6E" w14:textId="77777777" w:rsidR="00702AEA" w:rsidRPr="008A4032" w:rsidRDefault="00702AEA" w:rsidP="008A4032">
      <w:pPr>
        <w:pStyle w:val="NormalnyWeb"/>
        <w:spacing w:before="0" w:after="0" w:line="360" w:lineRule="auto"/>
        <w:rPr>
          <w:rFonts w:ascii="Arial" w:hAnsi="Arial" w:cs="Arial"/>
        </w:rPr>
      </w:pPr>
      <w:r w:rsidRPr="008A4032">
        <w:rPr>
          <w:rStyle w:val="Pogrubienie"/>
          <w:rFonts w:ascii="Arial" w:hAnsi="Arial" w:cs="Arial"/>
          <w:b w:val="0"/>
          <w:bCs w:val="0"/>
        </w:rPr>
        <w:t>Mariusz Piasecki</w:t>
      </w:r>
    </w:p>
    <w:p w14:paraId="1ECD37C2" w14:textId="77777777" w:rsidR="00702AEA" w:rsidRPr="008A4032" w:rsidRDefault="00702AEA" w:rsidP="008A4032">
      <w:pPr>
        <w:pStyle w:val="NormalnyWeb"/>
        <w:spacing w:before="0" w:after="0" w:line="360" w:lineRule="auto"/>
        <w:rPr>
          <w:rFonts w:ascii="Arial" w:hAnsi="Arial" w:cs="Arial"/>
        </w:rPr>
      </w:pPr>
    </w:p>
    <w:p w14:paraId="41E0DC4D" w14:textId="77777777" w:rsidR="00702AEA" w:rsidRPr="008A4032" w:rsidRDefault="00702AEA" w:rsidP="008A4032">
      <w:pPr>
        <w:pStyle w:val="NormalnyWeb"/>
        <w:spacing w:before="0" w:after="0" w:line="360" w:lineRule="auto"/>
        <w:rPr>
          <w:rFonts w:ascii="Arial" w:hAnsi="Arial" w:cs="Arial"/>
        </w:rPr>
      </w:pPr>
      <w:r w:rsidRPr="008A4032">
        <w:rPr>
          <w:rStyle w:val="Pogrubienie"/>
          <w:rFonts w:ascii="Arial" w:hAnsi="Arial" w:cs="Arial"/>
          <w:b w:val="0"/>
          <w:bCs w:val="0"/>
        </w:rPr>
        <w:t>Prezes Zarządu</w:t>
      </w:r>
    </w:p>
    <w:p w14:paraId="6A70531B" w14:textId="77777777" w:rsidR="00702AEA" w:rsidRPr="008A4032" w:rsidRDefault="00702AEA" w:rsidP="008A4032">
      <w:pPr>
        <w:pStyle w:val="NormalnyWeb"/>
        <w:spacing w:before="0" w:after="0" w:line="360" w:lineRule="auto"/>
        <w:rPr>
          <w:rFonts w:ascii="Arial" w:hAnsi="Arial" w:cs="Arial"/>
        </w:rPr>
      </w:pPr>
      <w:r w:rsidRPr="008A4032">
        <w:rPr>
          <w:rStyle w:val="Pogrubienie"/>
          <w:rFonts w:ascii="Arial" w:hAnsi="Arial" w:cs="Arial"/>
          <w:b w:val="0"/>
          <w:bCs w:val="0"/>
        </w:rPr>
        <w:t>Zakład Unieszkodliwiania Odpadów Komunalnych Spytkowo Sp. z o.o.</w:t>
      </w:r>
    </w:p>
    <w:p w14:paraId="33912A8F" w14:textId="77777777" w:rsidR="00702AEA" w:rsidRPr="008A4032" w:rsidRDefault="00702AEA" w:rsidP="008A4032">
      <w:pPr>
        <w:pStyle w:val="NormalnyWeb"/>
        <w:spacing w:before="0" w:after="0" w:line="360" w:lineRule="auto"/>
        <w:rPr>
          <w:rFonts w:ascii="Arial" w:hAnsi="Arial" w:cs="Arial"/>
        </w:rPr>
      </w:pPr>
    </w:p>
    <w:p w14:paraId="631A7974" w14:textId="77777777" w:rsidR="00702AEA" w:rsidRPr="008A4032" w:rsidRDefault="00702AEA" w:rsidP="008A4032">
      <w:pPr>
        <w:pStyle w:val="NormalnyWeb"/>
        <w:spacing w:before="0" w:after="0" w:line="360" w:lineRule="auto"/>
        <w:rPr>
          <w:rFonts w:ascii="Arial" w:hAnsi="Arial" w:cs="Arial"/>
        </w:rPr>
      </w:pPr>
    </w:p>
    <w:p w14:paraId="09B23840" w14:textId="77777777" w:rsidR="00702AEA" w:rsidRPr="008A4032" w:rsidRDefault="00702AEA" w:rsidP="008A4032">
      <w:pPr>
        <w:pStyle w:val="NormalnyWeb"/>
        <w:spacing w:before="0" w:after="0" w:line="360" w:lineRule="auto"/>
        <w:rPr>
          <w:rFonts w:ascii="Arial" w:hAnsi="Arial" w:cs="Arial"/>
        </w:rPr>
      </w:pPr>
    </w:p>
    <w:p w14:paraId="1524B250" w14:textId="77777777" w:rsidR="00702AEA" w:rsidRPr="008A4032" w:rsidRDefault="00702AEA" w:rsidP="008A4032">
      <w:pPr>
        <w:pStyle w:val="NormalnyWeb"/>
        <w:spacing w:before="0" w:after="0" w:line="360" w:lineRule="auto"/>
        <w:rPr>
          <w:rFonts w:ascii="Arial" w:hAnsi="Arial" w:cs="Arial"/>
        </w:rPr>
      </w:pPr>
    </w:p>
    <w:p w14:paraId="6454E368" w14:textId="60F68E5B" w:rsidR="00702AEA" w:rsidRPr="008A4032" w:rsidRDefault="00702AEA" w:rsidP="008A4032">
      <w:pPr>
        <w:pStyle w:val="NormalnyWeb"/>
        <w:spacing w:before="0" w:after="0" w:line="360" w:lineRule="auto"/>
        <w:jc w:val="center"/>
        <w:rPr>
          <w:rFonts w:ascii="Arial" w:hAnsi="Arial" w:cs="Arial"/>
        </w:rPr>
      </w:pPr>
      <w:r w:rsidRPr="008A4032">
        <w:rPr>
          <w:rStyle w:val="Pogrubienie"/>
          <w:rFonts w:ascii="Arial" w:hAnsi="Arial" w:cs="Arial"/>
          <w:b w:val="0"/>
          <w:bCs w:val="0"/>
        </w:rPr>
        <w:t xml:space="preserve">Specyfikacja niniejsza zawiera </w:t>
      </w:r>
      <w:r w:rsidR="00D16EC8">
        <w:rPr>
          <w:rStyle w:val="Pogrubienie"/>
          <w:rFonts w:ascii="Arial" w:hAnsi="Arial" w:cs="Arial"/>
          <w:b w:val="0"/>
          <w:bCs w:val="0"/>
        </w:rPr>
        <w:t>35</w:t>
      </w:r>
      <w:r w:rsidRPr="008A4032">
        <w:rPr>
          <w:rStyle w:val="Pogrubienie"/>
          <w:rFonts w:ascii="Arial" w:hAnsi="Arial" w:cs="Arial"/>
          <w:b w:val="0"/>
          <w:bCs w:val="0"/>
        </w:rPr>
        <w:t xml:space="preserve"> stron.</w:t>
      </w:r>
    </w:p>
    <w:p w14:paraId="7F498FBC" w14:textId="08BC038E" w:rsidR="00702AEA" w:rsidRPr="008A4032" w:rsidRDefault="00702AEA" w:rsidP="008A4032">
      <w:pPr>
        <w:pStyle w:val="NormalnyWeb"/>
        <w:pageBreakBefore/>
        <w:spacing w:before="0" w:after="0" w:line="360" w:lineRule="auto"/>
        <w:rPr>
          <w:rFonts w:ascii="Arial" w:hAnsi="Arial" w:cs="Arial"/>
        </w:rPr>
      </w:pPr>
      <w:r w:rsidRPr="008A4032">
        <w:rPr>
          <w:rStyle w:val="Pogrubienie"/>
          <w:rFonts w:ascii="Arial" w:hAnsi="Arial" w:cs="Arial"/>
        </w:rPr>
        <w:lastRenderedPageBreak/>
        <w:t>CZĘŚĆ I – INSTRUKCJA DLA WYKONAWCÓW.</w:t>
      </w:r>
    </w:p>
    <w:tbl>
      <w:tblPr>
        <w:tblW w:w="9630" w:type="dxa"/>
        <w:tblCellSpacing w:w="0" w:type="dxa"/>
        <w:tblCellMar>
          <w:top w:w="105" w:type="dxa"/>
          <w:left w:w="105" w:type="dxa"/>
          <w:bottom w:w="105" w:type="dxa"/>
          <w:right w:w="105" w:type="dxa"/>
        </w:tblCellMar>
        <w:tblLook w:val="04A0" w:firstRow="1" w:lastRow="0" w:firstColumn="1" w:lastColumn="0" w:noHBand="0" w:noVBand="1"/>
      </w:tblPr>
      <w:tblGrid>
        <w:gridCol w:w="9630"/>
      </w:tblGrid>
      <w:tr w:rsidR="00702AEA" w:rsidRPr="008A4032" w14:paraId="07E56CBF" w14:textId="77777777" w:rsidTr="00702AEA">
        <w:trPr>
          <w:trHeight w:val="180"/>
          <w:tblCellSpacing w:w="0" w:type="dxa"/>
        </w:trPr>
        <w:tc>
          <w:tcPr>
            <w:tcW w:w="9390" w:type="dxa"/>
            <w:tcBorders>
              <w:top w:val="single" w:sz="6"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vAlign w:val="center"/>
            <w:hideMark/>
          </w:tcPr>
          <w:p w14:paraId="441C2C89" w14:textId="77777777" w:rsidR="00702AEA" w:rsidRPr="008A4032" w:rsidRDefault="00702AEA" w:rsidP="008A4032">
            <w:pPr>
              <w:spacing w:line="360" w:lineRule="auto"/>
              <w:jc w:val="center"/>
              <w:rPr>
                <w:rFonts w:ascii="Arial" w:hAnsi="Arial" w:cs="Arial"/>
              </w:rPr>
            </w:pPr>
            <w:r w:rsidRPr="008A4032">
              <w:rPr>
                <w:rFonts w:ascii="Arial" w:hAnsi="Arial" w:cs="Arial"/>
                <w:b/>
                <w:bCs/>
                <w:color w:val="000000"/>
              </w:rPr>
              <w:t>1. Nazwa i adres Zamawiającego.</w:t>
            </w:r>
          </w:p>
        </w:tc>
      </w:tr>
    </w:tbl>
    <w:p w14:paraId="45FAC646" w14:textId="77777777" w:rsidR="00702AEA" w:rsidRPr="008A4032" w:rsidRDefault="00702AEA" w:rsidP="008A4032">
      <w:pPr>
        <w:pStyle w:val="NormalnyWeb"/>
        <w:spacing w:before="0" w:after="0" w:line="360" w:lineRule="auto"/>
        <w:rPr>
          <w:rFonts w:ascii="Arial" w:hAnsi="Arial" w:cs="Arial"/>
        </w:rPr>
      </w:pPr>
      <w:r w:rsidRPr="008A4032">
        <w:rPr>
          <w:rFonts w:ascii="Arial" w:hAnsi="Arial" w:cs="Arial"/>
          <w:b/>
          <w:bCs/>
          <w:color w:val="000000"/>
        </w:rPr>
        <w:t>Zamawiający:</w:t>
      </w:r>
      <w:r w:rsidRPr="008A4032">
        <w:rPr>
          <w:rFonts w:ascii="Arial" w:hAnsi="Arial" w:cs="Arial"/>
          <w:color w:val="000000"/>
        </w:rPr>
        <w:t xml:space="preserve"> Zakład Unieszkodliwiania Odpadów Komunalnych Spytkowo Sp. z o.o.</w:t>
      </w:r>
    </w:p>
    <w:p w14:paraId="4095389B" w14:textId="77777777" w:rsidR="00702AEA" w:rsidRPr="008A4032" w:rsidRDefault="00702AEA" w:rsidP="008A4032">
      <w:pPr>
        <w:pStyle w:val="NormalnyWeb"/>
        <w:spacing w:before="0" w:after="0" w:line="360" w:lineRule="auto"/>
        <w:rPr>
          <w:rFonts w:ascii="Arial" w:hAnsi="Arial" w:cs="Arial"/>
        </w:rPr>
      </w:pPr>
      <w:r w:rsidRPr="008A4032">
        <w:rPr>
          <w:rFonts w:ascii="Arial" w:hAnsi="Arial" w:cs="Arial"/>
          <w:b/>
          <w:bCs/>
          <w:color w:val="000000"/>
        </w:rPr>
        <w:t>Siedziba:</w:t>
      </w:r>
      <w:r w:rsidRPr="008A4032">
        <w:rPr>
          <w:rFonts w:ascii="Arial" w:hAnsi="Arial" w:cs="Arial"/>
          <w:color w:val="000000"/>
        </w:rPr>
        <w:t xml:space="preserve"> Spytkowo 69, 11-500 Giżycko</w:t>
      </w:r>
    </w:p>
    <w:p w14:paraId="37A96F98" w14:textId="77777777" w:rsidR="00702AEA" w:rsidRPr="008A4032" w:rsidRDefault="00702AEA" w:rsidP="008A4032">
      <w:pPr>
        <w:pStyle w:val="NormalnyWeb"/>
        <w:spacing w:before="0" w:after="0" w:line="360" w:lineRule="auto"/>
        <w:rPr>
          <w:rFonts w:ascii="Arial" w:hAnsi="Arial" w:cs="Arial"/>
        </w:rPr>
      </w:pPr>
      <w:r w:rsidRPr="008A4032">
        <w:rPr>
          <w:rFonts w:ascii="Arial" w:hAnsi="Arial" w:cs="Arial"/>
          <w:color w:val="000000"/>
        </w:rPr>
        <w:t xml:space="preserve">NIP 8451958301; REGON 280470190 </w:t>
      </w:r>
      <w:r w:rsidRPr="008A4032">
        <w:rPr>
          <w:rFonts w:ascii="Arial" w:hAnsi="Arial" w:cs="Arial"/>
          <w:color w:val="000000"/>
        </w:rPr>
        <w:br/>
        <w:t>Sąd Rejonowy w Olsztynie VIII Wydział Gospodarczy KRS 0000346147</w:t>
      </w:r>
    </w:p>
    <w:p w14:paraId="7A2AF986" w14:textId="77777777" w:rsidR="00702AEA" w:rsidRPr="008A4032" w:rsidRDefault="00702AEA" w:rsidP="008A4032">
      <w:pPr>
        <w:pStyle w:val="NormalnyWeb"/>
        <w:spacing w:before="0" w:after="0" w:line="360" w:lineRule="auto"/>
        <w:rPr>
          <w:rFonts w:ascii="Arial" w:hAnsi="Arial" w:cs="Arial"/>
        </w:rPr>
      </w:pPr>
      <w:r w:rsidRPr="008A4032">
        <w:rPr>
          <w:rFonts w:ascii="Arial" w:hAnsi="Arial" w:cs="Arial"/>
          <w:b/>
          <w:bCs/>
          <w:color w:val="000000"/>
        </w:rPr>
        <w:t>Telefon:</w:t>
      </w:r>
      <w:r w:rsidRPr="008A4032">
        <w:rPr>
          <w:rFonts w:ascii="Arial" w:hAnsi="Arial" w:cs="Arial"/>
          <w:color w:val="000000"/>
        </w:rPr>
        <w:t xml:space="preserve"> +48 87 555 54 13</w:t>
      </w:r>
    </w:p>
    <w:p w14:paraId="691B6BC5" w14:textId="3FA527BE" w:rsidR="00702AEA" w:rsidRPr="008A4032" w:rsidRDefault="00702AEA" w:rsidP="008A4032">
      <w:pPr>
        <w:pStyle w:val="NormalnyWeb"/>
        <w:spacing w:before="0" w:after="0" w:line="360" w:lineRule="auto"/>
        <w:rPr>
          <w:rFonts w:ascii="Arial" w:hAnsi="Arial" w:cs="Arial"/>
        </w:rPr>
      </w:pPr>
      <w:r w:rsidRPr="008A4032">
        <w:rPr>
          <w:rFonts w:ascii="Arial" w:hAnsi="Arial" w:cs="Arial"/>
          <w:b/>
          <w:bCs/>
          <w:color w:val="000000"/>
        </w:rPr>
        <w:t>e-mail:</w:t>
      </w:r>
      <w:r w:rsidRPr="008A4032">
        <w:rPr>
          <w:rFonts w:ascii="Arial" w:hAnsi="Arial" w:cs="Arial"/>
          <w:color w:val="000000"/>
        </w:rPr>
        <w:t xml:space="preserve"> biuro@zuokspytkowo.pl </w:t>
      </w:r>
      <w:r w:rsidRPr="008A4032">
        <w:rPr>
          <w:rFonts w:ascii="Arial" w:hAnsi="Arial" w:cs="Arial"/>
          <w:b/>
          <w:bCs/>
          <w:color w:val="000000"/>
        </w:rPr>
        <w:t>URL:</w:t>
      </w:r>
      <w:r w:rsidRPr="008A4032">
        <w:rPr>
          <w:rFonts w:ascii="Arial" w:hAnsi="Arial" w:cs="Arial"/>
          <w:color w:val="000000"/>
        </w:rPr>
        <w:t xml:space="preserve"> </w:t>
      </w:r>
      <w:hyperlink r:id="rId8" w:tgtFrame="_top" w:history="1">
        <w:r w:rsidRPr="008A4032">
          <w:rPr>
            <w:rStyle w:val="Hipercze"/>
            <w:rFonts w:ascii="Arial" w:hAnsi="Arial" w:cs="Arial"/>
          </w:rPr>
          <w:t>http://zuokspytkowo.pl/</w:t>
        </w:r>
      </w:hyperlink>
    </w:p>
    <w:p w14:paraId="1B96D02A" w14:textId="77777777" w:rsidR="005E03F1" w:rsidRPr="008A4032" w:rsidRDefault="005E03F1" w:rsidP="008A4032">
      <w:pPr>
        <w:pStyle w:val="NormalnyWeb"/>
        <w:spacing w:before="0" w:after="0" w:line="360" w:lineRule="auto"/>
        <w:rPr>
          <w:rFonts w:ascii="Arial" w:hAnsi="Arial" w:cs="Arial"/>
        </w:rPr>
      </w:pPr>
    </w:p>
    <w:tbl>
      <w:tblPr>
        <w:tblW w:w="9630" w:type="dxa"/>
        <w:tblCellSpacing w:w="0" w:type="dxa"/>
        <w:tblCellMar>
          <w:top w:w="15" w:type="dxa"/>
          <w:left w:w="15" w:type="dxa"/>
          <w:bottom w:w="15" w:type="dxa"/>
          <w:right w:w="15" w:type="dxa"/>
        </w:tblCellMar>
        <w:tblLook w:val="04A0" w:firstRow="1" w:lastRow="0" w:firstColumn="1" w:lastColumn="0" w:noHBand="0" w:noVBand="1"/>
      </w:tblPr>
      <w:tblGrid>
        <w:gridCol w:w="9630"/>
      </w:tblGrid>
      <w:tr w:rsidR="00702AEA" w:rsidRPr="008A4032" w14:paraId="5FA7B05A" w14:textId="77777777" w:rsidTr="00702AEA">
        <w:trPr>
          <w:tblCellSpacing w:w="0" w:type="dxa"/>
        </w:trPr>
        <w:tc>
          <w:tcPr>
            <w:tcW w:w="9570" w:type="dxa"/>
            <w:tcBorders>
              <w:top w:val="single" w:sz="6" w:space="0" w:color="000000"/>
              <w:left w:val="single" w:sz="6" w:space="0" w:color="000000"/>
              <w:bottom w:val="single" w:sz="6" w:space="0" w:color="000000"/>
              <w:right w:val="single" w:sz="6" w:space="0" w:color="000000"/>
            </w:tcBorders>
            <w:shd w:val="clear" w:color="auto" w:fill="D9D9D9"/>
            <w:tcMar>
              <w:top w:w="0" w:type="dxa"/>
              <w:left w:w="11" w:type="dxa"/>
              <w:bottom w:w="0" w:type="dxa"/>
              <w:right w:w="11" w:type="dxa"/>
            </w:tcMar>
            <w:vAlign w:val="center"/>
            <w:hideMark/>
          </w:tcPr>
          <w:p w14:paraId="5C024F43" w14:textId="77777777" w:rsidR="00702AEA" w:rsidRPr="008A4032" w:rsidRDefault="00702AEA" w:rsidP="008A4032">
            <w:pPr>
              <w:spacing w:line="360" w:lineRule="auto"/>
              <w:jc w:val="center"/>
              <w:rPr>
                <w:rFonts w:ascii="Arial" w:hAnsi="Arial" w:cs="Arial"/>
              </w:rPr>
            </w:pPr>
            <w:r w:rsidRPr="008A4032">
              <w:rPr>
                <w:rFonts w:ascii="Arial" w:hAnsi="Arial" w:cs="Arial"/>
                <w:b/>
                <w:bCs/>
                <w:color w:val="000000"/>
              </w:rPr>
              <w:t>2. Adres strony internetowej.</w:t>
            </w:r>
          </w:p>
        </w:tc>
      </w:tr>
    </w:tbl>
    <w:p w14:paraId="20C44511" w14:textId="34EA484D" w:rsidR="00557CB2" w:rsidRPr="00242A44" w:rsidRDefault="00702AEA" w:rsidP="008A4032">
      <w:pPr>
        <w:pStyle w:val="NormalnyWeb"/>
        <w:spacing w:before="0" w:after="0" w:line="360" w:lineRule="auto"/>
        <w:rPr>
          <w:rFonts w:ascii="Arial" w:hAnsi="Arial" w:cs="Arial"/>
          <w:color w:val="000000" w:themeColor="text1"/>
        </w:rPr>
      </w:pPr>
      <w:r w:rsidRPr="008A4032">
        <w:rPr>
          <w:rFonts w:ascii="Arial" w:hAnsi="Arial" w:cs="Arial"/>
          <w:color w:val="000000"/>
        </w:rPr>
        <w:br/>
      </w:r>
      <w:r w:rsidR="00557CB2" w:rsidRPr="00242A44">
        <w:rPr>
          <w:rFonts w:ascii="Arial" w:hAnsi="Arial" w:cs="Arial"/>
          <w:color w:val="000000" w:themeColor="text1"/>
        </w:rPr>
        <w:t>Adres strony internetowej, na której prowadzone jest post</w:t>
      </w:r>
      <w:r w:rsidR="00AF5531" w:rsidRPr="00242A44">
        <w:rPr>
          <w:rFonts w:ascii="Arial" w:hAnsi="Arial" w:cs="Arial"/>
          <w:color w:val="000000" w:themeColor="text1"/>
        </w:rPr>
        <w:t>ę</w:t>
      </w:r>
      <w:r w:rsidR="00557CB2" w:rsidRPr="00242A44">
        <w:rPr>
          <w:rFonts w:ascii="Arial" w:hAnsi="Arial" w:cs="Arial"/>
          <w:color w:val="000000" w:themeColor="text1"/>
        </w:rPr>
        <w:t xml:space="preserve">powanie oraz na której będą dostępne wszelkie dokumenty zamówienia bezpośrednio związane z niniejszym postępowaniem o udzielenie zamówienia, zmiany i wyjaśnienia treści SWZ: </w:t>
      </w:r>
    </w:p>
    <w:p w14:paraId="6767DAC1" w14:textId="74E06B2B" w:rsidR="0021586E" w:rsidRDefault="00242A44" w:rsidP="008A4032">
      <w:pPr>
        <w:pStyle w:val="NormalnyWeb"/>
        <w:spacing w:before="0" w:after="0" w:line="360" w:lineRule="auto"/>
        <w:rPr>
          <w:rFonts w:ascii="Arial" w:hAnsi="Arial" w:cs="Arial"/>
        </w:rPr>
      </w:pPr>
      <w:hyperlink r:id="rId9" w:history="1">
        <w:r w:rsidRPr="001D2558">
          <w:rPr>
            <w:rStyle w:val="Hipercze"/>
            <w:rFonts w:ascii="Arial" w:hAnsi="Arial" w:cs="Arial"/>
          </w:rPr>
          <w:t>https://ezamowienia.gov.pl/mp-client/search/list/ocds-148610-c3e1f5c8-94d3-11ee-ba3b-4e891c384685</w:t>
        </w:r>
      </w:hyperlink>
    </w:p>
    <w:p w14:paraId="5084D7C9" w14:textId="5654E8C0" w:rsidR="00557CB2" w:rsidRPr="001F20F3" w:rsidRDefault="00557CB2" w:rsidP="008A4032">
      <w:pPr>
        <w:pStyle w:val="NormalnyWeb"/>
        <w:spacing w:before="0" w:after="0" w:line="360" w:lineRule="auto"/>
        <w:rPr>
          <w:rFonts w:ascii="Arial" w:hAnsi="Arial" w:cs="Arial"/>
          <w:color w:val="000000" w:themeColor="text1"/>
        </w:rPr>
      </w:pPr>
      <w:r w:rsidRPr="00242A44">
        <w:rPr>
          <w:rFonts w:ascii="Arial" w:hAnsi="Arial" w:cs="Arial"/>
          <w:color w:val="000000" w:themeColor="text1"/>
        </w:rPr>
        <w:t xml:space="preserve">Wszelkie dokumenty zamówienia będą również zamieszczone na stronie internetowej Zamawiającego: </w:t>
      </w:r>
      <w:hyperlink r:id="rId10" w:history="1">
        <w:r w:rsidRPr="00242A44">
          <w:rPr>
            <w:rStyle w:val="Hipercze"/>
            <w:rFonts w:ascii="Arial" w:hAnsi="Arial" w:cs="Arial"/>
            <w:color w:val="000000" w:themeColor="text1"/>
          </w:rPr>
          <w:t>https://www.zuokspytkowo.pl/</w:t>
        </w:r>
      </w:hyperlink>
      <w:r w:rsidRPr="001F20F3">
        <w:rPr>
          <w:rFonts w:ascii="Arial" w:hAnsi="Arial" w:cs="Arial"/>
          <w:color w:val="000000" w:themeColor="text1"/>
        </w:rPr>
        <w:t xml:space="preserve"> w zakładce zamówienia</w:t>
      </w:r>
    </w:p>
    <w:p w14:paraId="3F2565EE" w14:textId="13571D01" w:rsidR="00702AEA" w:rsidRPr="008A4032" w:rsidRDefault="00702AEA" w:rsidP="008A4032">
      <w:pPr>
        <w:pStyle w:val="NormalnyWeb"/>
        <w:spacing w:before="0" w:after="0" w:line="360" w:lineRule="auto"/>
        <w:rPr>
          <w:rFonts w:ascii="Arial" w:hAnsi="Arial" w:cs="Arial"/>
        </w:rPr>
      </w:pPr>
    </w:p>
    <w:tbl>
      <w:tblPr>
        <w:tblW w:w="9630" w:type="dxa"/>
        <w:tblCellSpacing w:w="0" w:type="dxa"/>
        <w:tblCellMar>
          <w:top w:w="15" w:type="dxa"/>
          <w:left w:w="15" w:type="dxa"/>
          <w:bottom w:w="15" w:type="dxa"/>
          <w:right w:w="15" w:type="dxa"/>
        </w:tblCellMar>
        <w:tblLook w:val="04A0" w:firstRow="1" w:lastRow="0" w:firstColumn="1" w:lastColumn="0" w:noHBand="0" w:noVBand="1"/>
      </w:tblPr>
      <w:tblGrid>
        <w:gridCol w:w="9630"/>
      </w:tblGrid>
      <w:tr w:rsidR="00702AEA" w:rsidRPr="008A4032" w14:paraId="39A263A1" w14:textId="77777777" w:rsidTr="00702AEA">
        <w:trPr>
          <w:tblCellSpacing w:w="0" w:type="dxa"/>
        </w:trPr>
        <w:tc>
          <w:tcPr>
            <w:tcW w:w="9570" w:type="dxa"/>
            <w:tcBorders>
              <w:top w:val="single" w:sz="6" w:space="0" w:color="000000"/>
              <w:left w:val="single" w:sz="6" w:space="0" w:color="000000"/>
              <w:bottom w:val="single" w:sz="6" w:space="0" w:color="000000"/>
              <w:right w:val="single" w:sz="6" w:space="0" w:color="000000"/>
            </w:tcBorders>
            <w:shd w:val="clear" w:color="auto" w:fill="D9D9D9"/>
            <w:tcMar>
              <w:top w:w="0" w:type="dxa"/>
              <w:left w:w="11" w:type="dxa"/>
              <w:bottom w:w="0" w:type="dxa"/>
              <w:right w:w="11" w:type="dxa"/>
            </w:tcMar>
            <w:hideMark/>
          </w:tcPr>
          <w:p w14:paraId="18C43142" w14:textId="77777777" w:rsidR="00702AEA" w:rsidRPr="008A4032" w:rsidRDefault="00702AEA" w:rsidP="008A4032">
            <w:pPr>
              <w:spacing w:line="360" w:lineRule="auto"/>
              <w:jc w:val="center"/>
              <w:rPr>
                <w:rFonts w:ascii="Arial" w:hAnsi="Arial" w:cs="Arial"/>
              </w:rPr>
            </w:pPr>
            <w:r w:rsidRPr="008A4032">
              <w:rPr>
                <w:rFonts w:ascii="Arial" w:hAnsi="Arial" w:cs="Arial"/>
                <w:b/>
                <w:bCs/>
                <w:color w:val="000000"/>
              </w:rPr>
              <w:t>3. Tryb udzielania zamówienia.</w:t>
            </w:r>
          </w:p>
        </w:tc>
      </w:tr>
    </w:tbl>
    <w:p w14:paraId="25D4E93D" w14:textId="77777777" w:rsidR="00702AEA" w:rsidRPr="008A4032" w:rsidRDefault="00702AEA" w:rsidP="008A4032">
      <w:pPr>
        <w:pStyle w:val="NormalnyWeb"/>
        <w:spacing w:before="0" w:after="0" w:line="360" w:lineRule="auto"/>
        <w:rPr>
          <w:rFonts w:ascii="Arial" w:hAnsi="Arial" w:cs="Arial"/>
        </w:rPr>
      </w:pPr>
      <w:r w:rsidRPr="008A4032">
        <w:rPr>
          <w:rFonts w:ascii="Arial" w:hAnsi="Arial" w:cs="Arial"/>
          <w:color w:val="000000"/>
        </w:rPr>
        <w:br/>
        <w:t xml:space="preserve">Niniejsze postępowanie o udzielenie zamówienia publicznego prowadzone jest w trybie podstawowym na podstawie art. 275 pkt 1 </w:t>
      </w:r>
      <w:proofErr w:type="spellStart"/>
      <w:r w:rsidRPr="008A4032">
        <w:rPr>
          <w:rFonts w:ascii="Arial" w:hAnsi="Arial" w:cs="Arial"/>
          <w:color w:val="000000"/>
        </w:rPr>
        <w:t>u.p.z.p</w:t>
      </w:r>
      <w:proofErr w:type="spellEnd"/>
      <w:r w:rsidRPr="008A4032">
        <w:rPr>
          <w:rFonts w:ascii="Arial" w:hAnsi="Arial" w:cs="Arial"/>
          <w:color w:val="000000"/>
        </w:rPr>
        <w:t xml:space="preserve">. </w:t>
      </w:r>
    </w:p>
    <w:p w14:paraId="6C285FA2" w14:textId="0FC13CEF" w:rsidR="00702AEA" w:rsidRPr="008A4032" w:rsidRDefault="00702AEA" w:rsidP="008A4032">
      <w:pPr>
        <w:pStyle w:val="NormalnyWeb"/>
        <w:spacing w:before="0" w:after="0" w:line="360" w:lineRule="auto"/>
        <w:rPr>
          <w:rFonts w:ascii="Arial" w:hAnsi="Arial" w:cs="Arial"/>
          <w:color w:val="000000"/>
        </w:rPr>
      </w:pPr>
      <w:r w:rsidRPr="008A4032">
        <w:rPr>
          <w:rFonts w:ascii="Arial" w:hAnsi="Arial" w:cs="Arial"/>
          <w:color w:val="000000"/>
        </w:rPr>
        <w:t xml:space="preserve">W zakresie nieuregulowanym niniejszą Specyfikacją Warunków Zamówienia, zwana dalej SWZ, zastosowanie mają przepisy </w:t>
      </w:r>
      <w:proofErr w:type="spellStart"/>
      <w:r w:rsidRPr="008A4032">
        <w:rPr>
          <w:rFonts w:ascii="Arial" w:hAnsi="Arial" w:cs="Arial"/>
          <w:color w:val="000000"/>
        </w:rPr>
        <w:t>u.p.z.p</w:t>
      </w:r>
      <w:proofErr w:type="spellEnd"/>
      <w:r w:rsidRPr="008A4032">
        <w:rPr>
          <w:rFonts w:ascii="Arial" w:hAnsi="Arial" w:cs="Arial"/>
          <w:color w:val="000000"/>
        </w:rPr>
        <w:t>.</w:t>
      </w:r>
    </w:p>
    <w:p w14:paraId="2831192D" w14:textId="51CA2079" w:rsidR="00702AEA" w:rsidRPr="008A4032" w:rsidRDefault="00702AEA" w:rsidP="008A4032">
      <w:pPr>
        <w:pStyle w:val="NormalnyWeb"/>
        <w:spacing w:before="0" w:after="0" w:line="360" w:lineRule="auto"/>
        <w:rPr>
          <w:rFonts w:ascii="Arial" w:hAnsi="Arial" w:cs="Arial"/>
        </w:rPr>
      </w:pPr>
      <w:r w:rsidRPr="008A4032">
        <w:rPr>
          <w:rFonts w:ascii="Arial" w:hAnsi="Arial" w:cs="Arial"/>
          <w:color w:val="000000"/>
        </w:rPr>
        <w:t xml:space="preserve"> </w:t>
      </w:r>
    </w:p>
    <w:tbl>
      <w:tblPr>
        <w:tblW w:w="9630" w:type="dxa"/>
        <w:tblCellSpacing w:w="0" w:type="dxa"/>
        <w:tblCellMar>
          <w:top w:w="15" w:type="dxa"/>
          <w:left w:w="15" w:type="dxa"/>
          <w:bottom w:w="15" w:type="dxa"/>
          <w:right w:w="15" w:type="dxa"/>
        </w:tblCellMar>
        <w:tblLook w:val="04A0" w:firstRow="1" w:lastRow="0" w:firstColumn="1" w:lastColumn="0" w:noHBand="0" w:noVBand="1"/>
      </w:tblPr>
      <w:tblGrid>
        <w:gridCol w:w="9630"/>
      </w:tblGrid>
      <w:tr w:rsidR="00702AEA" w:rsidRPr="008A4032" w14:paraId="4E3142B4" w14:textId="77777777" w:rsidTr="00702AEA">
        <w:trPr>
          <w:tblCellSpacing w:w="0" w:type="dxa"/>
        </w:trPr>
        <w:tc>
          <w:tcPr>
            <w:tcW w:w="9570" w:type="dxa"/>
            <w:tcBorders>
              <w:top w:val="single" w:sz="6" w:space="0" w:color="000000"/>
              <w:left w:val="single" w:sz="6" w:space="0" w:color="000000"/>
              <w:bottom w:val="single" w:sz="6" w:space="0" w:color="000000"/>
              <w:right w:val="single" w:sz="6" w:space="0" w:color="000000"/>
            </w:tcBorders>
            <w:shd w:val="clear" w:color="auto" w:fill="D9D9D9"/>
            <w:tcMar>
              <w:top w:w="0" w:type="dxa"/>
              <w:left w:w="11" w:type="dxa"/>
              <w:bottom w:w="0" w:type="dxa"/>
              <w:right w:w="11" w:type="dxa"/>
            </w:tcMar>
            <w:hideMark/>
          </w:tcPr>
          <w:p w14:paraId="7E9FA95D" w14:textId="62E7516A" w:rsidR="00702AEA" w:rsidRPr="008A4032" w:rsidRDefault="00684799" w:rsidP="008A4032">
            <w:pPr>
              <w:spacing w:line="360" w:lineRule="auto"/>
              <w:jc w:val="center"/>
              <w:rPr>
                <w:rFonts w:ascii="Arial" w:hAnsi="Arial" w:cs="Arial"/>
              </w:rPr>
            </w:pPr>
            <w:r w:rsidRPr="008A4032">
              <w:rPr>
                <w:rFonts w:ascii="Arial" w:hAnsi="Arial" w:cs="Arial"/>
                <w:b/>
                <w:bCs/>
                <w:color w:val="000000"/>
              </w:rPr>
              <w:t>4</w:t>
            </w:r>
            <w:r w:rsidR="00702AEA" w:rsidRPr="008A4032">
              <w:rPr>
                <w:rFonts w:ascii="Arial" w:hAnsi="Arial" w:cs="Arial"/>
                <w:b/>
                <w:bCs/>
                <w:color w:val="000000"/>
              </w:rPr>
              <w:t>. Opis przedmiotu zamówienia.</w:t>
            </w:r>
          </w:p>
        </w:tc>
      </w:tr>
    </w:tbl>
    <w:p w14:paraId="4F546947" w14:textId="77777777" w:rsidR="00802C81" w:rsidRDefault="00702AEA" w:rsidP="00306B70">
      <w:pPr>
        <w:pStyle w:val="Textbody"/>
        <w:spacing w:after="0" w:line="360" w:lineRule="auto"/>
        <w:rPr>
          <w:rFonts w:ascii="Arial" w:hAnsi="Arial" w:cs="Arial"/>
        </w:rPr>
      </w:pPr>
      <w:r w:rsidRPr="008A4032">
        <w:rPr>
          <w:rFonts w:ascii="Arial" w:hAnsi="Arial" w:cs="Arial"/>
        </w:rPr>
        <w:br/>
      </w:r>
      <w:r w:rsidR="007C2579" w:rsidRPr="008A4032">
        <w:rPr>
          <w:rFonts w:ascii="Arial" w:hAnsi="Arial" w:cs="Arial"/>
        </w:rPr>
        <w:t xml:space="preserve">4.1. </w:t>
      </w:r>
      <w:r w:rsidRPr="008A4032">
        <w:rPr>
          <w:rFonts w:ascii="Arial" w:hAnsi="Arial" w:cs="Arial"/>
        </w:rPr>
        <w:t xml:space="preserve">Przedmiotem niniejszego zamówienia </w:t>
      </w:r>
      <w:r w:rsidR="007C2579" w:rsidRPr="008A4032">
        <w:rPr>
          <w:rFonts w:ascii="Arial" w:hAnsi="Arial" w:cs="Arial"/>
        </w:rPr>
        <w:t xml:space="preserve">jest </w:t>
      </w:r>
      <w:r w:rsidR="0021586E">
        <w:rPr>
          <w:rFonts w:ascii="Arial" w:hAnsi="Arial" w:cs="Arial"/>
        </w:rPr>
        <w:t xml:space="preserve">dostawa oleju napędowego w ilości do </w:t>
      </w:r>
    </w:p>
    <w:p w14:paraId="5D06545B" w14:textId="04E7E54D" w:rsidR="00306B70" w:rsidRDefault="00802C81" w:rsidP="00306B70">
      <w:pPr>
        <w:pStyle w:val="Textbody"/>
        <w:spacing w:after="0" w:line="360" w:lineRule="auto"/>
        <w:rPr>
          <w:rStyle w:val="StrongEmphasis"/>
          <w:rFonts w:ascii="Arial" w:hAnsi="Arial" w:cs="Arial"/>
          <w:b w:val="0"/>
          <w:bCs w:val="0"/>
        </w:rPr>
      </w:pPr>
      <w:r>
        <w:rPr>
          <w:rFonts w:ascii="Arial" w:hAnsi="Arial" w:cs="Arial"/>
        </w:rPr>
        <w:t>27 000</w:t>
      </w:r>
      <w:r w:rsidR="002E5F8F" w:rsidRPr="008A4032">
        <w:rPr>
          <w:rFonts w:ascii="Arial" w:hAnsi="Arial" w:cs="Arial"/>
        </w:rPr>
        <w:t xml:space="preserve"> </w:t>
      </w:r>
      <w:r w:rsidR="00306B70">
        <w:rPr>
          <w:rStyle w:val="StrongEmphasis"/>
          <w:rFonts w:ascii="Arial" w:hAnsi="Arial" w:cs="Arial"/>
          <w:b w:val="0"/>
          <w:bCs w:val="0"/>
        </w:rPr>
        <w:t>„</w:t>
      </w:r>
      <w:proofErr w:type="spellStart"/>
      <w:r w:rsidR="00306B70">
        <w:rPr>
          <w:rStyle w:val="StrongEmphasis"/>
          <w:rFonts w:ascii="Arial" w:hAnsi="Arial" w:cs="Arial"/>
          <w:b w:val="0"/>
          <w:bCs w:val="0"/>
        </w:rPr>
        <w:t>Ekodiesel</w:t>
      </w:r>
      <w:proofErr w:type="spellEnd"/>
      <w:r w:rsidR="00306B70">
        <w:rPr>
          <w:rStyle w:val="StrongEmphasis"/>
          <w:rFonts w:ascii="Arial" w:hAnsi="Arial" w:cs="Arial"/>
          <w:b w:val="0"/>
          <w:bCs w:val="0"/>
        </w:rPr>
        <w:t>” produkcji PKN ORLEN S.A. lub „równoważnego” w rozumieniu zapisów niniejszej SWZ.</w:t>
      </w:r>
    </w:p>
    <w:p w14:paraId="7FB75086" w14:textId="77777777" w:rsidR="007B2DCC" w:rsidRDefault="007B2DCC" w:rsidP="007B2DCC">
      <w:pPr>
        <w:pStyle w:val="Textbody"/>
        <w:spacing w:after="0" w:line="360" w:lineRule="auto"/>
        <w:rPr>
          <w:rFonts w:ascii="Arial" w:hAnsi="Arial" w:cs="Arial"/>
          <w:b/>
          <w:bCs/>
          <w:color w:val="000000"/>
        </w:rPr>
      </w:pPr>
      <w:r>
        <w:rPr>
          <w:rFonts w:ascii="Arial" w:hAnsi="Arial" w:cs="Arial"/>
          <w:b/>
          <w:bCs/>
          <w:color w:val="000000"/>
        </w:rPr>
        <w:lastRenderedPageBreak/>
        <w:t>U W A G A</w:t>
      </w:r>
    </w:p>
    <w:p w14:paraId="3699191F" w14:textId="77777777" w:rsidR="007B2DCC" w:rsidRDefault="007B2DCC" w:rsidP="007B2DCC">
      <w:pPr>
        <w:pStyle w:val="Textbody"/>
        <w:spacing w:after="0" w:line="360" w:lineRule="auto"/>
      </w:pPr>
      <w:r>
        <w:rPr>
          <w:rFonts w:ascii="Arial" w:hAnsi="Arial" w:cs="Arial"/>
          <w:color w:val="000000"/>
        </w:rPr>
        <w:t xml:space="preserve">Zamawiający dopuszcza składanie oferty „równoważnej” w rozumieniu art. 99 ust. 5 </w:t>
      </w:r>
      <w:proofErr w:type="spellStart"/>
      <w:r>
        <w:rPr>
          <w:rFonts w:ascii="Arial" w:hAnsi="Arial" w:cs="Arial"/>
          <w:color w:val="000000"/>
        </w:rPr>
        <w:t>u.p.z.p</w:t>
      </w:r>
      <w:proofErr w:type="spellEnd"/>
      <w:r>
        <w:rPr>
          <w:rFonts w:ascii="Arial" w:hAnsi="Arial" w:cs="Arial"/>
          <w:color w:val="000000"/>
        </w:rPr>
        <w:t>. w zakresie przedmiotu zamówienia opisanego w Części 1 dot. oleju napędowego typu</w:t>
      </w:r>
      <w:r>
        <w:rPr>
          <w:rStyle w:val="StrongEmphasis"/>
          <w:rFonts w:ascii="Arial" w:hAnsi="Arial" w:cs="Arial"/>
          <w:b w:val="0"/>
          <w:bCs w:val="0"/>
          <w:color w:val="FF0000"/>
        </w:rPr>
        <w:t xml:space="preserve"> </w:t>
      </w:r>
      <w:r>
        <w:rPr>
          <w:rStyle w:val="StrongEmphasis"/>
          <w:rFonts w:ascii="Arial" w:hAnsi="Arial" w:cs="Arial"/>
          <w:b w:val="0"/>
          <w:bCs w:val="0"/>
          <w:color w:val="000000"/>
        </w:rPr>
        <w:t>„</w:t>
      </w:r>
      <w:proofErr w:type="spellStart"/>
      <w:r>
        <w:rPr>
          <w:rStyle w:val="StrongEmphasis"/>
          <w:rFonts w:ascii="Arial" w:hAnsi="Arial" w:cs="Arial"/>
          <w:b w:val="0"/>
          <w:bCs w:val="0"/>
          <w:color w:val="000000"/>
        </w:rPr>
        <w:t>Ekodiesel</w:t>
      </w:r>
      <w:proofErr w:type="spellEnd"/>
      <w:r>
        <w:rPr>
          <w:rStyle w:val="StrongEmphasis"/>
          <w:rFonts w:ascii="Arial" w:hAnsi="Arial" w:cs="Arial"/>
          <w:b w:val="0"/>
          <w:bCs w:val="0"/>
          <w:color w:val="000000"/>
        </w:rPr>
        <w:t>” produkcji PKN ORLEN S.A. Za ofertę „równoważną” Zamawiający uzna ofertę na dostawę oleju napędowego dla którego dany Wykonawca korzystający z uprawnienia do założenia oferty „równoważnej” zadeklaruje w sposób jednoznaczny w treści swojej oferty przetargowej, że korzysta z prawa do złożenia oferty „równoważnej” podając w sposób jednoznaczny zarówno źródło pochodzenia/produkcji oferowanego przez niego jako „równoważny” oleju napędowego oraz wykaże (oświadczenie, katalog, ulotki itp.), że oferowany jako „równoważny” olej spełnia minimalne, podane w opisie zasad oceny „równoważności” patrz</w:t>
      </w:r>
      <w:r>
        <w:rPr>
          <w:rFonts w:ascii="Arial" w:hAnsi="Arial" w:cs="Arial"/>
          <w:b/>
          <w:bCs/>
          <w:color w:val="000000"/>
        </w:rPr>
        <w:t xml:space="preserve"> </w:t>
      </w:r>
      <w:r>
        <w:rPr>
          <w:rFonts w:ascii="Arial" w:hAnsi="Arial" w:cs="Arial"/>
          <w:color w:val="000000"/>
        </w:rPr>
        <w:t>część II niniejszej SWZ, normy/parametry.</w:t>
      </w:r>
    </w:p>
    <w:p w14:paraId="2A65783B" w14:textId="77777777" w:rsidR="007B2DCC" w:rsidRDefault="007B2DCC" w:rsidP="007B2DCC">
      <w:pPr>
        <w:pStyle w:val="Textbody"/>
        <w:spacing w:after="0" w:line="360" w:lineRule="auto"/>
        <w:rPr>
          <w:rFonts w:ascii="Arial" w:hAnsi="Arial" w:cs="Arial"/>
          <w:b/>
          <w:bCs/>
          <w:color w:val="000000"/>
        </w:rPr>
      </w:pPr>
    </w:p>
    <w:p w14:paraId="68CA3037" w14:textId="627CA1B6" w:rsidR="005E03F1" w:rsidRPr="00802C81" w:rsidRDefault="007B2DCC" w:rsidP="00802C81">
      <w:pPr>
        <w:pStyle w:val="Textbody"/>
        <w:spacing w:after="0" w:line="360" w:lineRule="auto"/>
      </w:pPr>
      <w:r>
        <w:rPr>
          <w:rFonts w:ascii="Arial" w:hAnsi="Arial" w:cs="Arial"/>
        </w:rPr>
        <w:t>4.2. Brak jednoznacznej deklaracji/oświadczenia danego wykonawcy co do skorzystania przez niego z prawa do złożenia oferty „równoważnej” będzie równoznaczne z przyjęciem, że Wykonawca ten oferuje i zobowiązuje się, że będzie dostarczał przez cały okres obowiązywania jego umowy z Zamawiającym, olej napędowy</w:t>
      </w:r>
      <w:r>
        <w:rPr>
          <w:rFonts w:ascii="Arial" w:hAnsi="Arial" w:cs="Arial"/>
          <w:b/>
          <w:bCs/>
        </w:rPr>
        <w:t xml:space="preserve"> „</w:t>
      </w:r>
      <w:proofErr w:type="spellStart"/>
      <w:r>
        <w:rPr>
          <w:rStyle w:val="StrongEmphasis"/>
          <w:rFonts w:ascii="Arial" w:hAnsi="Arial" w:cs="Arial"/>
          <w:b w:val="0"/>
          <w:bCs w:val="0"/>
        </w:rPr>
        <w:t>Ekodiesel</w:t>
      </w:r>
      <w:proofErr w:type="spellEnd"/>
      <w:r>
        <w:rPr>
          <w:rStyle w:val="StrongEmphasis"/>
          <w:rFonts w:ascii="Arial" w:hAnsi="Arial" w:cs="Arial"/>
          <w:b w:val="0"/>
          <w:bCs w:val="0"/>
        </w:rPr>
        <w:t>” produkcji PKN ORLEN S.A.</w:t>
      </w:r>
    </w:p>
    <w:p w14:paraId="271D0600" w14:textId="7457AC5F" w:rsidR="007B2DCC" w:rsidRDefault="007B2DCC" w:rsidP="008A4032">
      <w:pPr>
        <w:pStyle w:val="NormalnyWeb"/>
        <w:spacing w:before="0" w:after="0" w:line="360" w:lineRule="auto"/>
        <w:rPr>
          <w:rFonts w:ascii="Arial" w:hAnsi="Arial" w:cs="Arial"/>
        </w:rPr>
      </w:pPr>
      <w:r>
        <w:rPr>
          <w:rFonts w:ascii="Arial" w:hAnsi="Arial" w:cs="Arial"/>
        </w:rPr>
        <w:t xml:space="preserve">4.3. </w:t>
      </w:r>
      <w:r w:rsidR="009467A5" w:rsidRPr="008A4032">
        <w:rPr>
          <w:rFonts w:ascii="Arial" w:hAnsi="Arial" w:cs="Arial"/>
        </w:rPr>
        <w:t>Szczegółowy opis przedmiotu zamówienia przedstawiony został w części II niniejszej SWZ.</w:t>
      </w:r>
    </w:p>
    <w:p w14:paraId="51E5AD0F" w14:textId="2CA93DF5" w:rsidR="00702AEA" w:rsidRPr="008A4032" w:rsidRDefault="007B2DCC" w:rsidP="008A4032">
      <w:pPr>
        <w:pStyle w:val="NormalnyWeb"/>
        <w:spacing w:before="0" w:after="0" w:line="360" w:lineRule="auto"/>
        <w:rPr>
          <w:rFonts w:ascii="Arial" w:hAnsi="Arial" w:cs="Arial"/>
        </w:rPr>
      </w:pPr>
      <w:r>
        <w:rPr>
          <w:rFonts w:ascii="Arial" w:hAnsi="Arial" w:cs="Arial"/>
        </w:rPr>
        <w:t xml:space="preserve">4.4. </w:t>
      </w:r>
      <w:r w:rsidR="00702AEA" w:rsidRPr="008A4032">
        <w:rPr>
          <w:rFonts w:ascii="Arial" w:hAnsi="Arial" w:cs="Arial"/>
        </w:rPr>
        <w:t>Wspólny słownik Zamówień (CPV):</w:t>
      </w:r>
    </w:p>
    <w:p w14:paraId="6A58887B" w14:textId="6A9F2E67" w:rsidR="00677AB6" w:rsidRPr="008A4032" w:rsidRDefault="007B2DCC" w:rsidP="008A4032">
      <w:pPr>
        <w:pStyle w:val="NormalnyWeb"/>
        <w:spacing w:before="0" w:after="0" w:line="360" w:lineRule="auto"/>
        <w:rPr>
          <w:rFonts w:ascii="Arial" w:hAnsi="Arial" w:cs="Arial"/>
          <w:color w:val="FF0000"/>
        </w:rPr>
      </w:pPr>
      <w:r>
        <w:rPr>
          <w:rFonts w:ascii="Arial" w:hAnsi="Arial" w:cs="Arial"/>
        </w:rPr>
        <w:t>09134100-8 olej napędowy</w:t>
      </w:r>
    </w:p>
    <w:tbl>
      <w:tblPr>
        <w:tblW w:w="9630" w:type="dxa"/>
        <w:tblCellSpacing w:w="0" w:type="dxa"/>
        <w:tblCellMar>
          <w:top w:w="105" w:type="dxa"/>
          <w:left w:w="105" w:type="dxa"/>
          <w:bottom w:w="105" w:type="dxa"/>
          <w:right w:w="105" w:type="dxa"/>
        </w:tblCellMar>
        <w:tblLook w:val="04A0" w:firstRow="1" w:lastRow="0" w:firstColumn="1" w:lastColumn="0" w:noHBand="0" w:noVBand="1"/>
      </w:tblPr>
      <w:tblGrid>
        <w:gridCol w:w="9630"/>
      </w:tblGrid>
      <w:tr w:rsidR="00702AEA" w:rsidRPr="008A4032" w14:paraId="672BF38F" w14:textId="77777777" w:rsidTr="00702AEA">
        <w:trPr>
          <w:tblCellSpacing w:w="0" w:type="dxa"/>
        </w:trPr>
        <w:tc>
          <w:tcPr>
            <w:tcW w:w="9390" w:type="dxa"/>
            <w:tcBorders>
              <w:top w:val="single" w:sz="6"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hideMark/>
          </w:tcPr>
          <w:p w14:paraId="033D7130" w14:textId="642DE045" w:rsidR="00702AEA" w:rsidRPr="008A4032" w:rsidRDefault="00684799" w:rsidP="008A4032">
            <w:pPr>
              <w:spacing w:line="360" w:lineRule="auto"/>
              <w:jc w:val="center"/>
              <w:rPr>
                <w:rFonts w:ascii="Arial" w:hAnsi="Arial" w:cs="Arial"/>
              </w:rPr>
            </w:pPr>
            <w:r w:rsidRPr="008A4032">
              <w:rPr>
                <w:rFonts w:ascii="Arial" w:hAnsi="Arial" w:cs="Arial"/>
                <w:b/>
                <w:bCs/>
                <w:color w:val="000000"/>
              </w:rPr>
              <w:t>5</w:t>
            </w:r>
            <w:r w:rsidR="00702AEA" w:rsidRPr="008A4032">
              <w:rPr>
                <w:rFonts w:ascii="Arial" w:hAnsi="Arial" w:cs="Arial"/>
                <w:b/>
                <w:bCs/>
                <w:color w:val="000000"/>
              </w:rPr>
              <w:t>. Zamówienia częściowe.</w:t>
            </w:r>
          </w:p>
        </w:tc>
      </w:tr>
    </w:tbl>
    <w:p w14:paraId="690BB1BF" w14:textId="3C71EA56" w:rsidR="008D7079" w:rsidRPr="0050255D" w:rsidRDefault="00702AEA" w:rsidP="008A4032">
      <w:pPr>
        <w:pStyle w:val="NormalnyWeb"/>
        <w:spacing w:before="0" w:after="0" w:line="360" w:lineRule="auto"/>
        <w:rPr>
          <w:rFonts w:ascii="Arial" w:hAnsi="Arial" w:cs="Arial"/>
        </w:rPr>
      </w:pPr>
      <w:r w:rsidRPr="008A4032">
        <w:rPr>
          <w:rFonts w:ascii="Arial" w:hAnsi="Arial" w:cs="Arial"/>
        </w:rPr>
        <w:br/>
      </w:r>
      <w:r w:rsidRPr="0050255D">
        <w:rPr>
          <w:rFonts w:ascii="Arial" w:hAnsi="Arial" w:cs="Arial"/>
        </w:rPr>
        <w:t>Zamawiający nie dopuszcza składani</w:t>
      </w:r>
      <w:r w:rsidR="00513321" w:rsidRPr="0050255D">
        <w:rPr>
          <w:rFonts w:ascii="Arial" w:hAnsi="Arial" w:cs="Arial"/>
        </w:rPr>
        <w:t>a</w:t>
      </w:r>
      <w:r w:rsidRPr="0050255D">
        <w:rPr>
          <w:rFonts w:ascii="Arial" w:hAnsi="Arial" w:cs="Arial"/>
        </w:rPr>
        <w:t xml:space="preserve"> ofert częściowych.</w:t>
      </w:r>
    </w:p>
    <w:p w14:paraId="63CA91FC" w14:textId="5F02C043" w:rsidR="00557CB2" w:rsidRPr="0050255D" w:rsidRDefault="0050255D" w:rsidP="008A4032">
      <w:pPr>
        <w:pStyle w:val="NormalnyWeb"/>
        <w:spacing w:before="0" w:after="0" w:line="360" w:lineRule="auto"/>
        <w:rPr>
          <w:rFonts w:ascii="Arial" w:hAnsi="Arial" w:cs="Arial"/>
        </w:rPr>
      </w:pPr>
      <w:r w:rsidRPr="0050255D">
        <w:rPr>
          <w:rFonts w:ascii="Arial" w:hAnsi="Arial" w:cs="Arial"/>
        </w:rPr>
        <w:t xml:space="preserve">Zamawiający udziela zamówienia w częściach, z których każda stanowi przedmiot odrębnego postępowania. </w:t>
      </w:r>
    </w:p>
    <w:p w14:paraId="08178422" w14:textId="77777777" w:rsidR="00DA3C2A" w:rsidRPr="008A4032" w:rsidRDefault="00DA3C2A" w:rsidP="008A4032">
      <w:pPr>
        <w:pStyle w:val="NormalnyWeb"/>
        <w:spacing w:before="0" w:after="0" w:line="360" w:lineRule="auto"/>
        <w:rPr>
          <w:rFonts w:ascii="Arial" w:hAnsi="Arial" w:cs="Arial"/>
        </w:rPr>
      </w:pPr>
    </w:p>
    <w:tbl>
      <w:tblPr>
        <w:tblW w:w="9630" w:type="dxa"/>
        <w:tblCellSpacing w:w="0" w:type="dxa"/>
        <w:tblCellMar>
          <w:top w:w="105" w:type="dxa"/>
          <w:left w:w="105" w:type="dxa"/>
          <w:bottom w:w="105" w:type="dxa"/>
          <w:right w:w="105" w:type="dxa"/>
        </w:tblCellMar>
        <w:tblLook w:val="04A0" w:firstRow="1" w:lastRow="0" w:firstColumn="1" w:lastColumn="0" w:noHBand="0" w:noVBand="1"/>
      </w:tblPr>
      <w:tblGrid>
        <w:gridCol w:w="9630"/>
      </w:tblGrid>
      <w:tr w:rsidR="00702AEA" w:rsidRPr="008A4032" w14:paraId="2B0CB0D4" w14:textId="77777777" w:rsidTr="00557CB2">
        <w:trPr>
          <w:tblCellSpacing w:w="0" w:type="dxa"/>
        </w:trPr>
        <w:tc>
          <w:tcPr>
            <w:tcW w:w="9630" w:type="dxa"/>
            <w:tcBorders>
              <w:top w:val="single" w:sz="6"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hideMark/>
          </w:tcPr>
          <w:p w14:paraId="7C0D7349" w14:textId="3E46A0C7" w:rsidR="00702AEA" w:rsidRPr="008A4032" w:rsidRDefault="00684799" w:rsidP="008A4032">
            <w:pPr>
              <w:spacing w:line="360" w:lineRule="auto"/>
              <w:jc w:val="center"/>
              <w:rPr>
                <w:rFonts w:ascii="Arial" w:hAnsi="Arial" w:cs="Arial"/>
              </w:rPr>
            </w:pPr>
            <w:r w:rsidRPr="008A4032">
              <w:rPr>
                <w:rFonts w:ascii="Arial" w:hAnsi="Arial" w:cs="Arial"/>
                <w:b/>
                <w:bCs/>
                <w:color w:val="000000"/>
              </w:rPr>
              <w:t>6</w:t>
            </w:r>
            <w:r w:rsidR="00702AEA" w:rsidRPr="008A4032">
              <w:rPr>
                <w:rFonts w:ascii="Arial" w:hAnsi="Arial" w:cs="Arial"/>
                <w:b/>
                <w:bCs/>
                <w:color w:val="000000"/>
              </w:rPr>
              <w:t>. Informacje dotyczące ofert wariantowych, umowy ramowej, aukcji elektronicznej, katalogów elektronicznych, wizji lokalnej, kosztach udziału w postępowaniu.</w:t>
            </w:r>
          </w:p>
        </w:tc>
      </w:tr>
    </w:tbl>
    <w:p w14:paraId="20E891DB" w14:textId="77777777" w:rsidR="00702AEA" w:rsidRPr="008A4032" w:rsidRDefault="00702AEA" w:rsidP="008A4032">
      <w:pPr>
        <w:pStyle w:val="NormalnyWeb"/>
        <w:spacing w:before="0" w:after="0" w:line="360" w:lineRule="auto"/>
        <w:rPr>
          <w:rFonts w:ascii="Arial" w:hAnsi="Arial" w:cs="Arial"/>
        </w:rPr>
      </w:pPr>
    </w:p>
    <w:p w14:paraId="1530340F" w14:textId="364121F5" w:rsidR="00702AEA" w:rsidRPr="008A4032" w:rsidRDefault="00684799" w:rsidP="008A4032">
      <w:pPr>
        <w:pStyle w:val="NormalnyWeb"/>
        <w:spacing w:before="0" w:after="0" w:line="360" w:lineRule="auto"/>
        <w:rPr>
          <w:rFonts w:ascii="Arial" w:hAnsi="Arial" w:cs="Arial"/>
        </w:rPr>
      </w:pPr>
      <w:r w:rsidRPr="008A4032">
        <w:rPr>
          <w:rFonts w:ascii="Arial" w:hAnsi="Arial" w:cs="Arial"/>
          <w:color w:val="000000"/>
        </w:rPr>
        <w:t>6</w:t>
      </w:r>
      <w:r w:rsidR="00702AEA" w:rsidRPr="008A4032">
        <w:rPr>
          <w:rFonts w:ascii="Arial" w:hAnsi="Arial" w:cs="Arial"/>
          <w:color w:val="000000"/>
        </w:rPr>
        <w:t>.1. Zamawiający nie dopuszcza składania ofert wariantowych.</w:t>
      </w:r>
    </w:p>
    <w:p w14:paraId="7549F172" w14:textId="26281C78" w:rsidR="00702AEA" w:rsidRPr="008A4032" w:rsidRDefault="00684799" w:rsidP="008A4032">
      <w:pPr>
        <w:pStyle w:val="NormalnyWeb"/>
        <w:spacing w:before="0" w:after="0" w:line="360" w:lineRule="auto"/>
        <w:rPr>
          <w:rFonts w:ascii="Arial" w:hAnsi="Arial" w:cs="Arial"/>
        </w:rPr>
      </w:pPr>
      <w:r w:rsidRPr="008A4032">
        <w:rPr>
          <w:rFonts w:ascii="Arial" w:hAnsi="Arial" w:cs="Arial"/>
          <w:color w:val="000000"/>
        </w:rPr>
        <w:lastRenderedPageBreak/>
        <w:t>6</w:t>
      </w:r>
      <w:r w:rsidR="00702AEA" w:rsidRPr="008A4032">
        <w:rPr>
          <w:rFonts w:ascii="Arial" w:hAnsi="Arial" w:cs="Arial"/>
          <w:color w:val="000000"/>
        </w:rPr>
        <w:t>.2. Zamawiający nie przewiduje zawarcia umowy ramowej.</w:t>
      </w:r>
    </w:p>
    <w:p w14:paraId="30C0A5FD" w14:textId="7BFF74B0" w:rsidR="00702AEA" w:rsidRPr="008A4032" w:rsidRDefault="00684799" w:rsidP="008A4032">
      <w:pPr>
        <w:pStyle w:val="NormalnyWeb"/>
        <w:spacing w:before="0" w:after="0" w:line="360" w:lineRule="auto"/>
        <w:rPr>
          <w:rFonts w:ascii="Arial" w:hAnsi="Arial" w:cs="Arial"/>
        </w:rPr>
      </w:pPr>
      <w:r w:rsidRPr="008A4032">
        <w:rPr>
          <w:rFonts w:ascii="Arial" w:hAnsi="Arial" w:cs="Arial"/>
          <w:color w:val="000000"/>
        </w:rPr>
        <w:t>6</w:t>
      </w:r>
      <w:r w:rsidR="00702AEA" w:rsidRPr="008A4032">
        <w:rPr>
          <w:rFonts w:ascii="Arial" w:hAnsi="Arial" w:cs="Arial"/>
          <w:color w:val="000000"/>
        </w:rPr>
        <w:t>.3. Zamawiający nie przewiduje aukcji elektronicznej.</w:t>
      </w:r>
    </w:p>
    <w:p w14:paraId="69ACB340" w14:textId="4EC5429F" w:rsidR="00702AEA" w:rsidRPr="008A4032" w:rsidRDefault="00684799" w:rsidP="008A4032">
      <w:pPr>
        <w:pStyle w:val="NormalnyWeb"/>
        <w:spacing w:before="0" w:after="0" w:line="360" w:lineRule="auto"/>
        <w:rPr>
          <w:rFonts w:ascii="Arial" w:hAnsi="Arial" w:cs="Arial"/>
        </w:rPr>
      </w:pPr>
      <w:r w:rsidRPr="008A4032">
        <w:rPr>
          <w:rFonts w:ascii="Arial" w:hAnsi="Arial" w:cs="Arial"/>
          <w:color w:val="000000"/>
        </w:rPr>
        <w:t>6</w:t>
      </w:r>
      <w:r w:rsidR="00702AEA" w:rsidRPr="008A4032">
        <w:rPr>
          <w:rFonts w:ascii="Arial" w:hAnsi="Arial" w:cs="Arial"/>
          <w:color w:val="000000"/>
        </w:rPr>
        <w:t>.4. Zamawiający nie przewiduje składania ofert w postaci katalogów elektronicznych lub dołączenia katalogów elektronicznych do oferty.</w:t>
      </w:r>
    </w:p>
    <w:p w14:paraId="21657E03" w14:textId="6CD3E885" w:rsidR="00702AEA" w:rsidRPr="008A4032" w:rsidRDefault="00684799" w:rsidP="008A4032">
      <w:pPr>
        <w:pStyle w:val="NormalnyWeb"/>
        <w:spacing w:before="0" w:after="0" w:line="360" w:lineRule="auto"/>
        <w:rPr>
          <w:rFonts w:ascii="Arial" w:hAnsi="Arial" w:cs="Arial"/>
        </w:rPr>
      </w:pPr>
      <w:r w:rsidRPr="008A4032">
        <w:rPr>
          <w:rFonts w:ascii="Arial" w:hAnsi="Arial" w:cs="Arial"/>
          <w:color w:val="000000"/>
        </w:rPr>
        <w:t>6</w:t>
      </w:r>
      <w:r w:rsidR="00702AEA" w:rsidRPr="008A4032">
        <w:rPr>
          <w:rFonts w:ascii="Arial" w:hAnsi="Arial" w:cs="Arial"/>
          <w:color w:val="000000"/>
        </w:rPr>
        <w:t xml:space="preserve">.5. Zamawiający nie </w:t>
      </w:r>
      <w:r w:rsidRPr="008A4032">
        <w:rPr>
          <w:rFonts w:ascii="Arial" w:hAnsi="Arial" w:cs="Arial"/>
          <w:color w:val="000000"/>
        </w:rPr>
        <w:t xml:space="preserve">wymaga dokonania przez wykonawcę </w:t>
      </w:r>
      <w:r w:rsidR="00702AEA" w:rsidRPr="008A4032">
        <w:rPr>
          <w:rFonts w:ascii="Arial" w:hAnsi="Arial" w:cs="Arial"/>
          <w:color w:val="000000"/>
        </w:rPr>
        <w:t xml:space="preserve">wizji lokalnej. </w:t>
      </w:r>
    </w:p>
    <w:p w14:paraId="0C0C7F4C" w14:textId="55C101E3" w:rsidR="00702AEA" w:rsidRPr="008A4032" w:rsidRDefault="00684799" w:rsidP="008A4032">
      <w:pPr>
        <w:pStyle w:val="NormalnyWeb"/>
        <w:spacing w:before="0" w:after="0" w:line="360" w:lineRule="auto"/>
        <w:rPr>
          <w:rFonts w:ascii="Arial" w:hAnsi="Arial" w:cs="Arial"/>
        </w:rPr>
      </w:pPr>
      <w:r w:rsidRPr="008A4032">
        <w:rPr>
          <w:rFonts w:ascii="Arial" w:hAnsi="Arial" w:cs="Arial"/>
          <w:color w:val="000000"/>
        </w:rPr>
        <w:t>6</w:t>
      </w:r>
      <w:r w:rsidR="00702AEA" w:rsidRPr="008A4032">
        <w:rPr>
          <w:rFonts w:ascii="Arial" w:hAnsi="Arial" w:cs="Arial"/>
          <w:color w:val="000000"/>
        </w:rPr>
        <w:t>.6. Zamawiający nie przewiduje zwrotu kosztów udziału w postępowaniu.</w:t>
      </w:r>
    </w:p>
    <w:p w14:paraId="567C4C11" w14:textId="77777777" w:rsidR="00702AEA" w:rsidRPr="008A4032" w:rsidRDefault="00702AEA" w:rsidP="008A4032">
      <w:pPr>
        <w:pStyle w:val="NormalnyWeb"/>
        <w:spacing w:before="0" w:after="0" w:line="360" w:lineRule="auto"/>
        <w:rPr>
          <w:rFonts w:ascii="Arial" w:hAnsi="Arial" w:cs="Arial"/>
        </w:rPr>
      </w:pPr>
    </w:p>
    <w:tbl>
      <w:tblPr>
        <w:tblW w:w="9630" w:type="dxa"/>
        <w:tblCellSpacing w:w="0" w:type="dxa"/>
        <w:tblCellMar>
          <w:top w:w="15" w:type="dxa"/>
          <w:left w:w="15" w:type="dxa"/>
          <w:bottom w:w="15" w:type="dxa"/>
          <w:right w:w="15" w:type="dxa"/>
        </w:tblCellMar>
        <w:tblLook w:val="04A0" w:firstRow="1" w:lastRow="0" w:firstColumn="1" w:lastColumn="0" w:noHBand="0" w:noVBand="1"/>
      </w:tblPr>
      <w:tblGrid>
        <w:gridCol w:w="9630"/>
      </w:tblGrid>
      <w:tr w:rsidR="00702AEA" w:rsidRPr="008A4032" w14:paraId="1AADABE9" w14:textId="77777777" w:rsidTr="00702AEA">
        <w:trPr>
          <w:tblCellSpacing w:w="0" w:type="dxa"/>
        </w:trPr>
        <w:tc>
          <w:tcPr>
            <w:tcW w:w="9570" w:type="dxa"/>
            <w:tcBorders>
              <w:top w:val="single" w:sz="6" w:space="0" w:color="000000"/>
              <w:left w:val="single" w:sz="6" w:space="0" w:color="000000"/>
              <w:bottom w:val="single" w:sz="6" w:space="0" w:color="000000"/>
              <w:right w:val="single" w:sz="6" w:space="0" w:color="000000"/>
            </w:tcBorders>
            <w:shd w:val="clear" w:color="auto" w:fill="D9D9D9"/>
            <w:tcMar>
              <w:top w:w="0" w:type="dxa"/>
              <w:left w:w="11" w:type="dxa"/>
              <w:bottom w:w="0" w:type="dxa"/>
              <w:right w:w="11" w:type="dxa"/>
            </w:tcMar>
            <w:hideMark/>
          </w:tcPr>
          <w:p w14:paraId="797F109F" w14:textId="0408F21A" w:rsidR="00702AEA" w:rsidRPr="008A4032" w:rsidRDefault="00684799" w:rsidP="008A4032">
            <w:pPr>
              <w:spacing w:line="360" w:lineRule="auto"/>
              <w:jc w:val="center"/>
              <w:rPr>
                <w:rFonts w:ascii="Arial" w:hAnsi="Arial" w:cs="Arial"/>
              </w:rPr>
            </w:pPr>
            <w:r w:rsidRPr="008A4032">
              <w:rPr>
                <w:rFonts w:ascii="Arial" w:hAnsi="Arial" w:cs="Arial"/>
                <w:b/>
                <w:bCs/>
                <w:color w:val="000000"/>
              </w:rPr>
              <w:t>7</w:t>
            </w:r>
            <w:r w:rsidR="00702AEA" w:rsidRPr="008A4032">
              <w:rPr>
                <w:rFonts w:ascii="Arial" w:hAnsi="Arial" w:cs="Arial"/>
                <w:b/>
                <w:bCs/>
                <w:color w:val="000000"/>
              </w:rPr>
              <w:t>. Wymagania w zakresie zatrudnienia na podstawie stosunku pracy.</w:t>
            </w:r>
          </w:p>
        </w:tc>
      </w:tr>
    </w:tbl>
    <w:p w14:paraId="081F06D0" w14:textId="77777777" w:rsidR="00702AEA" w:rsidRDefault="00702AEA" w:rsidP="008A4032">
      <w:pPr>
        <w:pStyle w:val="NormalnyWeb"/>
        <w:spacing w:before="0" w:after="0" w:line="360" w:lineRule="auto"/>
        <w:rPr>
          <w:rFonts w:ascii="Arial" w:hAnsi="Arial" w:cs="Arial"/>
        </w:rPr>
      </w:pPr>
    </w:p>
    <w:p w14:paraId="3BD44B79" w14:textId="0B47EB72" w:rsidR="0050255D" w:rsidRPr="008A4032" w:rsidRDefault="0050255D" w:rsidP="008A4032">
      <w:pPr>
        <w:pStyle w:val="NormalnyWeb"/>
        <w:spacing w:before="0" w:after="0" w:line="360" w:lineRule="auto"/>
        <w:rPr>
          <w:rFonts w:ascii="Arial" w:hAnsi="Arial" w:cs="Arial"/>
        </w:rPr>
      </w:pPr>
      <w:r>
        <w:rPr>
          <w:rFonts w:ascii="Arial" w:hAnsi="Arial" w:cs="Arial"/>
          <w:color w:val="000000"/>
        </w:rPr>
        <w:t xml:space="preserve">Zamawiający nie wymaga, aby osoby wykonujące czynności w zakresie realizacji zamówienia były zatrudnione na podstawie umowy o pracę. </w:t>
      </w:r>
      <w:r>
        <w:rPr>
          <w:rFonts w:ascii="Arial" w:hAnsi="Arial" w:cs="Arial"/>
          <w:color w:val="000000"/>
        </w:rPr>
        <w:br/>
      </w:r>
    </w:p>
    <w:tbl>
      <w:tblPr>
        <w:tblW w:w="9630" w:type="dxa"/>
        <w:tblCellSpacing w:w="0" w:type="dxa"/>
        <w:tblCellMar>
          <w:top w:w="15" w:type="dxa"/>
          <w:left w:w="15" w:type="dxa"/>
          <w:bottom w:w="15" w:type="dxa"/>
          <w:right w:w="15" w:type="dxa"/>
        </w:tblCellMar>
        <w:tblLook w:val="04A0" w:firstRow="1" w:lastRow="0" w:firstColumn="1" w:lastColumn="0" w:noHBand="0" w:noVBand="1"/>
      </w:tblPr>
      <w:tblGrid>
        <w:gridCol w:w="9630"/>
      </w:tblGrid>
      <w:tr w:rsidR="00702AEA" w:rsidRPr="008A4032" w14:paraId="3E60B020" w14:textId="77777777" w:rsidTr="00702AEA">
        <w:trPr>
          <w:tblCellSpacing w:w="0" w:type="dxa"/>
        </w:trPr>
        <w:tc>
          <w:tcPr>
            <w:tcW w:w="9570" w:type="dxa"/>
            <w:tcBorders>
              <w:top w:val="single" w:sz="6" w:space="0" w:color="000000"/>
              <w:left w:val="single" w:sz="6" w:space="0" w:color="000000"/>
              <w:bottom w:val="single" w:sz="6" w:space="0" w:color="000000"/>
              <w:right w:val="single" w:sz="6" w:space="0" w:color="000000"/>
            </w:tcBorders>
            <w:shd w:val="clear" w:color="auto" w:fill="D9D9D9"/>
            <w:tcMar>
              <w:top w:w="0" w:type="dxa"/>
              <w:left w:w="11" w:type="dxa"/>
              <w:bottom w:w="0" w:type="dxa"/>
              <w:right w:w="11" w:type="dxa"/>
            </w:tcMar>
            <w:hideMark/>
          </w:tcPr>
          <w:p w14:paraId="295509AB" w14:textId="3C463496" w:rsidR="00702AEA" w:rsidRPr="008A4032" w:rsidRDefault="00684799" w:rsidP="008A4032">
            <w:pPr>
              <w:spacing w:line="360" w:lineRule="auto"/>
              <w:jc w:val="center"/>
              <w:rPr>
                <w:rFonts w:ascii="Arial" w:hAnsi="Arial" w:cs="Arial"/>
              </w:rPr>
            </w:pPr>
            <w:r w:rsidRPr="008A4032">
              <w:rPr>
                <w:rFonts w:ascii="Arial" w:hAnsi="Arial" w:cs="Arial"/>
                <w:b/>
                <w:bCs/>
                <w:color w:val="000000"/>
              </w:rPr>
              <w:t>8</w:t>
            </w:r>
            <w:r w:rsidR="00702AEA" w:rsidRPr="008A4032">
              <w:rPr>
                <w:rFonts w:ascii="Arial" w:hAnsi="Arial" w:cs="Arial"/>
                <w:b/>
                <w:bCs/>
                <w:color w:val="000000"/>
              </w:rPr>
              <w:t>. Pozostałe informacje.</w:t>
            </w:r>
          </w:p>
        </w:tc>
      </w:tr>
    </w:tbl>
    <w:p w14:paraId="1E518EA6" w14:textId="77777777" w:rsidR="00702AEA" w:rsidRPr="008A4032" w:rsidRDefault="00702AEA" w:rsidP="008A4032">
      <w:pPr>
        <w:pStyle w:val="NormalnyWeb"/>
        <w:spacing w:before="0" w:after="0" w:line="360" w:lineRule="auto"/>
        <w:rPr>
          <w:rFonts w:ascii="Arial" w:hAnsi="Arial" w:cs="Arial"/>
        </w:rPr>
      </w:pPr>
    </w:p>
    <w:p w14:paraId="39DA33AC" w14:textId="27269ADB" w:rsidR="00702AEA" w:rsidRPr="008A4032" w:rsidRDefault="00684799" w:rsidP="008A4032">
      <w:pPr>
        <w:pStyle w:val="NormalnyWeb"/>
        <w:spacing w:before="0" w:after="0" w:line="360" w:lineRule="auto"/>
        <w:rPr>
          <w:rFonts w:ascii="Arial" w:hAnsi="Arial" w:cs="Arial"/>
        </w:rPr>
      </w:pPr>
      <w:r w:rsidRPr="008A4032">
        <w:rPr>
          <w:rFonts w:ascii="Arial" w:hAnsi="Arial" w:cs="Arial"/>
          <w:color w:val="000000"/>
        </w:rPr>
        <w:t>8.</w:t>
      </w:r>
      <w:r w:rsidR="00702AEA" w:rsidRPr="008A4032">
        <w:rPr>
          <w:rFonts w:ascii="Arial" w:hAnsi="Arial" w:cs="Arial"/>
          <w:color w:val="000000"/>
        </w:rPr>
        <w:t xml:space="preserve">1. Zamawiający nie przewiduje wymagań, o których mowa w art. 96 ust. 2 pkt 2 </w:t>
      </w:r>
      <w:proofErr w:type="spellStart"/>
      <w:r w:rsidR="00702AEA" w:rsidRPr="008A4032">
        <w:rPr>
          <w:rFonts w:ascii="Arial" w:hAnsi="Arial" w:cs="Arial"/>
          <w:color w:val="000000"/>
        </w:rPr>
        <w:t>u.p.z.p</w:t>
      </w:r>
      <w:proofErr w:type="spellEnd"/>
      <w:r w:rsidR="00702AEA" w:rsidRPr="008A4032">
        <w:rPr>
          <w:rFonts w:ascii="Arial" w:hAnsi="Arial" w:cs="Arial"/>
          <w:color w:val="000000"/>
        </w:rPr>
        <w:t>.</w:t>
      </w:r>
    </w:p>
    <w:p w14:paraId="02FD1E43" w14:textId="64416D4B" w:rsidR="00702AEA" w:rsidRPr="008A4032" w:rsidRDefault="00684799" w:rsidP="008A4032">
      <w:pPr>
        <w:pStyle w:val="NormalnyWeb"/>
        <w:spacing w:before="0" w:after="0" w:line="360" w:lineRule="auto"/>
        <w:rPr>
          <w:rFonts w:ascii="Arial" w:hAnsi="Arial" w:cs="Arial"/>
        </w:rPr>
      </w:pPr>
      <w:r w:rsidRPr="008A4032">
        <w:rPr>
          <w:rFonts w:ascii="Arial" w:hAnsi="Arial" w:cs="Arial"/>
          <w:color w:val="000000"/>
        </w:rPr>
        <w:t>8.</w:t>
      </w:r>
      <w:r w:rsidR="00702AEA" w:rsidRPr="008A4032">
        <w:rPr>
          <w:rFonts w:ascii="Arial" w:hAnsi="Arial" w:cs="Arial"/>
          <w:color w:val="000000"/>
        </w:rPr>
        <w:t xml:space="preserve">2. Zamawiający nie przewiduje wymagań o których mowa w art. 94 </w:t>
      </w:r>
      <w:proofErr w:type="spellStart"/>
      <w:r w:rsidR="00702AEA" w:rsidRPr="008A4032">
        <w:rPr>
          <w:rFonts w:ascii="Arial" w:hAnsi="Arial" w:cs="Arial"/>
          <w:color w:val="000000"/>
        </w:rPr>
        <w:t>u.p.z.p</w:t>
      </w:r>
      <w:proofErr w:type="spellEnd"/>
      <w:r w:rsidR="00702AEA" w:rsidRPr="008A4032">
        <w:rPr>
          <w:rFonts w:ascii="Arial" w:hAnsi="Arial" w:cs="Arial"/>
          <w:color w:val="000000"/>
        </w:rPr>
        <w:t>.</w:t>
      </w:r>
    </w:p>
    <w:p w14:paraId="437E9C79" w14:textId="6375CF96" w:rsidR="00702AEA" w:rsidRPr="008A4032" w:rsidRDefault="00684799" w:rsidP="008A4032">
      <w:pPr>
        <w:pStyle w:val="NormalnyWeb"/>
        <w:spacing w:before="0" w:after="0" w:line="360" w:lineRule="auto"/>
        <w:rPr>
          <w:rFonts w:ascii="Arial" w:hAnsi="Arial" w:cs="Arial"/>
        </w:rPr>
      </w:pPr>
      <w:r w:rsidRPr="008A4032">
        <w:rPr>
          <w:rFonts w:ascii="Arial" w:hAnsi="Arial" w:cs="Arial"/>
          <w:color w:val="000000"/>
        </w:rPr>
        <w:t>8.</w:t>
      </w:r>
      <w:r w:rsidR="00702AEA" w:rsidRPr="008A4032">
        <w:rPr>
          <w:rFonts w:ascii="Arial" w:hAnsi="Arial" w:cs="Arial"/>
          <w:color w:val="000000"/>
        </w:rPr>
        <w:t xml:space="preserve">3. Zamawiający nie przewiduje udzielenie zamówień, o których mowa w art. 214 ust. 1 pkt 7 i 8 </w:t>
      </w:r>
      <w:proofErr w:type="spellStart"/>
      <w:r w:rsidR="00702AEA" w:rsidRPr="008A4032">
        <w:rPr>
          <w:rFonts w:ascii="Arial" w:hAnsi="Arial" w:cs="Arial"/>
          <w:color w:val="000000"/>
        </w:rPr>
        <w:t>u.p.z.p</w:t>
      </w:r>
      <w:proofErr w:type="spellEnd"/>
      <w:r w:rsidR="00702AEA" w:rsidRPr="008A4032">
        <w:rPr>
          <w:rFonts w:ascii="Arial" w:hAnsi="Arial" w:cs="Arial"/>
          <w:color w:val="000000"/>
        </w:rPr>
        <w:t>.</w:t>
      </w:r>
    </w:p>
    <w:p w14:paraId="6B45A746" w14:textId="3A2C3D5C" w:rsidR="00702AEA" w:rsidRPr="008A4032" w:rsidRDefault="00684799" w:rsidP="008A4032">
      <w:pPr>
        <w:pStyle w:val="NormalnyWeb"/>
        <w:spacing w:before="0" w:after="0" w:line="360" w:lineRule="auto"/>
        <w:rPr>
          <w:rFonts w:ascii="Arial" w:hAnsi="Arial" w:cs="Arial"/>
        </w:rPr>
      </w:pPr>
      <w:r w:rsidRPr="008A4032">
        <w:rPr>
          <w:rFonts w:ascii="Arial" w:hAnsi="Arial" w:cs="Arial"/>
          <w:color w:val="000000"/>
        </w:rPr>
        <w:t>8.</w:t>
      </w:r>
      <w:r w:rsidR="00702AEA" w:rsidRPr="008A4032">
        <w:rPr>
          <w:rFonts w:ascii="Arial" w:hAnsi="Arial" w:cs="Arial"/>
          <w:color w:val="000000"/>
        </w:rPr>
        <w:t xml:space="preserve">4. Zamawiający nie dokonuje zastrzeżenia, o którym mowa w art. 60 i art. 121 </w:t>
      </w:r>
      <w:proofErr w:type="spellStart"/>
      <w:r w:rsidR="00702AEA" w:rsidRPr="008A4032">
        <w:rPr>
          <w:rFonts w:ascii="Arial" w:hAnsi="Arial" w:cs="Arial"/>
          <w:color w:val="000000"/>
        </w:rPr>
        <w:t>u.p.zp</w:t>
      </w:r>
      <w:proofErr w:type="spellEnd"/>
      <w:r w:rsidR="00702AEA" w:rsidRPr="008A4032">
        <w:rPr>
          <w:rFonts w:ascii="Arial" w:hAnsi="Arial" w:cs="Arial"/>
          <w:color w:val="000000"/>
        </w:rPr>
        <w:t>.</w:t>
      </w:r>
    </w:p>
    <w:p w14:paraId="6A2F06B0" w14:textId="3E429477" w:rsidR="00702AEA" w:rsidRPr="008A4032" w:rsidRDefault="00684799" w:rsidP="008A4032">
      <w:pPr>
        <w:pStyle w:val="NormalnyWeb"/>
        <w:spacing w:before="0" w:after="0" w:line="360" w:lineRule="auto"/>
        <w:rPr>
          <w:rFonts w:ascii="Arial" w:hAnsi="Arial" w:cs="Arial"/>
        </w:rPr>
      </w:pPr>
      <w:r w:rsidRPr="008A4032">
        <w:rPr>
          <w:rFonts w:ascii="Arial" w:hAnsi="Arial" w:cs="Arial"/>
          <w:color w:val="000000"/>
        </w:rPr>
        <w:t>8.</w:t>
      </w:r>
      <w:r w:rsidR="00702AEA" w:rsidRPr="008A4032">
        <w:rPr>
          <w:rFonts w:ascii="Arial" w:hAnsi="Arial" w:cs="Arial"/>
          <w:color w:val="000000"/>
        </w:rPr>
        <w:t>5. Rozliczenia między zamawiającym a wykonawcą prowadzone będą w złotych polskich.</w:t>
      </w:r>
    </w:p>
    <w:p w14:paraId="29207B42" w14:textId="63F9F82B" w:rsidR="00702AEA" w:rsidRPr="008A4032" w:rsidRDefault="00833319" w:rsidP="008A4032">
      <w:pPr>
        <w:pStyle w:val="NormalnyWeb"/>
        <w:spacing w:before="0" w:after="0" w:line="360" w:lineRule="auto"/>
        <w:rPr>
          <w:rFonts w:ascii="Arial" w:hAnsi="Arial" w:cs="Arial"/>
        </w:rPr>
      </w:pPr>
      <w:r w:rsidRPr="008A4032">
        <w:rPr>
          <w:rFonts w:ascii="Arial" w:hAnsi="Arial" w:cs="Arial"/>
          <w:color w:val="000000"/>
        </w:rPr>
        <w:t>8.</w:t>
      </w:r>
      <w:r w:rsidR="00702AEA" w:rsidRPr="008A4032">
        <w:rPr>
          <w:rFonts w:ascii="Arial" w:hAnsi="Arial" w:cs="Arial"/>
          <w:color w:val="000000"/>
        </w:rPr>
        <w:t xml:space="preserve">6. Informacja o sposobie komunikowania się zamawiającego z wykonawcami w inny sposób niż przy użyciu środków komunikacji elektronicznej w przypadku zaistnienia jednej z sytuacji określonych w art. 65 ust. 1, art. 66 i art. 69 – Nie dotyczy. </w:t>
      </w:r>
    </w:p>
    <w:p w14:paraId="1791D65F" w14:textId="77777777" w:rsidR="00557CB2" w:rsidRPr="008A4032" w:rsidRDefault="00557CB2" w:rsidP="008A4032">
      <w:pPr>
        <w:pStyle w:val="NormalnyWeb"/>
        <w:spacing w:before="0" w:after="0" w:line="360" w:lineRule="auto"/>
        <w:rPr>
          <w:rFonts w:ascii="Arial" w:hAnsi="Arial" w:cs="Arial"/>
        </w:rPr>
      </w:pPr>
    </w:p>
    <w:tbl>
      <w:tblPr>
        <w:tblW w:w="9630" w:type="dxa"/>
        <w:tblCellSpacing w:w="0" w:type="dxa"/>
        <w:tblCellMar>
          <w:top w:w="105" w:type="dxa"/>
          <w:left w:w="105" w:type="dxa"/>
          <w:bottom w:w="105" w:type="dxa"/>
          <w:right w:w="105" w:type="dxa"/>
        </w:tblCellMar>
        <w:tblLook w:val="04A0" w:firstRow="1" w:lastRow="0" w:firstColumn="1" w:lastColumn="0" w:noHBand="0" w:noVBand="1"/>
      </w:tblPr>
      <w:tblGrid>
        <w:gridCol w:w="9630"/>
      </w:tblGrid>
      <w:tr w:rsidR="00702AEA" w:rsidRPr="008A4032" w14:paraId="2B692F35" w14:textId="77777777" w:rsidTr="00702AEA">
        <w:trPr>
          <w:tblCellSpacing w:w="0" w:type="dxa"/>
        </w:trPr>
        <w:tc>
          <w:tcPr>
            <w:tcW w:w="9390" w:type="dxa"/>
            <w:tcBorders>
              <w:top w:val="single" w:sz="6"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hideMark/>
          </w:tcPr>
          <w:p w14:paraId="5CE07EB1" w14:textId="20DF36D8" w:rsidR="00702AEA" w:rsidRPr="008A4032" w:rsidRDefault="00833319" w:rsidP="008A4032">
            <w:pPr>
              <w:spacing w:line="360" w:lineRule="auto"/>
              <w:jc w:val="center"/>
              <w:rPr>
                <w:rFonts w:ascii="Arial" w:hAnsi="Arial" w:cs="Arial"/>
              </w:rPr>
            </w:pPr>
            <w:r w:rsidRPr="008A4032">
              <w:rPr>
                <w:rFonts w:ascii="Arial" w:hAnsi="Arial" w:cs="Arial"/>
                <w:b/>
                <w:bCs/>
                <w:color w:val="000000"/>
              </w:rPr>
              <w:t>9</w:t>
            </w:r>
            <w:r w:rsidR="00702AEA" w:rsidRPr="008A4032">
              <w:rPr>
                <w:rFonts w:ascii="Arial" w:hAnsi="Arial" w:cs="Arial"/>
                <w:b/>
                <w:bCs/>
                <w:color w:val="000000"/>
              </w:rPr>
              <w:t>. Termin wykonania zamówienia.</w:t>
            </w:r>
          </w:p>
        </w:tc>
      </w:tr>
    </w:tbl>
    <w:p w14:paraId="7D44D519" w14:textId="77777777" w:rsidR="00702AEA" w:rsidRPr="009916E2" w:rsidRDefault="00702AEA" w:rsidP="008A4032">
      <w:pPr>
        <w:pStyle w:val="NormalnyWeb"/>
        <w:spacing w:before="0" w:after="0" w:line="360" w:lineRule="auto"/>
        <w:rPr>
          <w:rFonts w:ascii="Arial" w:hAnsi="Arial" w:cs="Arial"/>
          <w:color w:val="000000" w:themeColor="text1"/>
        </w:rPr>
      </w:pPr>
    </w:p>
    <w:p w14:paraId="6338B31F" w14:textId="1BCCA037" w:rsidR="00802C81" w:rsidRDefault="00702AEA" w:rsidP="008A4032">
      <w:pPr>
        <w:pStyle w:val="NormalnyWeb"/>
        <w:spacing w:before="0" w:after="0" w:line="360" w:lineRule="auto"/>
        <w:rPr>
          <w:rFonts w:ascii="Arial" w:hAnsi="Arial" w:cs="Arial"/>
          <w:color w:val="000000" w:themeColor="text1"/>
        </w:rPr>
      </w:pPr>
      <w:r w:rsidRPr="009916E2">
        <w:rPr>
          <w:rFonts w:ascii="Arial" w:hAnsi="Arial" w:cs="Arial"/>
          <w:color w:val="000000" w:themeColor="text1"/>
        </w:rPr>
        <w:t xml:space="preserve">Termin wykonania zamówienia: </w:t>
      </w:r>
      <w:r w:rsidR="00802C81">
        <w:rPr>
          <w:rFonts w:ascii="Arial" w:hAnsi="Arial" w:cs="Arial"/>
          <w:color w:val="000000"/>
          <w:lang w:eastAsia="pl-PL"/>
        </w:rPr>
        <w:t xml:space="preserve">do wyczerpania się określonej umową ilości (27 000 litrów), nie dłużej niż do 4 miesięcy </w:t>
      </w:r>
      <w:r w:rsidR="00D16EC8" w:rsidRPr="00D16EC8">
        <w:rPr>
          <w:rFonts w:ascii="Arial" w:hAnsi="Arial" w:cs="Arial"/>
          <w:color w:val="000000"/>
          <w:lang w:eastAsia="pl-PL"/>
        </w:rPr>
        <w:t xml:space="preserve">od dnia </w:t>
      </w:r>
      <w:r w:rsidR="00D16EC8">
        <w:rPr>
          <w:rFonts w:ascii="Arial" w:hAnsi="Arial" w:cs="Arial"/>
          <w:color w:val="000000"/>
          <w:lang w:eastAsia="pl-PL"/>
        </w:rPr>
        <w:t>rozpoczęcia realizacji umowy</w:t>
      </w:r>
      <w:r w:rsidR="00D16EC8" w:rsidRPr="00D16EC8">
        <w:rPr>
          <w:rFonts w:ascii="Arial" w:hAnsi="Arial" w:cs="Arial"/>
          <w:color w:val="000000"/>
          <w:lang w:eastAsia="pl-PL"/>
        </w:rPr>
        <w:t>.</w:t>
      </w:r>
    </w:p>
    <w:p w14:paraId="02FC33B8" w14:textId="2650328F" w:rsidR="00BD3E27" w:rsidRPr="009916E2" w:rsidRDefault="00BD3E27" w:rsidP="008A4032">
      <w:pPr>
        <w:pStyle w:val="NormalnyWeb"/>
        <w:spacing w:before="0" w:after="0" w:line="360" w:lineRule="auto"/>
        <w:rPr>
          <w:rFonts w:ascii="Arial" w:hAnsi="Arial" w:cs="Arial"/>
          <w:color w:val="000000" w:themeColor="text1"/>
        </w:rPr>
      </w:pPr>
      <w:r>
        <w:rPr>
          <w:rFonts w:ascii="Arial" w:hAnsi="Arial" w:cs="Arial"/>
          <w:color w:val="000000" w:themeColor="text1"/>
        </w:rPr>
        <w:t xml:space="preserve">Rozpoczęcie </w:t>
      </w:r>
      <w:r w:rsidR="00D87855">
        <w:rPr>
          <w:rFonts w:ascii="Arial" w:hAnsi="Arial" w:cs="Arial"/>
          <w:color w:val="000000" w:themeColor="text1"/>
        </w:rPr>
        <w:t>realizacji umowy</w:t>
      </w:r>
      <w:r w:rsidR="008C218C">
        <w:rPr>
          <w:rFonts w:ascii="Arial" w:hAnsi="Arial" w:cs="Arial"/>
          <w:color w:val="000000" w:themeColor="text1"/>
        </w:rPr>
        <w:t>:</w:t>
      </w:r>
      <w:r w:rsidR="00D87855">
        <w:rPr>
          <w:rFonts w:ascii="Arial" w:hAnsi="Arial" w:cs="Arial"/>
          <w:color w:val="000000" w:themeColor="text1"/>
        </w:rPr>
        <w:t xml:space="preserve"> </w:t>
      </w:r>
      <w:r w:rsidR="008C218C">
        <w:rPr>
          <w:rFonts w:ascii="Arial" w:hAnsi="Arial" w:cs="Arial"/>
          <w:color w:val="000000" w:themeColor="text1"/>
        </w:rPr>
        <w:t>01.02.2024 rok</w:t>
      </w:r>
    </w:p>
    <w:p w14:paraId="54ADFD8B" w14:textId="77777777" w:rsidR="00833319" w:rsidRPr="008A4032" w:rsidRDefault="00833319" w:rsidP="008A4032">
      <w:pPr>
        <w:pStyle w:val="NormalnyWeb"/>
        <w:spacing w:before="0" w:after="0" w:line="360" w:lineRule="auto"/>
        <w:rPr>
          <w:rFonts w:ascii="Arial" w:hAnsi="Arial" w:cs="Arial"/>
        </w:rPr>
      </w:pPr>
    </w:p>
    <w:tbl>
      <w:tblPr>
        <w:tblW w:w="0" w:type="auto"/>
        <w:tblInd w:w="108" w:type="dxa"/>
        <w:tblLayout w:type="fixed"/>
        <w:tblLook w:val="0000" w:firstRow="0" w:lastRow="0" w:firstColumn="0" w:lastColumn="0" w:noHBand="0" w:noVBand="0"/>
      </w:tblPr>
      <w:tblGrid>
        <w:gridCol w:w="9084"/>
      </w:tblGrid>
      <w:tr w:rsidR="00833319" w:rsidRPr="008A4032" w14:paraId="1775F743" w14:textId="77777777" w:rsidTr="004711D3">
        <w:tc>
          <w:tcPr>
            <w:tcW w:w="9084" w:type="dxa"/>
            <w:tcBorders>
              <w:top w:val="single" w:sz="4" w:space="0" w:color="000000"/>
              <w:left w:val="single" w:sz="4" w:space="0" w:color="000000"/>
              <w:bottom w:val="single" w:sz="4" w:space="0" w:color="000000"/>
              <w:right w:val="single" w:sz="4" w:space="0" w:color="000000"/>
            </w:tcBorders>
            <w:shd w:val="clear" w:color="auto" w:fill="D9D9D9"/>
          </w:tcPr>
          <w:p w14:paraId="61A1CE58" w14:textId="586920B3" w:rsidR="00833319" w:rsidRPr="008A4032" w:rsidRDefault="00833319" w:rsidP="008A4032">
            <w:pPr>
              <w:pStyle w:val="NormalnyWeb"/>
              <w:spacing w:before="0" w:after="0" w:line="360" w:lineRule="auto"/>
              <w:jc w:val="center"/>
              <w:rPr>
                <w:rFonts w:ascii="Arial" w:hAnsi="Arial" w:cs="Arial"/>
              </w:rPr>
            </w:pPr>
            <w:r w:rsidRPr="008A4032">
              <w:rPr>
                <w:rStyle w:val="Domylnaczcionkaakapitu3"/>
                <w:rFonts w:ascii="Arial" w:hAnsi="Arial" w:cs="Arial"/>
                <w:b/>
                <w:bCs/>
                <w:color w:val="000000"/>
              </w:rPr>
              <w:lastRenderedPageBreak/>
              <w:t>10. Informacja o przedmiotowych środkach dowodowych</w:t>
            </w:r>
          </w:p>
        </w:tc>
      </w:tr>
    </w:tbl>
    <w:p w14:paraId="239B9165" w14:textId="77777777" w:rsidR="00833319" w:rsidRPr="008A4032" w:rsidRDefault="00833319" w:rsidP="008A4032">
      <w:pPr>
        <w:pStyle w:val="NormalnyWeb"/>
        <w:spacing w:before="0" w:after="0" w:line="360" w:lineRule="auto"/>
        <w:rPr>
          <w:rFonts w:ascii="Arial" w:hAnsi="Arial" w:cs="Arial"/>
          <w:color w:val="000000"/>
        </w:rPr>
      </w:pPr>
    </w:p>
    <w:p w14:paraId="29F04B85" w14:textId="541851BC" w:rsidR="00833319" w:rsidRPr="008A4032" w:rsidRDefault="00833319" w:rsidP="008A4032">
      <w:pPr>
        <w:pStyle w:val="NormalnyWeb"/>
        <w:spacing w:before="0" w:after="0" w:line="360" w:lineRule="auto"/>
        <w:rPr>
          <w:rFonts w:ascii="Arial" w:hAnsi="Arial" w:cs="Arial"/>
        </w:rPr>
      </w:pPr>
      <w:r w:rsidRPr="008A4032">
        <w:rPr>
          <w:rFonts w:ascii="Arial" w:hAnsi="Arial" w:cs="Arial"/>
          <w:color w:val="000000"/>
        </w:rPr>
        <w:t>Zamawiający nie żąda złożenia przedmiotowych środków dowodowych.</w:t>
      </w:r>
    </w:p>
    <w:p w14:paraId="788E8FE7" w14:textId="77777777" w:rsidR="00FB68EF" w:rsidRPr="008A4032" w:rsidRDefault="00FB68EF" w:rsidP="008A4032">
      <w:pPr>
        <w:pStyle w:val="NormalnyWeb"/>
        <w:spacing w:before="0" w:after="0" w:line="360" w:lineRule="auto"/>
        <w:rPr>
          <w:rFonts w:ascii="Arial" w:hAnsi="Arial" w:cs="Arial"/>
        </w:rPr>
      </w:pPr>
    </w:p>
    <w:tbl>
      <w:tblPr>
        <w:tblW w:w="9630" w:type="dxa"/>
        <w:tblCellSpacing w:w="0" w:type="dxa"/>
        <w:tblCellMar>
          <w:top w:w="105" w:type="dxa"/>
          <w:left w:w="105" w:type="dxa"/>
          <w:bottom w:w="105" w:type="dxa"/>
          <w:right w:w="105" w:type="dxa"/>
        </w:tblCellMar>
        <w:tblLook w:val="04A0" w:firstRow="1" w:lastRow="0" w:firstColumn="1" w:lastColumn="0" w:noHBand="0" w:noVBand="1"/>
      </w:tblPr>
      <w:tblGrid>
        <w:gridCol w:w="9630"/>
      </w:tblGrid>
      <w:tr w:rsidR="00702AEA" w:rsidRPr="008A4032" w14:paraId="0C3074DC" w14:textId="77777777" w:rsidTr="00702AEA">
        <w:trPr>
          <w:tblCellSpacing w:w="0" w:type="dxa"/>
        </w:trPr>
        <w:tc>
          <w:tcPr>
            <w:tcW w:w="9390" w:type="dxa"/>
            <w:tcBorders>
              <w:top w:val="single" w:sz="6"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hideMark/>
          </w:tcPr>
          <w:p w14:paraId="6B1127CB" w14:textId="7D2BB011" w:rsidR="00702AEA" w:rsidRPr="008A4032" w:rsidRDefault="00702AEA" w:rsidP="008A4032">
            <w:pPr>
              <w:spacing w:line="360" w:lineRule="auto"/>
              <w:jc w:val="center"/>
              <w:rPr>
                <w:rFonts w:ascii="Arial" w:hAnsi="Arial" w:cs="Arial"/>
              </w:rPr>
            </w:pPr>
            <w:r w:rsidRPr="008A4032">
              <w:rPr>
                <w:rFonts w:ascii="Arial" w:hAnsi="Arial" w:cs="Arial"/>
                <w:b/>
                <w:bCs/>
                <w:color w:val="000000"/>
              </w:rPr>
              <w:t>11. Podstawy wykluczenia.</w:t>
            </w:r>
          </w:p>
        </w:tc>
      </w:tr>
    </w:tbl>
    <w:p w14:paraId="39FFD4CB" w14:textId="77777777" w:rsidR="00702AEA" w:rsidRPr="008A4032" w:rsidRDefault="00702AEA" w:rsidP="008A4032">
      <w:pPr>
        <w:pStyle w:val="NormalnyWeb"/>
        <w:spacing w:before="0" w:after="0" w:line="360" w:lineRule="auto"/>
        <w:rPr>
          <w:rFonts w:ascii="Arial" w:hAnsi="Arial" w:cs="Arial"/>
        </w:rPr>
      </w:pPr>
    </w:p>
    <w:p w14:paraId="2693446B" w14:textId="77777777" w:rsidR="00702AEA" w:rsidRPr="008A4032" w:rsidRDefault="00702AEA" w:rsidP="008A4032">
      <w:pPr>
        <w:pStyle w:val="NormalnyWeb"/>
        <w:spacing w:before="0" w:after="0" w:line="360" w:lineRule="auto"/>
        <w:rPr>
          <w:rFonts w:ascii="Arial" w:hAnsi="Arial" w:cs="Arial"/>
        </w:rPr>
      </w:pPr>
      <w:r w:rsidRPr="008A4032">
        <w:rPr>
          <w:rFonts w:ascii="Arial" w:hAnsi="Arial" w:cs="Arial"/>
          <w:color w:val="000000"/>
        </w:rPr>
        <w:t xml:space="preserve">11.1. Z postępowania o udzielenie zamówienia wyklucza się Wykonawcę, w stosunku, do którego zachodzi którakolwiek z okoliczności wskazanych w art. 108 ust. 1 </w:t>
      </w:r>
      <w:proofErr w:type="spellStart"/>
      <w:r w:rsidRPr="008A4032">
        <w:rPr>
          <w:rFonts w:ascii="Arial" w:hAnsi="Arial" w:cs="Arial"/>
          <w:color w:val="000000"/>
        </w:rPr>
        <w:t>u.p.z.p</w:t>
      </w:r>
      <w:proofErr w:type="spellEnd"/>
      <w:r w:rsidRPr="008A4032">
        <w:rPr>
          <w:rFonts w:ascii="Arial" w:hAnsi="Arial" w:cs="Arial"/>
          <w:color w:val="000000"/>
        </w:rPr>
        <w:t xml:space="preserve">.: </w:t>
      </w:r>
    </w:p>
    <w:p w14:paraId="7AB47A16" w14:textId="77777777" w:rsidR="00702AEA" w:rsidRPr="008A4032" w:rsidRDefault="00702AEA" w:rsidP="008A4032">
      <w:pPr>
        <w:pStyle w:val="NormalnyWeb"/>
        <w:spacing w:before="0" w:after="0" w:line="360" w:lineRule="auto"/>
        <w:rPr>
          <w:rFonts w:ascii="Arial" w:hAnsi="Arial" w:cs="Arial"/>
        </w:rPr>
      </w:pPr>
      <w:r w:rsidRPr="008A4032">
        <w:rPr>
          <w:rFonts w:ascii="Arial" w:hAnsi="Arial" w:cs="Arial"/>
          <w:color w:val="000000"/>
        </w:rPr>
        <w:t xml:space="preserve">1) będącego osobą fizyczną, którego prawomocnie skazano za przestępstwo: </w:t>
      </w:r>
    </w:p>
    <w:p w14:paraId="78BC8730" w14:textId="77777777" w:rsidR="00702AEA" w:rsidRPr="008A4032" w:rsidRDefault="00702AEA" w:rsidP="008A4032">
      <w:pPr>
        <w:pStyle w:val="NormalnyWeb"/>
        <w:spacing w:before="0" w:after="0" w:line="360" w:lineRule="auto"/>
        <w:rPr>
          <w:rFonts w:ascii="Arial" w:hAnsi="Arial" w:cs="Arial"/>
        </w:rPr>
      </w:pPr>
      <w:r w:rsidRPr="008A4032">
        <w:rPr>
          <w:rFonts w:ascii="Arial" w:hAnsi="Arial" w:cs="Arial"/>
          <w:color w:val="000000"/>
        </w:rPr>
        <w:t xml:space="preserve">a) udziału w zorganizowanej grupie przestępczej albo związku mającym na celu popełnienie przestępstwa lub przestępstwa skarbowego, o którym mowa w art. 258 Kodeksu karnego, </w:t>
      </w:r>
    </w:p>
    <w:p w14:paraId="739B3D89" w14:textId="77777777" w:rsidR="00702AEA" w:rsidRPr="008A4032" w:rsidRDefault="00702AEA" w:rsidP="008A4032">
      <w:pPr>
        <w:pStyle w:val="NormalnyWeb"/>
        <w:spacing w:before="0" w:after="0" w:line="360" w:lineRule="auto"/>
        <w:rPr>
          <w:rFonts w:ascii="Arial" w:hAnsi="Arial" w:cs="Arial"/>
        </w:rPr>
      </w:pPr>
      <w:r w:rsidRPr="008A4032">
        <w:rPr>
          <w:rFonts w:ascii="Arial" w:hAnsi="Arial" w:cs="Arial"/>
          <w:color w:val="000000"/>
        </w:rPr>
        <w:t xml:space="preserve">b) handlu ludźmi, o którym mowa w art. 189a Kodeksu karnego, </w:t>
      </w:r>
    </w:p>
    <w:p w14:paraId="2594AFC6" w14:textId="77777777" w:rsidR="00702AEA" w:rsidRPr="008A4032" w:rsidRDefault="00702AEA" w:rsidP="008A4032">
      <w:pPr>
        <w:pStyle w:val="NormalnyWeb"/>
        <w:spacing w:before="0" w:after="0" w:line="360" w:lineRule="auto"/>
        <w:rPr>
          <w:rFonts w:ascii="Arial" w:hAnsi="Arial" w:cs="Arial"/>
        </w:rPr>
      </w:pPr>
      <w:r w:rsidRPr="008A4032">
        <w:rPr>
          <w:rFonts w:ascii="Arial" w:hAnsi="Arial" w:cs="Arial"/>
          <w:color w:val="000000"/>
        </w:rPr>
        <w:t>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54281446" w14:textId="77777777" w:rsidR="00702AEA" w:rsidRPr="008A4032" w:rsidRDefault="00702AEA" w:rsidP="008A4032">
      <w:pPr>
        <w:pStyle w:val="NormalnyWeb"/>
        <w:spacing w:before="0" w:after="0" w:line="360" w:lineRule="auto"/>
        <w:rPr>
          <w:rFonts w:ascii="Arial" w:hAnsi="Arial" w:cs="Arial"/>
        </w:rPr>
      </w:pPr>
      <w:r w:rsidRPr="008A4032">
        <w:rPr>
          <w:rFonts w:ascii="Arial" w:hAnsi="Arial" w:cs="Arial"/>
          <w:color w:val="00000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209E9700" w14:textId="77777777" w:rsidR="00702AEA" w:rsidRPr="008A4032" w:rsidRDefault="00702AEA" w:rsidP="008A4032">
      <w:pPr>
        <w:pStyle w:val="NormalnyWeb"/>
        <w:spacing w:before="0" w:after="0" w:line="360" w:lineRule="auto"/>
        <w:rPr>
          <w:rFonts w:ascii="Arial" w:hAnsi="Arial" w:cs="Arial"/>
        </w:rPr>
      </w:pPr>
      <w:r w:rsidRPr="008A4032">
        <w:rPr>
          <w:rFonts w:ascii="Arial" w:hAnsi="Arial" w:cs="Arial"/>
          <w:color w:val="000000"/>
        </w:rPr>
        <w:t xml:space="preserve">e) o charakterze terrorystycznym, o którym mowa w art. 115 § 20 Kodeksu karnego, lub mające na celu popełnienie tego przestępstwa, </w:t>
      </w:r>
    </w:p>
    <w:p w14:paraId="7F139F1B" w14:textId="77777777" w:rsidR="00702AEA" w:rsidRPr="008A4032" w:rsidRDefault="00702AEA" w:rsidP="008A4032">
      <w:pPr>
        <w:pStyle w:val="NormalnyWeb"/>
        <w:spacing w:before="0" w:after="0" w:line="360" w:lineRule="auto"/>
        <w:rPr>
          <w:rFonts w:ascii="Arial" w:hAnsi="Arial" w:cs="Arial"/>
        </w:rPr>
      </w:pPr>
      <w:r w:rsidRPr="008A4032">
        <w:rPr>
          <w:rFonts w:ascii="Arial" w:hAnsi="Arial" w:cs="Arial"/>
          <w:color w:val="000000"/>
        </w:rPr>
        <w:t xml:space="preserve">f) powierzenia wykonywania pracy małoletniemu cudzoziemcowi, o którym mowa w art. 9 ust. 2 ustawy z dnia 15 czerwca 2012 r. o skutkach powierzania wykonywania pracy cudzoziemcom przebywającym wbrew przepisom na terytorium Rzeczypospolitej Polskiej (Dz. U. poz. 769), </w:t>
      </w:r>
    </w:p>
    <w:p w14:paraId="2ECBD348" w14:textId="77777777" w:rsidR="00702AEA" w:rsidRPr="008A4032" w:rsidRDefault="00702AEA" w:rsidP="008A4032">
      <w:pPr>
        <w:pStyle w:val="NormalnyWeb"/>
        <w:spacing w:before="0" w:after="0" w:line="360" w:lineRule="auto"/>
        <w:rPr>
          <w:rFonts w:ascii="Arial" w:hAnsi="Arial" w:cs="Arial"/>
        </w:rPr>
      </w:pPr>
      <w:r w:rsidRPr="008A4032">
        <w:rPr>
          <w:rFonts w:ascii="Arial" w:hAnsi="Arial" w:cs="Arial"/>
          <w:color w:val="00000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C755064" w14:textId="77777777" w:rsidR="00702AEA" w:rsidRPr="008A4032" w:rsidRDefault="00702AEA" w:rsidP="008A4032">
      <w:pPr>
        <w:pStyle w:val="NormalnyWeb"/>
        <w:spacing w:before="0" w:after="0" w:line="360" w:lineRule="auto"/>
        <w:rPr>
          <w:rFonts w:ascii="Arial" w:hAnsi="Arial" w:cs="Arial"/>
        </w:rPr>
      </w:pPr>
      <w:r w:rsidRPr="008A4032">
        <w:rPr>
          <w:rFonts w:ascii="Arial" w:hAnsi="Arial" w:cs="Arial"/>
          <w:color w:val="000000"/>
        </w:rPr>
        <w:lastRenderedPageBreak/>
        <w:t xml:space="preserve">h) o którym mowa w art. 9 ust. 1 i 3 lub art. 10 ustawy z dnia 15 czerwca 2012 r. o skutkach powierzania wykonywania pracy cudzoziemcom przebywającym wbrew przepisom na terytorium Rzeczypospolitej Polskiej </w:t>
      </w:r>
    </w:p>
    <w:p w14:paraId="1B99E100" w14:textId="77777777" w:rsidR="00702AEA" w:rsidRPr="008A4032" w:rsidRDefault="00702AEA" w:rsidP="008A4032">
      <w:pPr>
        <w:pStyle w:val="NormalnyWeb"/>
        <w:spacing w:before="0" w:after="0" w:line="360" w:lineRule="auto"/>
        <w:rPr>
          <w:rFonts w:ascii="Arial" w:hAnsi="Arial" w:cs="Arial"/>
        </w:rPr>
      </w:pPr>
      <w:r w:rsidRPr="008A4032">
        <w:rPr>
          <w:rFonts w:ascii="Arial" w:hAnsi="Arial" w:cs="Arial"/>
          <w:color w:val="000000"/>
        </w:rPr>
        <w:t xml:space="preserve">- lub za odpowiedni czyn zabroniony określony w przepisach prawa obcego; </w:t>
      </w:r>
    </w:p>
    <w:p w14:paraId="79597A37" w14:textId="77777777" w:rsidR="00702AEA" w:rsidRPr="008A4032" w:rsidRDefault="00702AEA" w:rsidP="008A4032">
      <w:pPr>
        <w:pStyle w:val="NormalnyWeb"/>
        <w:spacing w:before="0" w:after="0" w:line="360" w:lineRule="auto"/>
        <w:rPr>
          <w:rFonts w:ascii="Arial" w:hAnsi="Arial" w:cs="Arial"/>
        </w:rPr>
      </w:pPr>
      <w:r w:rsidRPr="008A4032">
        <w:rPr>
          <w:rFonts w:ascii="Arial" w:hAnsi="Arial" w:cs="Arial"/>
          <w:color w:val="00000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78B2792D" w14:textId="77777777" w:rsidR="00702AEA" w:rsidRPr="008A4032" w:rsidRDefault="00702AEA" w:rsidP="008A4032">
      <w:pPr>
        <w:pStyle w:val="NormalnyWeb"/>
        <w:spacing w:before="0" w:after="0" w:line="360" w:lineRule="auto"/>
        <w:rPr>
          <w:rFonts w:ascii="Arial" w:hAnsi="Arial" w:cs="Arial"/>
        </w:rPr>
      </w:pPr>
      <w:r w:rsidRPr="008A4032">
        <w:rPr>
          <w:rFonts w:ascii="Arial" w:hAnsi="Arial" w:cs="Arial"/>
          <w:color w:val="00000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71DFB472" w14:textId="77777777" w:rsidR="00702AEA" w:rsidRPr="008A4032" w:rsidRDefault="00702AEA" w:rsidP="008A4032">
      <w:pPr>
        <w:pStyle w:val="NormalnyWeb"/>
        <w:spacing w:before="0" w:after="0" w:line="360" w:lineRule="auto"/>
        <w:rPr>
          <w:rFonts w:ascii="Arial" w:hAnsi="Arial" w:cs="Arial"/>
        </w:rPr>
      </w:pPr>
      <w:r w:rsidRPr="008A4032">
        <w:rPr>
          <w:rFonts w:ascii="Arial" w:hAnsi="Arial" w:cs="Arial"/>
          <w:color w:val="000000"/>
        </w:rPr>
        <w:t xml:space="preserve">4) wobec którego prawomocnie orzeczono zakaz ubiegania się o zamówienia publiczne; </w:t>
      </w:r>
    </w:p>
    <w:p w14:paraId="2E1A786B" w14:textId="77777777" w:rsidR="00702AEA" w:rsidRPr="008A4032" w:rsidRDefault="00702AEA" w:rsidP="008A4032">
      <w:pPr>
        <w:pStyle w:val="NormalnyWeb"/>
        <w:spacing w:before="0" w:after="0" w:line="360" w:lineRule="auto"/>
        <w:rPr>
          <w:rFonts w:ascii="Arial" w:hAnsi="Arial" w:cs="Arial"/>
        </w:rPr>
      </w:pPr>
      <w:r w:rsidRPr="008A4032">
        <w:rPr>
          <w:rFonts w:ascii="Arial" w:hAnsi="Arial" w:cs="Arial"/>
          <w:color w:val="00000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488A7637" w14:textId="59310905" w:rsidR="00702AEA" w:rsidRPr="008A4032" w:rsidRDefault="00702AEA" w:rsidP="008A4032">
      <w:pPr>
        <w:pStyle w:val="NormalnyWeb"/>
        <w:spacing w:before="0" w:after="0" w:line="360" w:lineRule="auto"/>
        <w:rPr>
          <w:rFonts w:ascii="Arial" w:hAnsi="Arial" w:cs="Arial"/>
          <w:color w:val="000000"/>
        </w:rPr>
      </w:pPr>
      <w:r w:rsidRPr="008A4032">
        <w:rPr>
          <w:rFonts w:ascii="Arial" w:hAnsi="Arial" w:cs="Arial"/>
          <w:color w:val="000000"/>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56AD1AB1" w14:textId="77777777" w:rsidR="00494800" w:rsidRPr="008A4032" w:rsidRDefault="00494800" w:rsidP="008A4032">
      <w:pPr>
        <w:pStyle w:val="NormalnyWeb"/>
        <w:spacing w:before="0" w:after="0" w:line="360" w:lineRule="auto"/>
        <w:rPr>
          <w:rFonts w:ascii="Arial" w:hAnsi="Arial" w:cs="Arial"/>
          <w:color w:val="000000"/>
        </w:rPr>
      </w:pPr>
      <w:r w:rsidRPr="008A4032">
        <w:rPr>
          <w:rFonts w:ascii="Arial" w:hAnsi="Arial" w:cs="Arial"/>
          <w:color w:val="000000"/>
        </w:rPr>
        <w:t xml:space="preserve">11.2. Na podstawie art. 7 ust. 1 ustawy o szczególnych rozwiązaniach przeciwdziałania wspieraniu agresji na Ukrainę oraz służących ochronie bezpieczeństwa narodowego z postępowania wyklucza się: </w:t>
      </w:r>
    </w:p>
    <w:p w14:paraId="49E5E924" w14:textId="588C2C9C" w:rsidR="00494800" w:rsidRPr="008A4032" w:rsidRDefault="00494800" w:rsidP="008A4032">
      <w:pPr>
        <w:pStyle w:val="NormalnyWeb"/>
        <w:spacing w:before="0" w:after="0" w:line="360" w:lineRule="auto"/>
        <w:rPr>
          <w:rFonts w:ascii="Arial" w:hAnsi="Arial" w:cs="Arial"/>
          <w:color w:val="000000"/>
        </w:rPr>
      </w:pPr>
      <w:r w:rsidRPr="008A4032">
        <w:rPr>
          <w:rFonts w:ascii="Arial" w:hAnsi="Arial" w:cs="Arial"/>
          <w:color w:val="000000"/>
        </w:rPr>
        <w:lastRenderedPageBreak/>
        <w:t xml:space="preserve">a) wykonawcę oraz uczestnika konkursu 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8A4032">
        <w:rPr>
          <w:rFonts w:ascii="Arial" w:hAnsi="Arial" w:cs="Arial"/>
          <w:color w:val="000000"/>
        </w:rPr>
        <w:t>późn</w:t>
      </w:r>
      <w:proofErr w:type="spellEnd"/>
      <w:r w:rsidRPr="008A4032">
        <w:rPr>
          <w:rFonts w:ascii="Arial" w:hAnsi="Arial" w:cs="Arial"/>
          <w:color w:val="000000"/>
        </w:rPr>
        <w:t xml:space="preserve">. zm.), zwanego dalej rozporządzeniem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A4032">
        <w:rPr>
          <w:rFonts w:ascii="Arial" w:hAnsi="Arial" w:cs="Arial"/>
          <w:color w:val="000000"/>
        </w:rPr>
        <w:t>późn</w:t>
      </w:r>
      <w:proofErr w:type="spellEnd"/>
      <w:r w:rsidRPr="008A4032">
        <w:rPr>
          <w:rFonts w:ascii="Arial" w:hAnsi="Arial" w:cs="Arial"/>
          <w:color w:val="000000"/>
        </w:rPr>
        <w:t>. zm.), zwanego dalej rozporządzeniem 269/2014  albo wpisanego na listę na podstawie decyzji w sprawie wpisu na listę rozstrzygającej o zastosowaniu środka, o którym mowa w art. 1 pkt 3 ustawy z dnia 13 kwietnia 2022r. o szczególnych rozwiązaniach przeciwdziałania wspieraniu agresji na Ukrainę oraz służących ochronie bezpieczeństwa narodowego (Dz. U. 2022 r., poz. 835);</w:t>
      </w:r>
    </w:p>
    <w:p w14:paraId="142DF90D" w14:textId="2F6FE5C1" w:rsidR="00494800" w:rsidRPr="008A4032" w:rsidRDefault="00494800" w:rsidP="008A4032">
      <w:pPr>
        <w:pStyle w:val="NormalnyWeb"/>
        <w:spacing w:before="0" w:after="0" w:line="360" w:lineRule="auto"/>
        <w:rPr>
          <w:rFonts w:ascii="Arial" w:hAnsi="Arial" w:cs="Arial"/>
          <w:color w:val="000000"/>
        </w:rPr>
      </w:pPr>
      <w:r w:rsidRPr="008A4032">
        <w:rPr>
          <w:rFonts w:ascii="Arial" w:hAnsi="Arial" w:cs="Arial"/>
          <w:color w:val="000000"/>
        </w:rPr>
        <w:t xml:space="preserve">b)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2022r. o szczególnych rozwiązaniach przeciwdziałania wspieraniu agresji na Ukrainę oraz służących ochronie bezpieczeństwa narodowego;; </w:t>
      </w:r>
    </w:p>
    <w:p w14:paraId="42B81B93" w14:textId="5F3D8634" w:rsidR="00494800" w:rsidRPr="008A4032" w:rsidRDefault="00494800" w:rsidP="008A4032">
      <w:pPr>
        <w:pStyle w:val="NormalnyWeb"/>
        <w:spacing w:before="0" w:after="0" w:line="360" w:lineRule="auto"/>
        <w:rPr>
          <w:rFonts w:ascii="Arial" w:hAnsi="Arial" w:cs="Arial"/>
          <w:color w:val="000000"/>
        </w:rPr>
      </w:pPr>
      <w:r w:rsidRPr="008A4032">
        <w:rPr>
          <w:rFonts w:ascii="Arial" w:hAnsi="Arial" w:cs="Arial"/>
          <w:color w:val="000000"/>
        </w:rPr>
        <w:t xml:space="preserve">c)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2022r. o szczególnych rozwiązaniach przeciwdziałania wspieraniu agresji na Ukrainę oraz służących ochronie bezpieczeństwa narodowego (Dz. U. 2022 r., poz. 835); </w:t>
      </w:r>
    </w:p>
    <w:p w14:paraId="4933D750" w14:textId="408C5EC2" w:rsidR="00494800" w:rsidRPr="008A4032" w:rsidRDefault="00494800" w:rsidP="008A4032">
      <w:pPr>
        <w:pStyle w:val="NormalnyWeb"/>
        <w:spacing w:before="0" w:after="0" w:line="360" w:lineRule="auto"/>
        <w:rPr>
          <w:rFonts w:ascii="Arial" w:hAnsi="Arial" w:cs="Arial"/>
        </w:rPr>
      </w:pPr>
      <w:r w:rsidRPr="008A4032">
        <w:rPr>
          <w:rFonts w:ascii="Arial" w:hAnsi="Arial" w:cs="Arial"/>
          <w:color w:val="000000"/>
        </w:rPr>
        <w:t xml:space="preserve">Wykluczenie następuje na okres trwania okoliczności, o których mowa powyżej. W przypadku Wykonawcy wykluczonego na podstawie </w:t>
      </w:r>
      <w:r w:rsidR="00A24099" w:rsidRPr="008A4032">
        <w:rPr>
          <w:rFonts w:ascii="Arial" w:hAnsi="Arial" w:cs="Arial"/>
          <w:color w:val="000000"/>
        </w:rPr>
        <w:t>pkt</w:t>
      </w:r>
      <w:r w:rsidRPr="008A4032">
        <w:rPr>
          <w:rFonts w:ascii="Arial" w:hAnsi="Arial" w:cs="Arial"/>
          <w:color w:val="000000"/>
        </w:rPr>
        <w:t>.1</w:t>
      </w:r>
      <w:r w:rsidR="00A24099" w:rsidRPr="008A4032">
        <w:rPr>
          <w:rFonts w:ascii="Arial" w:hAnsi="Arial" w:cs="Arial"/>
          <w:color w:val="000000"/>
        </w:rPr>
        <w:t>1</w:t>
      </w:r>
      <w:r w:rsidRPr="008A4032">
        <w:rPr>
          <w:rFonts w:ascii="Arial" w:hAnsi="Arial" w:cs="Arial"/>
          <w:color w:val="000000"/>
        </w:rPr>
        <w:t>.</w:t>
      </w:r>
      <w:r w:rsidR="00A24099" w:rsidRPr="008A4032">
        <w:rPr>
          <w:rFonts w:ascii="Arial" w:hAnsi="Arial" w:cs="Arial"/>
          <w:color w:val="000000"/>
        </w:rPr>
        <w:t>2</w:t>
      </w:r>
      <w:r w:rsidRPr="008A4032">
        <w:rPr>
          <w:rFonts w:ascii="Arial" w:hAnsi="Arial" w:cs="Arial"/>
          <w:color w:val="000000"/>
        </w:rPr>
        <w:t xml:space="preserve">. Zamawiający odrzuca ofertę </w:t>
      </w:r>
      <w:r w:rsidRPr="008A4032">
        <w:rPr>
          <w:rFonts w:ascii="Arial" w:hAnsi="Arial" w:cs="Arial"/>
          <w:color w:val="000000"/>
        </w:rPr>
        <w:lastRenderedPageBreak/>
        <w:t>takiego wykonawcy (art. 7 ust. 3 ustawy z dnia 13 kwietnia 2022r. o szczególnych rozwiązaniach przeciwdziałania wspieraniu agresji na Ukrainę oraz służących ochronie bezpieczeństwa narodowego;).</w:t>
      </w:r>
    </w:p>
    <w:p w14:paraId="25A5EE12" w14:textId="77777777" w:rsidR="00702AEA" w:rsidRPr="008A4032" w:rsidRDefault="00702AEA" w:rsidP="008A4032">
      <w:pPr>
        <w:pStyle w:val="NormalnyWeb"/>
        <w:spacing w:before="0" w:after="0" w:line="360" w:lineRule="auto"/>
        <w:rPr>
          <w:rFonts w:ascii="Arial" w:hAnsi="Arial" w:cs="Arial"/>
        </w:rPr>
      </w:pPr>
    </w:p>
    <w:p w14:paraId="4E760CE1" w14:textId="073465CB" w:rsidR="002606CB" w:rsidRPr="008A4032" w:rsidRDefault="002606CB" w:rsidP="008A4032">
      <w:pPr>
        <w:pStyle w:val="NormalnyWeb"/>
        <w:spacing w:before="0" w:after="0" w:line="360" w:lineRule="auto"/>
        <w:rPr>
          <w:rFonts w:ascii="Arial" w:hAnsi="Arial" w:cs="Arial"/>
          <w:color w:val="000000" w:themeColor="text1"/>
        </w:rPr>
      </w:pPr>
      <w:r w:rsidRPr="008A4032">
        <w:rPr>
          <w:rFonts w:ascii="Arial" w:hAnsi="Arial" w:cs="Arial"/>
        </w:rPr>
        <w:t xml:space="preserve">11.3. Do oferty wykonawca zobowiązany jest dołączyć aktualne na dzień składania ofert </w:t>
      </w:r>
      <w:r w:rsidRPr="008A4032">
        <w:rPr>
          <w:rFonts w:ascii="Arial" w:hAnsi="Arial" w:cs="Arial"/>
          <w:color w:val="000000" w:themeColor="text1"/>
        </w:rPr>
        <w:t>oświadczenie o niepodleganiu wykluczeniu</w:t>
      </w:r>
      <w:r w:rsidR="0066635F" w:rsidRPr="008A4032">
        <w:rPr>
          <w:rFonts w:ascii="Arial" w:hAnsi="Arial" w:cs="Arial"/>
          <w:color w:val="000000" w:themeColor="text1"/>
        </w:rPr>
        <w:t xml:space="preserve"> (Załącznik nr 2 do SWZ)</w:t>
      </w:r>
      <w:r w:rsidR="004E07BB" w:rsidRPr="008A4032">
        <w:rPr>
          <w:rFonts w:ascii="Arial" w:hAnsi="Arial" w:cs="Arial"/>
          <w:color w:val="000000" w:themeColor="text1"/>
        </w:rPr>
        <w:t>.</w:t>
      </w:r>
    </w:p>
    <w:p w14:paraId="21D8E2F1" w14:textId="77777777" w:rsidR="002606CB" w:rsidRPr="008A4032" w:rsidRDefault="002606CB" w:rsidP="008A4032">
      <w:pPr>
        <w:pStyle w:val="Textbody"/>
        <w:spacing w:after="0" w:line="360" w:lineRule="auto"/>
        <w:rPr>
          <w:rFonts w:ascii="Arial" w:hAnsi="Arial" w:cs="Arial"/>
          <w:color w:val="000000"/>
        </w:rPr>
      </w:pPr>
      <w:r w:rsidRPr="008A4032">
        <w:rPr>
          <w:rFonts w:ascii="Arial" w:hAnsi="Arial" w:cs="Arial"/>
          <w:color w:val="000000"/>
        </w:rPr>
        <w:t>Oświadczenie składa się pod rygorem nieważności, w formie elektronicznej lub w postaci elektronicznej opatrzonej podpisem zaufanym lub podpisem osobistym.</w:t>
      </w:r>
    </w:p>
    <w:p w14:paraId="6AA8BAFE" w14:textId="3495835D" w:rsidR="0066635F" w:rsidRPr="008A4032" w:rsidRDefault="002606CB" w:rsidP="00D87855">
      <w:pPr>
        <w:pStyle w:val="Textbody"/>
        <w:spacing w:after="0" w:line="360" w:lineRule="auto"/>
        <w:rPr>
          <w:rFonts w:ascii="Arial" w:hAnsi="Arial" w:cs="Arial"/>
          <w:color w:val="000000"/>
        </w:rPr>
      </w:pPr>
      <w:r w:rsidRPr="008A4032">
        <w:rPr>
          <w:rFonts w:ascii="Arial" w:hAnsi="Arial" w:cs="Arial"/>
          <w:color w:val="000000"/>
        </w:rPr>
        <w:t xml:space="preserve">W przypadku wspólnego ubiegania się o zamówienie przez wykonawców, oświadczenie składa każdy z wykonawców. </w:t>
      </w:r>
    </w:p>
    <w:p w14:paraId="2B5F5B19" w14:textId="77777777" w:rsidR="00110458" w:rsidRPr="008A4032" w:rsidRDefault="00110458" w:rsidP="008A4032">
      <w:pPr>
        <w:pStyle w:val="NormalnyWeb"/>
        <w:spacing w:before="0" w:after="0" w:line="360" w:lineRule="auto"/>
        <w:rPr>
          <w:rFonts w:ascii="Arial" w:hAnsi="Arial" w:cs="Arial"/>
        </w:rPr>
      </w:pPr>
    </w:p>
    <w:tbl>
      <w:tblPr>
        <w:tblW w:w="9630" w:type="dxa"/>
        <w:tblCellSpacing w:w="0" w:type="dxa"/>
        <w:tblBorders>
          <w:top w:val="single" w:sz="4" w:space="0" w:color="auto"/>
          <w:left w:val="single" w:sz="4" w:space="0" w:color="auto"/>
          <w:bottom w:val="single" w:sz="4" w:space="0" w:color="auto"/>
          <w:right w:val="single" w:sz="4" w:space="0" w:color="auto"/>
        </w:tblBorders>
        <w:tblCellMar>
          <w:top w:w="105" w:type="dxa"/>
          <w:left w:w="105" w:type="dxa"/>
          <w:bottom w:w="105" w:type="dxa"/>
          <w:right w:w="105" w:type="dxa"/>
        </w:tblCellMar>
        <w:tblLook w:val="04A0" w:firstRow="1" w:lastRow="0" w:firstColumn="1" w:lastColumn="0" w:noHBand="0" w:noVBand="1"/>
      </w:tblPr>
      <w:tblGrid>
        <w:gridCol w:w="9630"/>
      </w:tblGrid>
      <w:tr w:rsidR="00702AEA" w:rsidRPr="008A4032" w14:paraId="3D3BB3E6" w14:textId="77777777" w:rsidTr="0003026D">
        <w:trPr>
          <w:tblCellSpacing w:w="0" w:type="dxa"/>
        </w:trPr>
        <w:tc>
          <w:tcPr>
            <w:tcW w:w="9390" w:type="dxa"/>
            <w:shd w:val="clear" w:color="auto" w:fill="D9D9D9"/>
            <w:tcMar>
              <w:top w:w="0" w:type="dxa"/>
              <w:left w:w="108" w:type="dxa"/>
              <w:bottom w:w="0" w:type="dxa"/>
              <w:right w:w="108" w:type="dxa"/>
            </w:tcMar>
            <w:hideMark/>
          </w:tcPr>
          <w:p w14:paraId="1C17198B" w14:textId="7D361F06" w:rsidR="00702AEA" w:rsidRPr="008A4032" w:rsidRDefault="00702AEA" w:rsidP="008A4032">
            <w:pPr>
              <w:spacing w:line="360" w:lineRule="auto"/>
              <w:jc w:val="center"/>
              <w:rPr>
                <w:rFonts w:ascii="Arial" w:hAnsi="Arial" w:cs="Arial"/>
              </w:rPr>
            </w:pPr>
            <w:r w:rsidRPr="008A4032">
              <w:rPr>
                <w:rFonts w:ascii="Arial" w:hAnsi="Arial" w:cs="Arial"/>
                <w:b/>
                <w:bCs/>
                <w:color w:val="000000"/>
              </w:rPr>
              <w:t>1</w:t>
            </w:r>
            <w:r w:rsidR="00866FFA">
              <w:rPr>
                <w:rFonts w:ascii="Arial" w:hAnsi="Arial" w:cs="Arial"/>
                <w:b/>
                <w:bCs/>
                <w:color w:val="000000"/>
              </w:rPr>
              <w:t>2</w:t>
            </w:r>
            <w:r w:rsidRPr="008A4032">
              <w:rPr>
                <w:rFonts w:ascii="Arial" w:hAnsi="Arial" w:cs="Arial"/>
                <w:b/>
                <w:bCs/>
                <w:color w:val="000000"/>
              </w:rPr>
              <w:t>. Wykonawcy wspólnie ubiegający się o udzielenie zamówienia</w:t>
            </w:r>
            <w:r w:rsidRPr="008A4032">
              <w:rPr>
                <w:rFonts w:ascii="Arial" w:hAnsi="Arial" w:cs="Arial"/>
                <w:b/>
                <w:bCs/>
                <w:color w:val="000000"/>
              </w:rPr>
              <w:br/>
              <w:t>(np. w konsorcjum</w:t>
            </w:r>
            <w:r w:rsidR="004C7F43" w:rsidRPr="008A4032">
              <w:rPr>
                <w:rFonts w:ascii="Arial" w:hAnsi="Arial" w:cs="Arial"/>
                <w:b/>
                <w:bCs/>
                <w:color w:val="000000"/>
              </w:rPr>
              <w:t>, spółka cywilna</w:t>
            </w:r>
            <w:r w:rsidRPr="008A4032">
              <w:rPr>
                <w:rFonts w:ascii="Arial" w:hAnsi="Arial" w:cs="Arial"/>
                <w:b/>
                <w:bCs/>
                <w:color w:val="000000"/>
              </w:rPr>
              <w:t>)</w:t>
            </w:r>
          </w:p>
        </w:tc>
      </w:tr>
    </w:tbl>
    <w:p w14:paraId="3671668E" w14:textId="77777777" w:rsidR="00702AEA" w:rsidRPr="008A4032" w:rsidRDefault="00702AEA" w:rsidP="008A4032">
      <w:pPr>
        <w:pStyle w:val="NormalnyWeb"/>
        <w:spacing w:before="0" w:after="0" w:line="360" w:lineRule="auto"/>
        <w:rPr>
          <w:rFonts w:ascii="Arial" w:hAnsi="Arial" w:cs="Arial"/>
        </w:rPr>
      </w:pPr>
    </w:p>
    <w:p w14:paraId="2166F9AE" w14:textId="7FC6E344" w:rsidR="00A94D7A" w:rsidRPr="008A4032" w:rsidRDefault="00447CB6" w:rsidP="008A4032">
      <w:pPr>
        <w:pStyle w:val="NormalnyWeb"/>
        <w:spacing w:before="0" w:after="0" w:line="360" w:lineRule="auto"/>
        <w:rPr>
          <w:rFonts w:ascii="Arial" w:hAnsi="Arial" w:cs="Arial"/>
          <w:color w:val="000000"/>
        </w:rPr>
      </w:pPr>
      <w:r w:rsidRPr="008A4032">
        <w:rPr>
          <w:rFonts w:ascii="Arial" w:hAnsi="Arial" w:cs="Arial"/>
          <w:color w:val="000000"/>
        </w:rPr>
        <w:t>1</w:t>
      </w:r>
      <w:r w:rsidR="008C218C">
        <w:rPr>
          <w:rFonts w:ascii="Arial" w:hAnsi="Arial" w:cs="Arial"/>
          <w:color w:val="000000"/>
        </w:rPr>
        <w:t>2</w:t>
      </w:r>
      <w:r w:rsidRPr="008A4032">
        <w:rPr>
          <w:rFonts w:ascii="Arial" w:hAnsi="Arial" w:cs="Arial"/>
          <w:color w:val="000000"/>
        </w:rPr>
        <w:t xml:space="preserve">.1. </w:t>
      </w:r>
      <w:r w:rsidR="00702AEA" w:rsidRPr="008A4032">
        <w:rPr>
          <w:rFonts w:ascii="Arial" w:hAnsi="Arial" w:cs="Arial"/>
          <w:color w:val="000000"/>
        </w:rPr>
        <w:t xml:space="preserve">W takim przypadku wykonawcy ustanawiają pełnomocnika do reprezentowania ich w postępowaniu o udzielenie zamówienia (Lider konsorcjum) albo reprezentowania w postępowaniu i zawarcia umowy w sprawie zamówienia publicznego. Wymogi zawarte w SWZ jak i przepisy </w:t>
      </w:r>
      <w:proofErr w:type="spellStart"/>
      <w:r w:rsidR="00702AEA" w:rsidRPr="008A4032">
        <w:rPr>
          <w:rFonts w:ascii="Arial" w:hAnsi="Arial" w:cs="Arial"/>
          <w:color w:val="000000"/>
        </w:rPr>
        <w:t>u.p.z.p</w:t>
      </w:r>
      <w:proofErr w:type="spellEnd"/>
      <w:r w:rsidR="00702AEA" w:rsidRPr="008A4032">
        <w:rPr>
          <w:rFonts w:ascii="Arial" w:hAnsi="Arial" w:cs="Arial"/>
          <w:color w:val="000000"/>
        </w:rPr>
        <w:t xml:space="preserve">. dotyczące wykonawcy stosuje się odpowiednio do wykonawców wspólnie ubiegających się o zamówienie. Jeżeli oferta wykonawców wspólnie ubiegających się o udzielenie zamówienia zostanie wybrana, zamawiający będzie żądać przed zawarciem umowy w sprawie zamówienia, umowy regulującej współpracę tych wykonawców. </w:t>
      </w:r>
    </w:p>
    <w:p w14:paraId="2B05A775" w14:textId="77777777" w:rsidR="00FB68EF" w:rsidRPr="008A4032" w:rsidRDefault="00FB68EF" w:rsidP="008A4032">
      <w:pPr>
        <w:pStyle w:val="NormalnyWeb"/>
        <w:spacing w:before="0" w:after="0" w:line="360" w:lineRule="auto"/>
        <w:rPr>
          <w:rFonts w:ascii="Arial" w:hAnsi="Arial" w:cs="Arial"/>
        </w:rPr>
      </w:pPr>
    </w:p>
    <w:tbl>
      <w:tblPr>
        <w:tblW w:w="9630" w:type="dxa"/>
        <w:tblCellSpacing w:w="0" w:type="dxa"/>
        <w:tblCellMar>
          <w:top w:w="105" w:type="dxa"/>
          <w:left w:w="105" w:type="dxa"/>
          <w:bottom w:w="105" w:type="dxa"/>
          <w:right w:w="105" w:type="dxa"/>
        </w:tblCellMar>
        <w:tblLook w:val="04A0" w:firstRow="1" w:lastRow="0" w:firstColumn="1" w:lastColumn="0" w:noHBand="0" w:noVBand="1"/>
      </w:tblPr>
      <w:tblGrid>
        <w:gridCol w:w="9630"/>
      </w:tblGrid>
      <w:tr w:rsidR="00702AEA" w:rsidRPr="008A4032" w14:paraId="494D1CE5" w14:textId="77777777" w:rsidTr="00702AEA">
        <w:trPr>
          <w:tblCellSpacing w:w="0" w:type="dxa"/>
        </w:trPr>
        <w:tc>
          <w:tcPr>
            <w:tcW w:w="9390" w:type="dxa"/>
            <w:tcBorders>
              <w:top w:val="single" w:sz="6"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hideMark/>
          </w:tcPr>
          <w:p w14:paraId="7A0913E4" w14:textId="34A7F299" w:rsidR="00702AEA" w:rsidRPr="008A4032" w:rsidRDefault="00702AEA" w:rsidP="008A4032">
            <w:pPr>
              <w:spacing w:line="360" w:lineRule="auto"/>
              <w:jc w:val="center"/>
              <w:rPr>
                <w:rFonts w:ascii="Arial" w:hAnsi="Arial" w:cs="Arial"/>
              </w:rPr>
            </w:pPr>
            <w:r w:rsidRPr="008A4032">
              <w:rPr>
                <w:rFonts w:ascii="Arial" w:hAnsi="Arial" w:cs="Arial"/>
                <w:b/>
                <w:bCs/>
                <w:color w:val="000000"/>
              </w:rPr>
              <w:t>1</w:t>
            </w:r>
            <w:r w:rsidR="00866FFA">
              <w:rPr>
                <w:rFonts w:ascii="Arial" w:hAnsi="Arial" w:cs="Arial"/>
                <w:b/>
                <w:bCs/>
                <w:color w:val="000000"/>
              </w:rPr>
              <w:t>3</w:t>
            </w:r>
            <w:r w:rsidRPr="008A4032">
              <w:rPr>
                <w:rFonts w:ascii="Arial" w:hAnsi="Arial" w:cs="Arial"/>
                <w:b/>
                <w:bCs/>
                <w:color w:val="000000"/>
              </w:rPr>
              <w:t>. Wadium</w:t>
            </w:r>
          </w:p>
        </w:tc>
      </w:tr>
    </w:tbl>
    <w:p w14:paraId="2E5A5BD4" w14:textId="77777777" w:rsidR="00702AEA" w:rsidRPr="008A4032" w:rsidRDefault="00702AEA" w:rsidP="008A4032">
      <w:pPr>
        <w:pStyle w:val="NormalnyWeb"/>
        <w:spacing w:before="0" w:after="0" w:line="360" w:lineRule="auto"/>
        <w:rPr>
          <w:rFonts w:ascii="Arial" w:hAnsi="Arial" w:cs="Arial"/>
        </w:rPr>
      </w:pPr>
    </w:p>
    <w:p w14:paraId="5B81974D" w14:textId="77777777" w:rsidR="00702AEA" w:rsidRPr="008A4032" w:rsidRDefault="00702AEA" w:rsidP="008A4032">
      <w:pPr>
        <w:pStyle w:val="NormalnyWeb"/>
        <w:spacing w:before="0" w:after="0" w:line="360" w:lineRule="auto"/>
        <w:rPr>
          <w:rFonts w:ascii="Arial" w:hAnsi="Arial" w:cs="Arial"/>
        </w:rPr>
      </w:pPr>
      <w:r w:rsidRPr="008A4032">
        <w:rPr>
          <w:rStyle w:val="Pogrubienie"/>
          <w:rFonts w:ascii="Arial" w:hAnsi="Arial" w:cs="Arial"/>
          <w:b w:val="0"/>
          <w:bCs w:val="0"/>
          <w:color w:val="000000"/>
        </w:rPr>
        <w:t>Zamawiający na mocy posiadanych uprawnień nie wymaga w przedmiotowym postępowaniu o zamówienie publiczne wnoszenia wadium.</w:t>
      </w:r>
    </w:p>
    <w:p w14:paraId="15964329" w14:textId="77777777" w:rsidR="00702AEA" w:rsidRPr="008A4032" w:rsidRDefault="00702AEA" w:rsidP="008A4032">
      <w:pPr>
        <w:pStyle w:val="NormalnyWeb"/>
        <w:spacing w:before="0" w:after="0" w:line="360" w:lineRule="auto"/>
        <w:rPr>
          <w:rFonts w:ascii="Arial" w:hAnsi="Arial" w:cs="Arial"/>
        </w:rPr>
      </w:pPr>
    </w:p>
    <w:tbl>
      <w:tblPr>
        <w:tblW w:w="9630" w:type="dxa"/>
        <w:tblCellSpacing w:w="0" w:type="dxa"/>
        <w:tblCellMar>
          <w:top w:w="15" w:type="dxa"/>
          <w:left w:w="15" w:type="dxa"/>
          <w:bottom w:w="15" w:type="dxa"/>
          <w:right w:w="15" w:type="dxa"/>
        </w:tblCellMar>
        <w:tblLook w:val="04A0" w:firstRow="1" w:lastRow="0" w:firstColumn="1" w:lastColumn="0" w:noHBand="0" w:noVBand="1"/>
      </w:tblPr>
      <w:tblGrid>
        <w:gridCol w:w="9630"/>
      </w:tblGrid>
      <w:tr w:rsidR="00702AEA" w:rsidRPr="008A4032" w14:paraId="1E4F6BD9" w14:textId="77777777" w:rsidTr="00702AEA">
        <w:trPr>
          <w:tblCellSpacing w:w="0" w:type="dxa"/>
        </w:trPr>
        <w:tc>
          <w:tcPr>
            <w:tcW w:w="9570" w:type="dxa"/>
            <w:tcBorders>
              <w:top w:val="single" w:sz="6" w:space="0" w:color="000000"/>
              <w:left w:val="single" w:sz="6" w:space="0" w:color="000000"/>
              <w:bottom w:val="single" w:sz="6" w:space="0" w:color="000000"/>
              <w:right w:val="single" w:sz="6" w:space="0" w:color="000000"/>
            </w:tcBorders>
            <w:shd w:val="clear" w:color="auto" w:fill="D9D9D9"/>
            <w:tcMar>
              <w:top w:w="0" w:type="dxa"/>
              <w:left w:w="11" w:type="dxa"/>
              <w:bottom w:w="0" w:type="dxa"/>
              <w:right w:w="11" w:type="dxa"/>
            </w:tcMar>
            <w:hideMark/>
          </w:tcPr>
          <w:p w14:paraId="409B3BBC" w14:textId="27FFA6FF" w:rsidR="00702AEA" w:rsidRPr="008A4032" w:rsidRDefault="00702AEA" w:rsidP="008A4032">
            <w:pPr>
              <w:spacing w:line="360" w:lineRule="auto"/>
              <w:jc w:val="center"/>
              <w:rPr>
                <w:rFonts w:ascii="Arial" w:hAnsi="Arial" w:cs="Arial"/>
              </w:rPr>
            </w:pPr>
            <w:r w:rsidRPr="008A4032">
              <w:rPr>
                <w:rFonts w:ascii="Arial" w:hAnsi="Arial" w:cs="Arial"/>
                <w:b/>
                <w:bCs/>
                <w:color w:val="000000"/>
              </w:rPr>
              <w:t>1</w:t>
            </w:r>
            <w:r w:rsidR="00866FFA">
              <w:rPr>
                <w:rFonts w:ascii="Arial" w:hAnsi="Arial" w:cs="Arial"/>
                <w:b/>
                <w:bCs/>
                <w:color w:val="000000"/>
              </w:rPr>
              <w:t>4</w:t>
            </w:r>
            <w:r w:rsidRPr="008A4032">
              <w:rPr>
                <w:rFonts w:ascii="Arial" w:hAnsi="Arial" w:cs="Arial"/>
                <w:b/>
                <w:bCs/>
                <w:color w:val="000000"/>
              </w:rPr>
              <w:t>. Zabezpieczenie należytego wykonania umowy.</w:t>
            </w:r>
          </w:p>
        </w:tc>
      </w:tr>
    </w:tbl>
    <w:p w14:paraId="67E9216C" w14:textId="77777777" w:rsidR="00702AEA" w:rsidRPr="008A4032" w:rsidRDefault="00702AEA" w:rsidP="008A4032">
      <w:pPr>
        <w:pStyle w:val="NormalnyWeb"/>
        <w:spacing w:before="0" w:after="0" w:line="360" w:lineRule="auto"/>
        <w:rPr>
          <w:rFonts w:ascii="Arial" w:hAnsi="Arial" w:cs="Arial"/>
        </w:rPr>
      </w:pPr>
    </w:p>
    <w:p w14:paraId="75B411E9" w14:textId="77777777" w:rsidR="00702AEA" w:rsidRPr="008A4032" w:rsidRDefault="00702AEA" w:rsidP="008A4032">
      <w:pPr>
        <w:pStyle w:val="NormalnyWeb"/>
        <w:spacing w:before="0" w:after="0" w:line="360" w:lineRule="auto"/>
        <w:rPr>
          <w:rFonts w:ascii="Arial" w:hAnsi="Arial" w:cs="Arial"/>
        </w:rPr>
      </w:pPr>
      <w:r w:rsidRPr="008A4032">
        <w:rPr>
          <w:rFonts w:ascii="Arial" w:hAnsi="Arial" w:cs="Arial"/>
          <w:color w:val="000000"/>
        </w:rPr>
        <w:t>Zamawiający na mocy posiadanych uprawnień nie wymaga w przedmiotowym postępowaniu o zamówienie publiczne wnoszenia zabezpieczenia należytego wykonania umowy.</w:t>
      </w:r>
    </w:p>
    <w:p w14:paraId="18200425" w14:textId="77777777" w:rsidR="00702AEA" w:rsidRPr="008A4032" w:rsidRDefault="00702AEA" w:rsidP="008A4032">
      <w:pPr>
        <w:pStyle w:val="NormalnyWeb"/>
        <w:spacing w:before="0" w:after="0" w:line="360" w:lineRule="auto"/>
        <w:rPr>
          <w:rFonts w:ascii="Arial" w:hAnsi="Arial" w:cs="Arial"/>
        </w:rPr>
      </w:pPr>
    </w:p>
    <w:tbl>
      <w:tblPr>
        <w:tblW w:w="9630" w:type="dxa"/>
        <w:tblCellSpacing w:w="0" w:type="dxa"/>
        <w:tblCellMar>
          <w:top w:w="15" w:type="dxa"/>
          <w:left w:w="15" w:type="dxa"/>
          <w:bottom w:w="15" w:type="dxa"/>
          <w:right w:w="15" w:type="dxa"/>
        </w:tblCellMar>
        <w:tblLook w:val="04A0" w:firstRow="1" w:lastRow="0" w:firstColumn="1" w:lastColumn="0" w:noHBand="0" w:noVBand="1"/>
      </w:tblPr>
      <w:tblGrid>
        <w:gridCol w:w="9630"/>
      </w:tblGrid>
      <w:tr w:rsidR="00702AEA" w:rsidRPr="008A4032" w14:paraId="3632B202" w14:textId="77777777" w:rsidTr="00702AEA">
        <w:trPr>
          <w:tblCellSpacing w:w="0" w:type="dxa"/>
        </w:trPr>
        <w:tc>
          <w:tcPr>
            <w:tcW w:w="9570" w:type="dxa"/>
            <w:tcBorders>
              <w:top w:val="single" w:sz="6" w:space="0" w:color="000000"/>
              <w:left w:val="single" w:sz="6" w:space="0" w:color="000000"/>
              <w:bottom w:val="single" w:sz="6" w:space="0" w:color="000000"/>
              <w:right w:val="single" w:sz="6" w:space="0" w:color="000000"/>
            </w:tcBorders>
            <w:shd w:val="clear" w:color="auto" w:fill="D9D9D9"/>
            <w:tcMar>
              <w:top w:w="0" w:type="dxa"/>
              <w:left w:w="11" w:type="dxa"/>
              <w:bottom w:w="0" w:type="dxa"/>
              <w:right w:w="11" w:type="dxa"/>
            </w:tcMar>
            <w:hideMark/>
          </w:tcPr>
          <w:p w14:paraId="1F4BB385" w14:textId="0F564B60" w:rsidR="00702AEA" w:rsidRPr="008A4032" w:rsidRDefault="00702AEA" w:rsidP="008A4032">
            <w:pPr>
              <w:spacing w:line="360" w:lineRule="auto"/>
              <w:rPr>
                <w:rFonts w:ascii="Arial" w:hAnsi="Arial" w:cs="Arial"/>
              </w:rPr>
            </w:pPr>
            <w:r w:rsidRPr="008A4032">
              <w:rPr>
                <w:rFonts w:ascii="Arial" w:hAnsi="Arial" w:cs="Arial"/>
                <w:b/>
                <w:bCs/>
                <w:color w:val="000000"/>
              </w:rPr>
              <w:t>1</w:t>
            </w:r>
            <w:r w:rsidR="00866FFA">
              <w:rPr>
                <w:rFonts w:ascii="Arial" w:hAnsi="Arial" w:cs="Arial"/>
                <w:b/>
                <w:bCs/>
                <w:color w:val="000000"/>
              </w:rPr>
              <w:t>5</w:t>
            </w:r>
            <w:r w:rsidRPr="008A4032">
              <w:rPr>
                <w:rFonts w:ascii="Arial" w:hAnsi="Arial" w:cs="Arial"/>
                <w:b/>
                <w:bCs/>
                <w:color w:val="000000"/>
              </w:rPr>
              <w:t>. Informacja o środkach komunikacji elektronicznej, sposobie porozumiewania się zamawiającego z wykonawcami, oraz informacje o wymaganiach technicznych i organizacyjnych sporządzania, wysyłania i odbierania korespondencji elektronicznej, opis sposobu przygotowania ofert, sposób oraz termin składania i otwarcia ofert.</w:t>
            </w:r>
          </w:p>
        </w:tc>
      </w:tr>
    </w:tbl>
    <w:p w14:paraId="51E3D583" w14:textId="77777777" w:rsidR="00702AEA" w:rsidRPr="008A4032" w:rsidRDefault="00702AEA" w:rsidP="008A4032">
      <w:pPr>
        <w:pStyle w:val="NormalnyWeb"/>
        <w:spacing w:before="0" w:after="0" w:line="360" w:lineRule="auto"/>
        <w:rPr>
          <w:rFonts w:ascii="Arial" w:hAnsi="Arial" w:cs="Arial"/>
        </w:rPr>
      </w:pPr>
    </w:p>
    <w:p w14:paraId="2C82D3D0" w14:textId="30DED224" w:rsidR="00702AEA" w:rsidRPr="008A4032" w:rsidRDefault="00702AEA" w:rsidP="008A4032">
      <w:pPr>
        <w:pStyle w:val="NormalnyWeb"/>
        <w:spacing w:before="0" w:after="0" w:line="360" w:lineRule="auto"/>
        <w:rPr>
          <w:rFonts w:ascii="Arial" w:hAnsi="Arial" w:cs="Arial"/>
        </w:rPr>
      </w:pPr>
      <w:r w:rsidRPr="008A4032">
        <w:rPr>
          <w:rFonts w:ascii="Arial" w:hAnsi="Arial" w:cs="Arial"/>
          <w:b/>
          <w:bCs/>
          <w:color w:val="000000"/>
          <w:u w:val="single"/>
        </w:rPr>
        <w:t>1</w:t>
      </w:r>
      <w:r w:rsidR="00866FFA">
        <w:rPr>
          <w:rFonts w:ascii="Arial" w:hAnsi="Arial" w:cs="Arial"/>
          <w:b/>
          <w:bCs/>
          <w:color w:val="000000"/>
          <w:u w:val="single"/>
        </w:rPr>
        <w:t>5</w:t>
      </w:r>
      <w:r w:rsidRPr="008A4032">
        <w:rPr>
          <w:rFonts w:ascii="Arial" w:hAnsi="Arial" w:cs="Arial"/>
          <w:b/>
          <w:bCs/>
          <w:color w:val="000000"/>
          <w:u w:val="single"/>
        </w:rPr>
        <w:t>.1. Informacje ogólne</w:t>
      </w:r>
    </w:p>
    <w:p w14:paraId="3204A882" w14:textId="3258042F" w:rsidR="00702AEA" w:rsidRPr="008A4032" w:rsidRDefault="00702AEA" w:rsidP="008A4032">
      <w:pPr>
        <w:pStyle w:val="NormalnyWeb"/>
        <w:spacing w:before="0" w:after="0" w:line="360" w:lineRule="auto"/>
        <w:rPr>
          <w:rFonts w:ascii="Arial" w:hAnsi="Arial" w:cs="Arial"/>
          <w:color w:val="000000"/>
        </w:rPr>
      </w:pPr>
      <w:r w:rsidRPr="008A4032">
        <w:rPr>
          <w:rFonts w:ascii="Arial" w:hAnsi="Arial" w:cs="Arial"/>
          <w:color w:val="000000"/>
        </w:rPr>
        <w:t>1</w:t>
      </w:r>
      <w:r w:rsidR="00866FFA">
        <w:rPr>
          <w:rFonts w:ascii="Arial" w:hAnsi="Arial" w:cs="Arial"/>
          <w:color w:val="000000"/>
        </w:rPr>
        <w:t>5</w:t>
      </w:r>
      <w:r w:rsidRPr="008A4032">
        <w:rPr>
          <w:rFonts w:ascii="Arial" w:hAnsi="Arial" w:cs="Arial"/>
          <w:color w:val="000000"/>
        </w:rPr>
        <w:t xml:space="preserve">.1.1. W postępowaniu komunikacja między zamawiającym, a wykonawcami odbywa się przy użyciu </w:t>
      </w:r>
      <w:r w:rsidR="004C7F43" w:rsidRPr="008A4032">
        <w:rPr>
          <w:rFonts w:ascii="Arial" w:hAnsi="Arial" w:cs="Arial"/>
          <w:color w:val="000000"/>
        </w:rPr>
        <w:t xml:space="preserve">Platformy e-Zamówienia, która jest dostępna pod adresem </w:t>
      </w:r>
      <w:hyperlink r:id="rId11" w:history="1">
        <w:r w:rsidR="004C7F43" w:rsidRPr="008A4032">
          <w:rPr>
            <w:rStyle w:val="Hipercze"/>
            <w:rFonts w:ascii="Arial" w:hAnsi="Arial" w:cs="Arial"/>
            <w:color w:val="000000"/>
          </w:rPr>
          <w:t>https://ezamowienia.gov.pl/pl</w:t>
        </w:r>
      </w:hyperlink>
      <w:r w:rsidRPr="008A4032">
        <w:rPr>
          <w:rFonts w:ascii="Arial" w:hAnsi="Arial" w:cs="Arial"/>
          <w:color w:val="000000"/>
        </w:rPr>
        <w:t xml:space="preserve"> </w:t>
      </w:r>
    </w:p>
    <w:p w14:paraId="048CCC59" w14:textId="62AFE1EC" w:rsidR="004C7F43" w:rsidRPr="008A4032" w:rsidRDefault="004C7F43" w:rsidP="008A4032">
      <w:pPr>
        <w:pStyle w:val="NormalnyWeb"/>
        <w:spacing w:before="0" w:after="0" w:line="360" w:lineRule="auto"/>
        <w:rPr>
          <w:rFonts w:ascii="Arial" w:hAnsi="Arial" w:cs="Arial"/>
          <w:color w:val="0000FF"/>
        </w:rPr>
      </w:pPr>
      <w:r w:rsidRPr="008A4032">
        <w:rPr>
          <w:rFonts w:ascii="Arial" w:hAnsi="Arial" w:cs="Arial"/>
          <w:color w:val="000000"/>
        </w:rPr>
        <w:t>1</w:t>
      </w:r>
      <w:r w:rsidR="00866FFA">
        <w:rPr>
          <w:rFonts w:ascii="Arial" w:hAnsi="Arial" w:cs="Arial"/>
          <w:color w:val="000000"/>
        </w:rPr>
        <w:t>5</w:t>
      </w:r>
      <w:r w:rsidRPr="008A4032">
        <w:rPr>
          <w:rFonts w:ascii="Arial" w:hAnsi="Arial" w:cs="Arial"/>
          <w:color w:val="000000"/>
        </w:rPr>
        <w:t xml:space="preserve">.1.2. </w:t>
      </w:r>
      <w:r w:rsidR="001E5810" w:rsidRPr="008A4032">
        <w:rPr>
          <w:rFonts w:ascii="Arial" w:hAnsi="Arial" w:cs="Arial"/>
          <w:color w:val="000000"/>
        </w:rPr>
        <w:t>K</w:t>
      </w:r>
      <w:r w:rsidRPr="008A4032">
        <w:rPr>
          <w:rFonts w:ascii="Arial" w:hAnsi="Arial" w:cs="Arial"/>
          <w:color w:val="000000"/>
        </w:rPr>
        <w:t xml:space="preserve">orzystanie z Platformy e-Zamówienia jest bezpłatne. </w:t>
      </w:r>
    </w:p>
    <w:p w14:paraId="77C143D0" w14:textId="5810FC8E" w:rsidR="00702AEA" w:rsidRPr="008A4032" w:rsidRDefault="00702AEA" w:rsidP="008A4032">
      <w:pPr>
        <w:pStyle w:val="NormalnyWeb"/>
        <w:spacing w:before="0" w:after="0" w:line="360" w:lineRule="auto"/>
        <w:rPr>
          <w:rFonts w:ascii="Arial" w:hAnsi="Arial" w:cs="Arial"/>
        </w:rPr>
      </w:pPr>
      <w:r w:rsidRPr="008A4032">
        <w:rPr>
          <w:rFonts w:ascii="Arial" w:hAnsi="Arial" w:cs="Arial"/>
          <w:color w:val="000000"/>
        </w:rPr>
        <w:t>1</w:t>
      </w:r>
      <w:r w:rsidR="00866FFA">
        <w:rPr>
          <w:rFonts w:ascii="Arial" w:hAnsi="Arial" w:cs="Arial"/>
          <w:color w:val="000000"/>
        </w:rPr>
        <w:t>5</w:t>
      </w:r>
      <w:r w:rsidRPr="008A4032">
        <w:rPr>
          <w:rFonts w:ascii="Arial" w:hAnsi="Arial" w:cs="Arial"/>
          <w:color w:val="000000"/>
        </w:rPr>
        <w:t>.1.</w:t>
      </w:r>
      <w:r w:rsidR="004C7F43" w:rsidRPr="008A4032">
        <w:rPr>
          <w:rFonts w:ascii="Arial" w:hAnsi="Arial" w:cs="Arial"/>
          <w:color w:val="000000"/>
        </w:rPr>
        <w:t>3</w:t>
      </w:r>
      <w:r w:rsidRPr="008A4032">
        <w:rPr>
          <w:rFonts w:ascii="Arial" w:hAnsi="Arial" w:cs="Arial"/>
          <w:color w:val="000000"/>
        </w:rPr>
        <w:t xml:space="preserve">. Zamawiający wyznacza osobę do kontaktu z Wykonawcami: </w:t>
      </w:r>
    </w:p>
    <w:p w14:paraId="4C53726E" w14:textId="77777777" w:rsidR="00702AEA" w:rsidRPr="008A4032" w:rsidRDefault="00702AEA" w:rsidP="008A4032">
      <w:pPr>
        <w:pStyle w:val="NormalnyWeb"/>
        <w:spacing w:before="0" w:after="0" w:line="360" w:lineRule="auto"/>
        <w:jc w:val="center"/>
        <w:rPr>
          <w:rFonts w:ascii="Arial" w:hAnsi="Arial" w:cs="Arial"/>
        </w:rPr>
      </w:pPr>
      <w:r w:rsidRPr="008A4032">
        <w:rPr>
          <w:rFonts w:ascii="Arial" w:hAnsi="Arial" w:cs="Arial"/>
          <w:color w:val="000000"/>
        </w:rPr>
        <w:t>          Joanna Kłoczko, tel. +48 87 555 54 13,</w:t>
      </w:r>
    </w:p>
    <w:p w14:paraId="3859C725" w14:textId="5280A259" w:rsidR="00702AEA" w:rsidRPr="008A4032" w:rsidRDefault="00702AEA" w:rsidP="008A4032">
      <w:pPr>
        <w:pStyle w:val="NormalnyWeb"/>
        <w:spacing w:before="0" w:after="0" w:line="360" w:lineRule="auto"/>
        <w:jc w:val="center"/>
        <w:rPr>
          <w:rFonts w:ascii="Arial" w:hAnsi="Arial" w:cs="Arial"/>
        </w:rPr>
      </w:pPr>
      <w:r w:rsidRPr="008A4032">
        <w:rPr>
          <w:rFonts w:ascii="Arial" w:hAnsi="Arial" w:cs="Arial"/>
          <w:color w:val="000000"/>
        </w:rPr>
        <w:t xml:space="preserve">e-mail: </w:t>
      </w:r>
      <w:r w:rsidR="004C7F43" w:rsidRPr="008A4032">
        <w:rPr>
          <w:rFonts w:ascii="Arial" w:hAnsi="Arial" w:cs="Arial"/>
          <w:color w:val="000000"/>
        </w:rPr>
        <w:t>j.</w:t>
      </w:r>
      <w:r w:rsidR="00624A2A" w:rsidRPr="008A4032">
        <w:rPr>
          <w:rFonts w:ascii="Arial" w:hAnsi="Arial" w:cs="Arial"/>
          <w:color w:val="000000"/>
        </w:rPr>
        <w:t>kloczko</w:t>
      </w:r>
      <w:r w:rsidRPr="008A4032">
        <w:rPr>
          <w:rFonts w:ascii="Arial" w:hAnsi="Arial" w:cs="Arial"/>
          <w:color w:val="000000"/>
        </w:rPr>
        <w:t>@zuokspytkowo.pl</w:t>
      </w:r>
    </w:p>
    <w:p w14:paraId="6739A078" w14:textId="77777777" w:rsidR="00702AEA" w:rsidRPr="008A4032" w:rsidRDefault="00702AEA" w:rsidP="008A4032">
      <w:pPr>
        <w:pStyle w:val="NormalnyWeb"/>
        <w:spacing w:before="0" w:after="0" w:line="360" w:lineRule="auto"/>
        <w:jc w:val="center"/>
        <w:rPr>
          <w:rFonts w:ascii="Arial" w:hAnsi="Arial" w:cs="Arial"/>
        </w:rPr>
      </w:pPr>
      <w:r w:rsidRPr="008A4032">
        <w:rPr>
          <w:rFonts w:ascii="Arial" w:hAnsi="Arial" w:cs="Arial"/>
          <w:color w:val="000000"/>
        </w:rPr>
        <w:t>Strona internetowa: www.zuokspytkowo.pl</w:t>
      </w:r>
    </w:p>
    <w:p w14:paraId="28CE071E" w14:textId="77777777" w:rsidR="00702AEA" w:rsidRPr="008A4032" w:rsidRDefault="00702AEA" w:rsidP="008A4032">
      <w:pPr>
        <w:pStyle w:val="NormalnyWeb"/>
        <w:spacing w:before="0" w:after="0" w:line="360" w:lineRule="auto"/>
        <w:jc w:val="center"/>
        <w:rPr>
          <w:rFonts w:ascii="Arial" w:hAnsi="Arial" w:cs="Arial"/>
        </w:rPr>
      </w:pPr>
      <w:r w:rsidRPr="008A4032">
        <w:rPr>
          <w:rFonts w:ascii="Arial" w:hAnsi="Arial" w:cs="Arial"/>
          <w:color w:val="000000"/>
        </w:rPr>
        <w:t>od poniedziałku do piątku w godz. 9.00-14.00</w:t>
      </w:r>
    </w:p>
    <w:p w14:paraId="4F40149A" w14:textId="3E011B48" w:rsidR="00255072" w:rsidRPr="00242A44" w:rsidRDefault="00624A2A" w:rsidP="001F20F3">
      <w:pPr>
        <w:spacing w:line="360" w:lineRule="auto"/>
        <w:rPr>
          <w:rFonts w:ascii="Arial" w:hAnsi="Arial" w:cs="Arial"/>
          <w:color w:val="000000" w:themeColor="text1"/>
          <w:kern w:val="0"/>
          <w:lang w:eastAsia="pl-PL" w:bidi="ar-SA"/>
        </w:rPr>
      </w:pPr>
      <w:r w:rsidRPr="00242A44">
        <w:rPr>
          <w:rFonts w:ascii="Arial" w:hAnsi="Arial" w:cs="Arial"/>
          <w:color w:val="000000" w:themeColor="text1"/>
          <w:kern w:val="0"/>
          <w:lang w:eastAsia="pl-PL" w:bidi="ar-SA"/>
        </w:rPr>
        <w:t>1</w:t>
      </w:r>
      <w:r w:rsidR="00866FFA" w:rsidRPr="00242A44">
        <w:rPr>
          <w:rFonts w:ascii="Arial" w:hAnsi="Arial" w:cs="Arial"/>
          <w:color w:val="000000" w:themeColor="text1"/>
          <w:kern w:val="0"/>
          <w:lang w:eastAsia="pl-PL" w:bidi="ar-SA"/>
        </w:rPr>
        <w:t>5</w:t>
      </w:r>
      <w:r w:rsidRPr="00242A44">
        <w:rPr>
          <w:rFonts w:ascii="Arial" w:hAnsi="Arial" w:cs="Arial"/>
          <w:color w:val="000000" w:themeColor="text1"/>
          <w:kern w:val="0"/>
          <w:lang w:eastAsia="pl-PL" w:bidi="ar-SA"/>
        </w:rPr>
        <w:t xml:space="preserve">.1.4. </w:t>
      </w:r>
      <w:r w:rsidR="00255072" w:rsidRPr="00242A44">
        <w:rPr>
          <w:rFonts w:ascii="Arial" w:hAnsi="Arial" w:cs="Arial"/>
          <w:color w:val="000000" w:themeColor="text1"/>
          <w:kern w:val="0"/>
          <w:lang w:eastAsia="pl-PL" w:bidi="ar-SA"/>
        </w:rPr>
        <w:t>A</w:t>
      </w:r>
      <w:r w:rsidRPr="00242A44">
        <w:rPr>
          <w:rFonts w:ascii="Arial" w:hAnsi="Arial" w:cs="Arial"/>
          <w:color w:val="000000" w:themeColor="text1"/>
          <w:kern w:val="0"/>
          <w:lang w:eastAsia="pl-PL" w:bidi="ar-SA"/>
        </w:rPr>
        <w:t>dres strony internetowej prowadzonego postępowania</w:t>
      </w:r>
      <w:r w:rsidR="00255072" w:rsidRPr="00242A44">
        <w:rPr>
          <w:rFonts w:ascii="Arial" w:hAnsi="Arial" w:cs="Arial"/>
          <w:color w:val="000000" w:themeColor="text1"/>
          <w:kern w:val="0"/>
          <w:lang w:eastAsia="pl-PL" w:bidi="ar-SA"/>
        </w:rPr>
        <w:t>:</w:t>
      </w:r>
    </w:p>
    <w:p w14:paraId="5C600910" w14:textId="39E0C55B" w:rsidR="00242A44" w:rsidRPr="00242A44" w:rsidRDefault="00242A44" w:rsidP="00866FFA">
      <w:pPr>
        <w:rPr>
          <w:rFonts w:ascii="Arial" w:hAnsi="Arial" w:cs="Arial"/>
        </w:rPr>
      </w:pPr>
      <w:hyperlink r:id="rId12" w:history="1">
        <w:r w:rsidRPr="00242A44">
          <w:rPr>
            <w:rStyle w:val="Hipercze"/>
            <w:rFonts w:ascii="Arial" w:hAnsi="Arial" w:cs="Arial"/>
          </w:rPr>
          <w:t>https://ezamowienia.gov.pl/mp-client/search/list/ocds-148610-c3e1f5c8-94d3-11ee-ba3b-4e891c384685</w:t>
        </w:r>
      </w:hyperlink>
    </w:p>
    <w:p w14:paraId="14DC0EAE" w14:textId="12BBDC16" w:rsidR="00242A44" w:rsidRPr="00242A44" w:rsidRDefault="00242A44" w:rsidP="00242A44">
      <w:pPr>
        <w:pStyle w:val="Nagwek3"/>
        <w:rPr>
          <w:rFonts w:ascii="Arial" w:hAnsi="Arial" w:cs="Arial"/>
          <w:color w:val="auto"/>
          <w:lang w:eastAsia="pl-PL"/>
        </w:rPr>
      </w:pPr>
      <w:r w:rsidRPr="00242A44">
        <w:rPr>
          <w:rFonts w:ascii="Arial" w:hAnsi="Arial" w:cs="Arial"/>
          <w:color w:val="auto"/>
        </w:rPr>
        <w:t xml:space="preserve">Identyfikator postępowania: </w:t>
      </w:r>
      <w:r w:rsidRPr="00242A44">
        <w:rPr>
          <w:rStyle w:val="normal"/>
          <w:rFonts w:ascii="Arial" w:hAnsi="Arial" w:cs="Arial"/>
          <w:color w:val="auto"/>
        </w:rPr>
        <w:t>ocds-148610-c3e1f5c8-94d3-11ee-ba3b-4e891c384685</w:t>
      </w:r>
    </w:p>
    <w:p w14:paraId="48F07235" w14:textId="53D45C0C" w:rsidR="00866FFA" w:rsidRPr="00242A44" w:rsidRDefault="00866FFA" w:rsidP="00866FFA">
      <w:pPr>
        <w:rPr>
          <w:rFonts w:ascii="Arial" w:hAnsi="Arial" w:cs="Arial"/>
        </w:rPr>
      </w:pPr>
    </w:p>
    <w:p w14:paraId="10B0BB49" w14:textId="77777777" w:rsidR="00624A2A" w:rsidRPr="008A4032" w:rsidRDefault="00624A2A" w:rsidP="001F20F3">
      <w:pPr>
        <w:widowControl/>
        <w:suppressAutoHyphens w:val="0"/>
        <w:autoSpaceDE w:val="0"/>
        <w:spacing w:line="360" w:lineRule="auto"/>
        <w:textAlignment w:val="auto"/>
        <w:rPr>
          <w:rFonts w:ascii="Arial" w:hAnsi="Arial" w:cs="Arial"/>
          <w:color w:val="000000"/>
        </w:rPr>
      </w:pPr>
      <w:r w:rsidRPr="00242A44">
        <w:rPr>
          <w:rFonts w:ascii="Arial" w:eastAsia="Times New Roman" w:hAnsi="Arial" w:cs="Arial"/>
          <w:color w:val="000000" w:themeColor="text1"/>
          <w:kern w:val="0"/>
          <w:lang w:eastAsia="pl-PL" w:bidi="ar-SA"/>
        </w:rPr>
        <w:t xml:space="preserve">Postępowanie można </w:t>
      </w:r>
      <w:r w:rsidRPr="00242A44">
        <w:rPr>
          <w:rFonts w:ascii="Arial" w:eastAsia="Times New Roman" w:hAnsi="Arial" w:cs="Arial"/>
          <w:color w:val="000000"/>
          <w:kern w:val="0"/>
          <w:lang w:eastAsia="pl-PL" w:bidi="ar-SA"/>
        </w:rPr>
        <w:t>wyszukać również ze strony głównej Platformy e-Zamówienia (przycisk „Przeglądaj postępowania</w:t>
      </w:r>
      <w:r w:rsidRPr="008A4032">
        <w:rPr>
          <w:rFonts w:ascii="Arial" w:eastAsia="Times New Roman" w:hAnsi="Arial" w:cs="Arial"/>
          <w:color w:val="000000"/>
          <w:kern w:val="0"/>
          <w:lang w:eastAsia="pl-PL" w:bidi="ar-SA"/>
        </w:rPr>
        <w:t xml:space="preserve">/konkursy”). </w:t>
      </w:r>
    </w:p>
    <w:p w14:paraId="670DA893" w14:textId="3186CC9B" w:rsidR="00624A2A" w:rsidRPr="008A4032" w:rsidRDefault="00624A2A" w:rsidP="008A4032">
      <w:pPr>
        <w:widowControl/>
        <w:suppressAutoHyphens w:val="0"/>
        <w:autoSpaceDE w:val="0"/>
        <w:spacing w:line="360" w:lineRule="auto"/>
        <w:textAlignment w:val="auto"/>
        <w:rPr>
          <w:rFonts w:ascii="Arial" w:hAnsi="Arial" w:cs="Arial"/>
          <w:color w:val="000000"/>
        </w:rPr>
      </w:pPr>
      <w:r w:rsidRPr="008A4032">
        <w:rPr>
          <w:rFonts w:ascii="Arial" w:eastAsia="Times New Roman" w:hAnsi="Arial" w:cs="Arial"/>
          <w:color w:val="000000"/>
          <w:kern w:val="0"/>
          <w:lang w:eastAsia="pl-PL" w:bidi="ar-SA"/>
        </w:rPr>
        <w:t>1</w:t>
      </w:r>
      <w:r w:rsidR="00866FFA">
        <w:rPr>
          <w:rFonts w:ascii="Arial" w:eastAsia="Times New Roman" w:hAnsi="Arial" w:cs="Arial"/>
          <w:color w:val="000000"/>
          <w:kern w:val="0"/>
          <w:lang w:eastAsia="pl-PL" w:bidi="ar-SA"/>
        </w:rPr>
        <w:t>5</w:t>
      </w:r>
      <w:r w:rsidRPr="008A4032">
        <w:rPr>
          <w:rFonts w:ascii="Arial" w:eastAsia="Times New Roman" w:hAnsi="Arial" w:cs="Arial"/>
          <w:color w:val="000000"/>
          <w:kern w:val="0"/>
          <w:lang w:eastAsia="pl-PL" w:bidi="ar-SA"/>
        </w:rPr>
        <w:t xml:space="preserve">.1.5.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8A4032">
        <w:rPr>
          <w:rFonts w:ascii="Arial" w:eastAsia="Times New Roman" w:hAnsi="Arial" w:cs="Arial"/>
          <w:i/>
          <w:iCs/>
          <w:color w:val="000000"/>
          <w:kern w:val="0"/>
          <w:lang w:eastAsia="pl-PL" w:bidi="ar-SA"/>
        </w:rPr>
        <w:t xml:space="preserve">Regulamin Platformy e-Zamówienia, </w:t>
      </w:r>
      <w:r w:rsidRPr="008A4032">
        <w:rPr>
          <w:rFonts w:ascii="Arial" w:eastAsia="Times New Roman" w:hAnsi="Arial" w:cs="Arial"/>
          <w:color w:val="000000"/>
          <w:kern w:val="0"/>
          <w:lang w:eastAsia="pl-PL" w:bidi="ar-SA"/>
        </w:rPr>
        <w:t xml:space="preserve">dostępny na stronie internetowej https://ezamowienia.gov.pl oraz informacje zamieszczone w zakładce „Centrum Pomocy”. </w:t>
      </w:r>
    </w:p>
    <w:p w14:paraId="1208ED11" w14:textId="6BCC082B" w:rsidR="00624A2A" w:rsidRPr="008A4032" w:rsidRDefault="00624A2A" w:rsidP="008A4032">
      <w:pPr>
        <w:widowControl/>
        <w:suppressAutoHyphens w:val="0"/>
        <w:autoSpaceDE w:val="0"/>
        <w:spacing w:line="360" w:lineRule="auto"/>
        <w:textAlignment w:val="auto"/>
        <w:rPr>
          <w:rFonts w:ascii="Arial" w:hAnsi="Arial" w:cs="Arial"/>
          <w:color w:val="000000"/>
        </w:rPr>
      </w:pPr>
      <w:r w:rsidRPr="008A4032">
        <w:rPr>
          <w:rFonts w:ascii="Arial" w:eastAsia="Times New Roman" w:hAnsi="Arial" w:cs="Arial"/>
          <w:color w:val="000000"/>
          <w:kern w:val="0"/>
          <w:lang w:eastAsia="pl-PL" w:bidi="ar-SA"/>
        </w:rPr>
        <w:t>1</w:t>
      </w:r>
      <w:r w:rsidR="00866FFA">
        <w:rPr>
          <w:rFonts w:ascii="Arial" w:eastAsia="Times New Roman" w:hAnsi="Arial" w:cs="Arial"/>
          <w:color w:val="000000"/>
          <w:kern w:val="0"/>
          <w:lang w:eastAsia="pl-PL" w:bidi="ar-SA"/>
        </w:rPr>
        <w:t>5</w:t>
      </w:r>
      <w:r w:rsidRPr="008A4032">
        <w:rPr>
          <w:rFonts w:ascii="Arial" w:eastAsia="Times New Roman" w:hAnsi="Arial" w:cs="Arial"/>
          <w:color w:val="000000"/>
          <w:kern w:val="0"/>
          <w:lang w:eastAsia="pl-PL" w:bidi="ar-SA"/>
        </w:rPr>
        <w:t xml:space="preserve">.1.6. Przeglądanie i pobieranie publicznej treści dokumentacji postępowania nie wymaga posiadania konta na Platformie e-Zamówienia ani logowania. </w:t>
      </w:r>
    </w:p>
    <w:p w14:paraId="7B7B5A99" w14:textId="0C5FBBFA" w:rsidR="00624A2A" w:rsidRPr="008A4032" w:rsidRDefault="00624A2A" w:rsidP="008A4032">
      <w:pPr>
        <w:widowControl/>
        <w:suppressAutoHyphens w:val="0"/>
        <w:autoSpaceDE w:val="0"/>
        <w:spacing w:line="360" w:lineRule="auto"/>
        <w:textAlignment w:val="auto"/>
        <w:rPr>
          <w:rFonts w:ascii="Arial" w:hAnsi="Arial" w:cs="Arial"/>
          <w:color w:val="000000"/>
        </w:rPr>
      </w:pPr>
      <w:r w:rsidRPr="008A4032">
        <w:rPr>
          <w:rFonts w:ascii="Arial" w:eastAsia="Times New Roman" w:hAnsi="Arial" w:cs="Arial"/>
          <w:color w:val="000000"/>
          <w:kern w:val="0"/>
          <w:lang w:eastAsia="pl-PL" w:bidi="ar-SA"/>
        </w:rPr>
        <w:lastRenderedPageBreak/>
        <w:t>1</w:t>
      </w:r>
      <w:r w:rsidR="00866FFA">
        <w:rPr>
          <w:rFonts w:ascii="Arial" w:eastAsia="Times New Roman" w:hAnsi="Arial" w:cs="Arial"/>
          <w:color w:val="000000"/>
          <w:kern w:val="0"/>
          <w:lang w:eastAsia="pl-PL" w:bidi="ar-SA"/>
        </w:rPr>
        <w:t>5</w:t>
      </w:r>
      <w:r w:rsidRPr="008A4032">
        <w:rPr>
          <w:rFonts w:ascii="Arial" w:eastAsia="Times New Roman" w:hAnsi="Arial" w:cs="Arial"/>
          <w:color w:val="000000"/>
          <w:kern w:val="0"/>
          <w:lang w:eastAsia="pl-PL" w:bidi="ar-SA"/>
        </w:rPr>
        <w:t xml:space="preserve">.1.7. 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Prezesa Rady Ministrów w sprawie wymagań dla dokumentów elektronicznych (dalej zwane rozporządzenie Prezesa Rady Ministrów w sprawie wymagań dla dokumentów elektronicznych). </w:t>
      </w:r>
    </w:p>
    <w:p w14:paraId="464F8CFA" w14:textId="5AA9090B" w:rsidR="00624A2A" w:rsidRPr="008A4032" w:rsidRDefault="00624A2A" w:rsidP="008A4032">
      <w:pPr>
        <w:widowControl/>
        <w:suppressAutoHyphens w:val="0"/>
        <w:autoSpaceDE w:val="0"/>
        <w:spacing w:line="360" w:lineRule="auto"/>
        <w:textAlignment w:val="auto"/>
        <w:rPr>
          <w:rFonts w:ascii="Arial" w:hAnsi="Arial" w:cs="Arial"/>
          <w:color w:val="000000"/>
        </w:rPr>
      </w:pPr>
      <w:r w:rsidRPr="008A4032">
        <w:rPr>
          <w:rFonts w:ascii="Arial" w:eastAsia="Times New Roman" w:hAnsi="Arial" w:cs="Arial"/>
          <w:color w:val="000000"/>
          <w:kern w:val="0"/>
          <w:lang w:eastAsia="pl-PL" w:bidi="ar-SA"/>
        </w:rPr>
        <w:t>1</w:t>
      </w:r>
      <w:r w:rsidR="00866FFA">
        <w:rPr>
          <w:rFonts w:ascii="Arial" w:eastAsia="Times New Roman" w:hAnsi="Arial" w:cs="Arial"/>
          <w:color w:val="000000"/>
          <w:kern w:val="0"/>
          <w:lang w:eastAsia="pl-PL" w:bidi="ar-SA"/>
        </w:rPr>
        <w:t>5</w:t>
      </w:r>
      <w:r w:rsidRPr="008A4032">
        <w:rPr>
          <w:rFonts w:ascii="Arial" w:eastAsia="Times New Roman" w:hAnsi="Arial" w:cs="Arial"/>
          <w:color w:val="000000"/>
          <w:kern w:val="0"/>
          <w:lang w:eastAsia="pl-PL" w:bidi="ar-SA"/>
        </w:rPr>
        <w:t xml:space="preserve">.1.8. Dokumenty elektroniczne, o których mowa w § 2 ust. 1 rozporządzenia Prezesa Rady Ministrów w sprawie wymagań dla dokumentów elektronicznych,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(dalej zwane rozporządzenie Rady Ministrów w sprawie Krajowych Ram Interoperacyjności), z uwzględnieniem rodzaju przekazywanych danych i przekazuje się jako załączniki. </w:t>
      </w:r>
    </w:p>
    <w:p w14:paraId="74E03426" w14:textId="77777777" w:rsidR="00624A2A" w:rsidRPr="008A4032" w:rsidRDefault="00624A2A" w:rsidP="008A4032">
      <w:pPr>
        <w:widowControl/>
        <w:suppressAutoHyphens w:val="0"/>
        <w:autoSpaceDE w:val="0"/>
        <w:spacing w:line="360" w:lineRule="auto"/>
        <w:textAlignment w:val="auto"/>
        <w:rPr>
          <w:rFonts w:ascii="Arial" w:hAnsi="Arial" w:cs="Arial"/>
          <w:color w:val="000000"/>
        </w:rPr>
      </w:pPr>
      <w:r w:rsidRPr="008A4032">
        <w:rPr>
          <w:rFonts w:ascii="Arial" w:eastAsia="Times New Roman" w:hAnsi="Arial" w:cs="Arial"/>
          <w:color w:val="000000"/>
          <w:kern w:val="0"/>
          <w:lang w:eastAsia="pl-PL" w:bidi="ar-SA"/>
        </w:rPr>
        <w:t xml:space="preserve">W przypadku formatów, o których mowa w art. 66 ust. 1 </w:t>
      </w:r>
      <w:proofErr w:type="spellStart"/>
      <w:r w:rsidRPr="008A4032">
        <w:rPr>
          <w:rFonts w:ascii="Arial" w:eastAsia="Times New Roman" w:hAnsi="Arial" w:cs="Arial"/>
          <w:color w:val="000000"/>
          <w:kern w:val="0"/>
          <w:lang w:eastAsia="pl-PL" w:bidi="ar-SA"/>
        </w:rPr>
        <w:t>u.p.z.p</w:t>
      </w:r>
      <w:proofErr w:type="spellEnd"/>
      <w:r w:rsidRPr="008A4032">
        <w:rPr>
          <w:rFonts w:ascii="Arial" w:eastAsia="Times New Roman" w:hAnsi="Arial" w:cs="Arial"/>
          <w:color w:val="000000"/>
          <w:kern w:val="0"/>
          <w:lang w:eastAsia="pl-PL" w:bidi="ar-SA"/>
        </w:rPr>
        <w:t xml:space="preserve">., ww. regulacje nie będą miały bezpośredniego zastosowania. </w:t>
      </w:r>
    </w:p>
    <w:p w14:paraId="583D9422" w14:textId="49D89E32" w:rsidR="00624A2A" w:rsidRPr="008A4032" w:rsidRDefault="00624A2A" w:rsidP="008A4032">
      <w:pPr>
        <w:widowControl/>
        <w:suppressAutoHyphens w:val="0"/>
        <w:autoSpaceDE w:val="0"/>
        <w:spacing w:line="360" w:lineRule="auto"/>
        <w:textAlignment w:val="auto"/>
        <w:rPr>
          <w:rFonts w:ascii="Arial" w:hAnsi="Arial" w:cs="Arial"/>
          <w:color w:val="000000"/>
        </w:rPr>
      </w:pPr>
      <w:r w:rsidRPr="008A4032">
        <w:rPr>
          <w:rFonts w:ascii="Arial" w:eastAsia="Times New Roman" w:hAnsi="Arial" w:cs="Arial"/>
          <w:color w:val="000000"/>
          <w:kern w:val="0"/>
          <w:lang w:eastAsia="pl-PL" w:bidi="ar-SA"/>
        </w:rPr>
        <w:t>1</w:t>
      </w:r>
      <w:r w:rsidR="00866FFA">
        <w:rPr>
          <w:rFonts w:ascii="Arial" w:eastAsia="Times New Roman" w:hAnsi="Arial" w:cs="Arial"/>
          <w:color w:val="000000"/>
          <w:kern w:val="0"/>
          <w:lang w:eastAsia="pl-PL" w:bidi="ar-SA"/>
        </w:rPr>
        <w:t>5</w:t>
      </w:r>
      <w:r w:rsidRPr="008A4032">
        <w:rPr>
          <w:rFonts w:ascii="Arial" w:eastAsia="Times New Roman" w:hAnsi="Arial" w:cs="Arial"/>
          <w:color w:val="000000"/>
          <w:kern w:val="0"/>
          <w:lang w:eastAsia="pl-PL" w:bidi="ar-SA"/>
        </w:rPr>
        <w:t xml:space="preserve">.1.9. Informacje, oświadczenia lub dokumenty, inne niż wymienione w § 2 ust. 1 rozporządzenia Prezesa Rady Ministrów w sprawie wymagań dla dokumentów elektronicznych, przekazywane w postępowaniu sporządza się w postaci elektronicznej: </w:t>
      </w:r>
    </w:p>
    <w:p w14:paraId="4D68BFC8" w14:textId="77777777" w:rsidR="00624A2A" w:rsidRPr="008A4032" w:rsidRDefault="00624A2A" w:rsidP="008A4032">
      <w:pPr>
        <w:widowControl/>
        <w:suppressAutoHyphens w:val="0"/>
        <w:autoSpaceDE w:val="0"/>
        <w:spacing w:line="360" w:lineRule="auto"/>
        <w:textAlignment w:val="auto"/>
        <w:rPr>
          <w:rFonts w:ascii="Arial" w:hAnsi="Arial" w:cs="Arial"/>
          <w:color w:val="000000"/>
        </w:rPr>
      </w:pPr>
      <w:r w:rsidRPr="008A4032">
        <w:rPr>
          <w:rFonts w:ascii="Arial" w:eastAsia="Times New Roman" w:hAnsi="Arial" w:cs="Arial"/>
          <w:color w:val="000000"/>
          <w:kern w:val="0"/>
          <w:lang w:eastAsia="pl-PL" w:bidi="ar-SA"/>
        </w:rPr>
        <w:t xml:space="preserve">a) w formatach danych określonych w przepisach rozporządzenia Rady Ministrów w sprawie Krajowych Ram Interoperacyjności (i przekazuje się jako załącznik), lub </w:t>
      </w:r>
    </w:p>
    <w:p w14:paraId="469236EB" w14:textId="77777777" w:rsidR="00624A2A" w:rsidRPr="008A4032" w:rsidRDefault="00624A2A" w:rsidP="008A4032">
      <w:pPr>
        <w:widowControl/>
        <w:suppressAutoHyphens w:val="0"/>
        <w:autoSpaceDE w:val="0"/>
        <w:spacing w:line="360" w:lineRule="auto"/>
        <w:textAlignment w:val="auto"/>
        <w:rPr>
          <w:rFonts w:ascii="Arial" w:hAnsi="Arial" w:cs="Arial"/>
          <w:color w:val="000000"/>
        </w:rPr>
      </w:pPr>
      <w:r w:rsidRPr="008A4032">
        <w:rPr>
          <w:rFonts w:ascii="Arial" w:eastAsia="Times New Roman" w:hAnsi="Arial" w:cs="Arial"/>
          <w:color w:val="000000"/>
          <w:kern w:val="0"/>
          <w:lang w:eastAsia="pl-PL" w:bidi="ar-SA"/>
        </w:rPr>
        <w:t xml:space="preserve">b) jako tekst wpisany bezpośrednio do wiadomości przekazywanej przy użyciu środków komunikacji elektronicznej (np. w treści wiadomości e-mail lub w treści „Formularza do komunikacji”). </w:t>
      </w:r>
    </w:p>
    <w:p w14:paraId="7251B859" w14:textId="40775B52" w:rsidR="00624A2A" w:rsidRPr="008A4032" w:rsidRDefault="00624A2A" w:rsidP="008A4032">
      <w:pPr>
        <w:widowControl/>
        <w:suppressAutoHyphens w:val="0"/>
        <w:autoSpaceDE w:val="0"/>
        <w:spacing w:line="360" w:lineRule="auto"/>
        <w:textAlignment w:val="auto"/>
        <w:rPr>
          <w:rFonts w:ascii="Arial" w:hAnsi="Arial" w:cs="Arial"/>
          <w:color w:val="000000"/>
        </w:rPr>
      </w:pPr>
      <w:r w:rsidRPr="008A4032">
        <w:rPr>
          <w:rFonts w:ascii="Arial" w:eastAsia="Times New Roman" w:hAnsi="Arial" w:cs="Arial"/>
          <w:color w:val="000000"/>
          <w:kern w:val="0"/>
          <w:lang w:eastAsia="pl-PL" w:bidi="ar-SA"/>
        </w:rPr>
        <w:t>1</w:t>
      </w:r>
      <w:r w:rsidR="00866FFA">
        <w:rPr>
          <w:rFonts w:ascii="Arial" w:eastAsia="Times New Roman" w:hAnsi="Arial" w:cs="Arial"/>
          <w:color w:val="000000"/>
          <w:kern w:val="0"/>
          <w:lang w:eastAsia="pl-PL" w:bidi="ar-SA"/>
        </w:rPr>
        <w:t>5</w:t>
      </w:r>
      <w:r w:rsidRPr="008A4032">
        <w:rPr>
          <w:rFonts w:ascii="Arial" w:eastAsia="Times New Roman" w:hAnsi="Arial" w:cs="Arial"/>
          <w:color w:val="000000"/>
          <w:kern w:val="0"/>
          <w:lang w:eastAsia="pl-PL" w:bidi="ar-SA"/>
        </w:rPr>
        <w:t xml:space="preserve">.1.10.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w:t>
      </w:r>
      <w:r w:rsidRPr="008A4032">
        <w:rPr>
          <w:rFonts w:ascii="Arial" w:eastAsia="Times New Roman" w:hAnsi="Arial" w:cs="Arial"/>
          <w:color w:val="000000"/>
          <w:kern w:val="0"/>
          <w:lang w:eastAsia="pl-PL" w:bidi="ar-SA"/>
        </w:rPr>
        <w:lastRenderedPageBreak/>
        <w:t xml:space="preserve">jednoczesnym zaznaczeniem w nazwie pliku „Dokument stanowiący tajemnicę przedsiębiorstwa”. </w:t>
      </w:r>
    </w:p>
    <w:p w14:paraId="441A2C83" w14:textId="4C4D6250" w:rsidR="00624A2A" w:rsidRPr="008A4032" w:rsidRDefault="00624A2A" w:rsidP="008A4032">
      <w:pPr>
        <w:pStyle w:val="NormalnyWeb"/>
        <w:spacing w:before="0" w:after="0" w:line="360" w:lineRule="auto"/>
        <w:rPr>
          <w:rFonts w:ascii="Arial" w:hAnsi="Arial" w:cs="Arial"/>
          <w:color w:val="000000"/>
        </w:rPr>
      </w:pPr>
      <w:r w:rsidRPr="008A4032">
        <w:rPr>
          <w:rStyle w:val="Domylnaczcionkaakapitu3"/>
          <w:rFonts w:ascii="Arial" w:hAnsi="Arial" w:cs="Arial"/>
          <w:color w:val="000000"/>
        </w:rPr>
        <w:t>Brak jednoznacznego wskazania, które informacje stanowią tajemnice przedsiębiorstwa oznaczać będzie, że wszelkie oświadczenia i zaświadczenia składane w trakcie niniejszego post</w:t>
      </w:r>
      <w:r w:rsidR="00AF5531">
        <w:rPr>
          <w:rStyle w:val="Domylnaczcionkaakapitu3"/>
          <w:rFonts w:ascii="Arial" w:hAnsi="Arial" w:cs="Arial"/>
          <w:color w:val="000000"/>
        </w:rPr>
        <w:t>ę</w:t>
      </w:r>
      <w:r w:rsidRPr="008A4032">
        <w:rPr>
          <w:rStyle w:val="Domylnaczcionkaakapitu3"/>
          <w:rFonts w:ascii="Arial" w:hAnsi="Arial" w:cs="Arial"/>
          <w:color w:val="000000"/>
        </w:rPr>
        <w:t xml:space="preserve">powania są jawne bez zastrzeżeń. </w:t>
      </w:r>
    </w:p>
    <w:p w14:paraId="3B2A72EF" w14:textId="77777777" w:rsidR="00624A2A" w:rsidRPr="008A4032" w:rsidRDefault="00624A2A" w:rsidP="008A4032">
      <w:pPr>
        <w:pStyle w:val="Textbody"/>
        <w:spacing w:after="0" w:line="360" w:lineRule="auto"/>
        <w:rPr>
          <w:rFonts w:ascii="Arial" w:hAnsi="Arial" w:cs="Arial"/>
          <w:color w:val="000000"/>
        </w:rPr>
      </w:pPr>
      <w:r w:rsidRPr="008A4032">
        <w:rPr>
          <w:rFonts w:ascii="Arial" w:hAnsi="Arial" w:cs="Arial"/>
          <w:i/>
          <w:iCs/>
          <w:color w:val="000000"/>
        </w:rPr>
        <w:t>UWAGA:</w:t>
      </w:r>
    </w:p>
    <w:p w14:paraId="66881064" w14:textId="77777777" w:rsidR="00624A2A" w:rsidRPr="008A4032" w:rsidRDefault="00624A2A" w:rsidP="008A4032">
      <w:pPr>
        <w:pStyle w:val="Textbody"/>
        <w:spacing w:after="0" w:line="360" w:lineRule="auto"/>
        <w:rPr>
          <w:rFonts w:ascii="Arial" w:hAnsi="Arial" w:cs="Arial"/>
          <w:color w:val="000000"/>
        </w:rPr>
      </w:pPr>
      <w:r w:rsidRPr="008A4032">
        <w:rPr>
          <w:rFonts w:ascii="Arial" w:hAnsi="Arial" w:cs="Arial"/>
          <w:i/>
          <w:iCs/>
          <w:color w:val="000000"/>
        </w:rPr>
        <w:t xml:space="preserve">Zastrzegając informacje w ofercie wykonawca winien mieć na względzie, że zastrzeżona informacja ma charakter tajemnicy przedsiębiorstwa, jeśli spełnia warunki określone w art. 11 ust. 2 ustawy o zwalczaniu nieuczciwej konkurencji. </w:t>
      </w:r>
    </w:p>
    <w:p w14:paraId="0CE9B6CE" w14:textId="77777777" w:rsidR="00624A2A" w:rsidRPr="008A4032" w:rsidRDefault="00624A2A" w:rsidP="008A4032">
      <w:pPr>
        <w:widowControl/>
        <w:suppressAutoHyphens w:val="0"/>
        <w:autoSpaceDE w:val="0"/>
        <w:spacing w:line="360" w:lineRule="auto"/>
        <w:textAlignment w:val="auto"/>
        <w:rPr>
          <w:rFonts w:ascii="Arial" w:eastAsia="Times New Roman" w:hAnsi="Arial" w:cs="Arial"/>
          <w:color w:val="000000"/>
          <w:kern w:val="0"/>
          <w:lang w:eastAsia="pl-PL" w:bidi="ar-SA"/>
        </w:rPr>
      </w:pPr>
    </w:p>
    <w:p w14:paraId="7D16B494" w14:textId="4DD44DE1" w:rsidR="00624A2A" w:rsidRPr="008A4032" w:rsidRDefault="00624A2A" w:rsidP="008A4032">
      <w:pPr>
        <w:widowControl/>
        <w:suppressAutoHyphens w:val="0"/>
        <w:autoSpaceDE w:val="0"/>
        <w:spacing w:line="360" w:lineRule="auto"/>
        <w:textAlignment w:val="auto"/>
        <w:rPr>
          <w:rFonts w:ascii="Arial" w:hAnsi="Arial" w:cs="Arial"/>
          <w:color w:val="000000"/>
        </w:rPr>
      </w:pPr>
      <w:r w:rsidRPr="008A4032">
        <w:rPr>
          <w:rFonts w:ascii="Arial" w:eastAsia="Times New Roman" w:hAnsi="Arial" w:cs="Arial"/>
          <w:color w:val="000000"/>
          <w:kern w:val="0"/>
          <w:lang w:eastAsia="pl-PL" w:bidi="ar-SA"/>
        </w:rPr>
        <w:t>1</w:t>
      </w:r>
      <w:r w:rsidR="00866FFA">
        <w:rPr>
          <w:rFonts w:ascii="Arial" w:eastAsia="Times New Roman" w:hAnsi="Arial" w:cs="Arial"/>
          <w:color w:val="000000"/>
          <w:kern w:val="0"/>
          <w:lang w:eastAsia="pl-PL" w:bidi="ar-SA"/>
        </w:rPr>
        <w:t>5</w:t>
      </w:r>
      <w:r w:rsidRPr="008A4032">
        <w:rPr>
          <w:rFonts w:ascii="Arial" w:eastAsia="Times New Roman" w:hAnsi="Arial" w:cs="Arial"/>
          <w:color w:val="000000"/>
          <w:kern w:val="0"/>
          <w:lang w:eastAsia="pl-PL" w:bidi="ar-SA"/>
        </w:rPr>
        <w:t xml:space="preserve">.1.11. Komunikacja w postępowaniu, </w:t>
      </w:r>
      <w:r w:rsidRPr="008A4032">
        <w:rPr>
          <w:rFonts w:ascii="Arial" w:eastAsia="Times New Roman" w:hAnsi="Arial" w:cs="Arial"/>
          <w:color w:val="000000"/>
          <w:kern w:val="0"/>
          <w:u w:val="single"/>
          <w:lang w:eastAsia="pl-PL" w:bidi="ar-SA"/>
        </w:rPr>
        <w:t>z wyłączeniem składania ofert</w:t>
      </w:r>
      <w:r w:rsidRPr="008A4032">
        <w:rPr>
          <w:rFonts w:ascii="Arial" w:eastAsia="Times New Roman" w:hAnsi="Arial" w:cs="Arial"/>
          <w:color w:val="000000"/>
          <w:kern w:val="0"/>
          <w:lang w:eastAsia="pl-PL" w:bidi="ar-SA"/>
        </w:rPr>
        <w:t xml:space="preserve"> odbywa się drogą elektroniczną za pośrednictwem formularzy do komunikacji dostępnych w zakładce „Formularze” („Formularze do komunikacji”). </w:t>
      </w:r>
    </w:p>
    <w:p w14:paraId="6B1A975C" w14:textId="77777777" w:rsidR="00624A2A" w:rsidRPr="008A4032" w:rsidRDefault="00624A2A" w:rsidP="008A4032">
      <w:pPr>
        <w:widowControl/>
        <w:suppressAutoHyphens w:val="0"/>
        <w:autoSpaceDE w:val="0"/>
        <w:spacing w:line="360" w:lineRule="auto"/>
        <w:textAlignment w:val="auto"/>
        <w:rPr>
          <w:rFonts w:ascii="Arial" w:hAnsi="Arial" w:cs="Arial"/>
          <w:color w:val="000000"/>
        </w:rPr>
      </w:pPr>
      <w:r w:rsidRPr="008A4032">
        <w:rPr>
          <w:rFonts w:ascii="Arial" w:eastAsia="Times New Roman" w:hAnsi="Arial" w:cs="Arial"/>
          <w:color w:val="000000"/>
          <w:kern w:val="0"/>
          <w:lang w:eastAsia="pl-PL" w:bidi="ar-SA"/>
        </w:rPr>
        <w:t xml:space="preserve">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762D9F87" w14:textId="07C32483" w:rsidR="00624A2A" w:rsidRPr="008A4032" w:rsidRDefault="00624A2A" w:rsidP="008A4032">
      <w:pPr>
        <w:widowControl/>
        <w:suppressAutoHyphens w:val="0"/>
        <w:autoSpaceDE w:val="0"/>
        <w:spacing w:line="360" w:lineRule="auto"/>
        <w:textAlignment w:val="auto"/>
        <w:rPr>
          <w:rFonts w:ascii="Arial" w:hAnsi="Arial" w:cs="Arial"/>
          <w:color w:val="000000"/>
        </w:rPr>
      </w:pPr>
      <w:r w:rsidRPr="008A4032">
        <w:rPr>
          <w:rFonts w:ascii="Arial" w:eastAsia="Times New Roman" w:hAnsi="Arial" w:cs="Arial"/>
          <w:color w:val="000000"/>
          <w:kern w:val="0"/>
          <w:lang w:eastAsia="pl-PL" w:bidi="ar-SA"/>
        </w:rPr>
        <w:t xml:space="preserve">W przypadku załączników, które są zgodnie z </w:t>
      </w:r>
      <w:proofErr w:type="spellStart"/>
      <w:r w:rsidRPr="008A4032">
        <w:rPr>
          <w:rFonts w:ascii="Arial" w:eastAsia="Times New Roman" w:hAnsi="Arial" w:cs="Arial"/>
          <w:color w:val="000000"/>
          <w:kern w:val="0"/>
          <w:lang w:eastAsia="pl-PL" w:bidi="ar-SA"/>
        </w:rPr>
        <w:t>u.p.z.p</w:t>
      </w:r>
      <w:proofErr w:type="spellEnd"/>
      <w:r w:rsidRPr="008A4032">
        <w:rPr>
          <w:rFonts w:ascii="Arial" w:eastAsia="Times New Roman" w:hAnsi="Arial" w:cs="Arial"/>
          <w:color w:val="000000"/>
          <w:kern w:val="0"/>
          <w:lang w:eastAsia="pl-PL" w:bidi="ar-SA"/>
        </w:rPr>
        <w:t>. lub rozporządzeniem Prezesa Rady Ministrów w sprawie wymagań dla dokumentów elektronicznych opatrzone kwalifikowanym podpisem elektronicznym</w:t>
      </w:r>
      <w:r w:rsidR="00CC5BAE" w:rsidRPr="008A4032">
        <w:rPr>
          <w:rFonts w:ascii="Arial" w:eastAsia="Times New Roman" w:hAnsi="Arial" w:cs="Arial"/>
          <w:color w:val="000000"/>
          <w:kern w:val="0"/>
          <w:lang w:eastAsia="pl-PL" w:bidi="ar-SA"/>
        </w:rPr>
        <w:t>, podpisem zaufanym lub podpisem osobistym</w:t>
      </w:r>
      <w:r w:rsidRPr="008A4032">
        <w:rPr>
          <w:rFonts w:ascii="Arial" w:eastAsia="Times New Roman" w:hAnsi="Arial" w:cs="Arial"/>
          <w:color w:val="000000"/>
          <w:kern w:val="0"/>
          <w:lang w:eastAsia="pl-PL" w:bidi="ar-SA"/>
        </w:rPr>
        <w:t xml:space="preserve"> mogą być opatrzone, zgodnie z wyborem wykonawcy/wykonawcy wspólnie ubiegającego się o udzielenie zamówienia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4F4DE8AA" w14:textId="2E6B14F8" w:rsidR="00624A2A" w:rsidRPr="008A4032" w:rsidRDefault="00624A2A" w:rsidP="008A4032">
      <w:pPr>
        <w:widowControl/>
        <w:suppressAutoHyphens w:val="0"/>
        <w:autoSpaceDE w:val="0"/>
        <w:spacing w:line="360" w:lineRule="auto"/>
        <w:textAlignment w:val="auto"/>
        <w:rPr>
          <w:rFonts w:ascii="Arial" w:hAnsi="Arial" w:cs="Arial"/>
          <w:color w:val="000000"/>
        </w:rPr>
      </w:pPr>
      <w:r w:rsidRPr="008A4032">
        <w:rPr>
          <w:rFonts w:ascii="Arial" w:eastAsia="Times New Roman" w:hAnsi="Arial" w:cs="Arial"/>
          <w:color w:val="000000"/>
          <w:kern w:val="0"/>
          <w:lang w:eastAsia="pl-PL" w:bidi="ar-SA"/>
        </w:rPr>
        <w:t>1</w:t>
      </w:r>
      <w:r w:rsidR="00866FFA">
        <w:rPr>
          <w:rFonts w:ascii="Arial" w:eastAsia="Times New Roman" w:hAnsi="Arial" w:cs="Arial"/>
          <w:color w:val="000000"/>
          <w:kern w:val="0"/>
          <w:lang w:eastAsia="pl-PL" w:bidi="ar-SA"/>
        </w:rPr>
        <w:t>5</w:t>
      </w:r>
      <w:r w:rsidRPr="008A4032">
        <w:rPr>
          <w:rFonts w:ascii="Arial" w:eastAsia="Times New Roman" w:hAnsi="Arial" w:cs="Arial"/>
          <w:color w:val="000000"/>
          <w:kern w:val="0"/>
          <w:lang w:eastAsia="pl-PL" w:bidi="ar-SA"/>
        </w:rPr>
        <w:t xml:space="preserve">.1.12. Możliwość korzystania w postępowaniu z „Formularzy do komunikacji” w pełnym zakresie wymaga posiadania konta „Wykonawcy” na Platformie e-Zamówienia oraz zalogowania się na Platformie e-Zamówienia. </w:t>
      </w:r>
    </w:p>
    <w:p w14:paraId="7AE3ADE0" w14:textId="77777777" w:rsidR="00624A2A" w:rsidRPr="008A4032" w:rsidRDefault="00624A2A" w:rsidP="008A4032">
      <w:pPr>
        <w:widowControl/>
        <w:suppressAutoHyphens w:val="0"/>
        <w:autoSpaceDE w:val="0"/>
        <w:spacing w:line="360" w:lineRule="auto"/>
        <w:textAlignment w:val="auto"/>
        <w:rPr>
          <w:rFonts w:ascii="Arial" w:hAnsi="Arial" w:cs="Arial"/>
          <w:color w:val="000000"/>
        </w:rPr>
      </w:pPr>
      <w:r w:rsidRPr="008A4032">
        <w:rPr>
          <w:rFonts w:ascii="Arial" w:eastAsia="Times New Roman" w:hAnsi="Arial" w:cs="Arial"/>
          <w:color w:val="000000"/>
          <w:kern w:val="0"/>
          <w:lang w:eastAsia="pl-PL" w:bidi="ar-SA"/>
        </w:rPr>
        <w:t xml:space="preserve">Do korzystania z „Formularzy do komunikacji” służących do zadawania pytań dotyczących treści dokumentów zamówienia wystarczające jest posiadanie tzw. konta uproszczonego na Platformie e-Zamówienia. </w:t>
      </w:r>
    </w:p>
    <w:p w14:paraId="0B926EB4" w14:textId="501841DF" w:rsidR="00624A2A" w:rsidRPr="008A4032" w:rsidRDefault="00624A2A" w:rsidP="008A4032">
      <w:pPr>
        <w:widowControl/>
        <w:suppressAutoHyphens w:val="0"/>
        <w:autoSpaceDE w:val="0"/>
        <w:spacing w:line="360" w:lineRule="auto"/>
        <w:textAlignment w:val="auto"/>
        <w:rPr>
          <w:rFonts w:ascii="Arial" w:hAnsi="Arial" w:cs="Arial"/>
          <w:color w:val="000000"/>
        </w:rPr>
      </w:pPr>
      <w:r w:rsidRPr="008A4032">
        <w:rPr>
          <w:rFonts w:ascii="Arial" w:eastAsia="Times New Roman" w:hAnsi="Arial" w:cs="Arial"/>
          <w:color w:val="000000"/>
          <w:kern w:val="0"/>
          <w:lang w:eastAsia="pl-PL" w:bidi="ar-SA"/>
        </w:rPr>
        <w:lastRenderedPageBreak/>
        <w:t>1</w:t>
      </w:r>
      <w:r w:rsidR="00866FFA">
        <w:rPr>
          <w:rFonts w:ascii="Arial" w:eastAsia="Times New Roman" w:hAnsi="Arial" w:cs="Arial"/>
          <w:color w:val="000000"/>
          <w:kern w:val="0"/>
          <w:lang w:eastAsia="pl-PL" w:bidi="ar-SA"/>
        </w:rPr>
        <w:t>5</w:t>
      </w:r>
      <w:r w:rsidRPr="008A4032">
        <w:rPr>
          <w:rFonts w:ascii="Arial" w:eastAsia="Times New Roman" w:hAnsi="Arial" w:cs="Arial"/>
          <w:color w:val="000000"/>
          <w:kern w:val="0"/>
          <w:lang w:eastAsia="pl-PL" w:bidi="ar-SA"/>
        </w:rPr>
        <w:t xml:space="preserve">.1.13. Wszystkie wysłane i odebrane w postępowaniu przez wykonawcę wiadomości widoczne są po zalogowaniu w podglądzie postępowania w zakładce „Komunikacja”. </w:t>
      </w:r>
    </w:p>
    <w:p w14:paraId="0BAD9A7A" w14:textId="25F37926" w:rsidR="00624A2A" w:rsidRPr="008A4032" w:rsidRDefault="00624A2A" w:rsidP="008A4032">
      <w:pPr>
        <w:widowControl/>
        <w:suppressAutoHyphens w:val="0"/>
        <w:autoSpaceDE w:val="0"/>
        <w:spacing w:line="360" w:lineRule="auto"/>
        <w:textAlignment w:val="auto"/>
        <w:rPr>
          <w:rFonts w:ascii="Arial" w:hAnsi="Arial" w:cs="Arial"/>
          <w:color w:val="000000"/>
        </w:rPr>
      </w:pPr>
      <w:r w:rsidRPr="008A4032">
        <w:rPr>
          <w:rFonts w:ascii="Arial" w:eastAsia="Times New Roman" w:hAnsi="Arial" w:cs="Arial"/>
          <w:color w:val="000000"/>
          <w:kern w:val="0"/>
          <w:lang w:eastAsia="pl-PL" w:bidi="ar-SA"/>
        </w:rPr>
        <w:t>1</w:t>
      </w:r>
      <w:r w:rsidR="00866FFA">
        <w:rPr>
          <w:rFonts w:ascii="Arial" w:eastAsia="Times New Roman" w:hAnsi="Arial" w:cs="Arial"/>
          <w:color w:val="000000"/>
          <w:kern w:val="0"/>
          <w:lang w:eastAsia="pl-PL" w:bidi="ar-SA"/>
        </w:rPr>
        <w:t>5</w:t>
      </w:r>
      <w:r w:rsidRPr="008A4032">
        <w:rPr>
          <w:rFonts w:ascii="Arial" w:eastAsia="Times New Roman" w:hAnsi="Arial" w:cs="Arial"/>
          <w:color w:val="000000"/>
          <w:kern w:val="0"/>
          <w:lang w:eastAsia="pl-PL" w:bidi="ar-SA"/>
        </w:rPr>
        <w:t xml:space="preserve">.1.14. Maksymalny rozmiar plików przesyłanych za pośrednictwem „Formularzy do komunikacji” wynosi 150 MB (wielkość ta dotyczy plików przesyłanych jako załączniki do jednego formularza). </w:t>
      </w:r>
    </w:p>
    <w:p w14:paraId="1E0BFECF" w14:textId="03EC3829" w:rsidR="00624A2A" w:rsidRPr="008A4032" w:rsidRDefault="00624A2A" w:rsidP="008A4032">
      <w:pPr>
        <w:widowControl/>
        <w:suppressAutoHyphens w:val="0"/>
        <w:autoSpaceDE w:val="0"/>
        <w:spacing w:line="360" w:lineRule="auto"/>
        <w:textAlignment w:val="auto"/>
        <w:rPr>
          <w:rFonts w:ascii="Arial" w:hAnsi="Arial" w:cs="Arial"/>
          <w:color w:val="000000"/>
        </w:rPr>
      </w:pPr>
      <w:r w:rsidRPr="008A4032">
        <w:rPr>
          <w:rFonts w:ascii="Arial" w:eastAsia="Times New Roman" w:hAnsi="Arial" w:cs="Arial"/>
          <w:color w:val="000000"/>
          <w:kern w:val="0"/>
          <w:lang w:eastAsia="pl-PL" w:bidi="ar-SA"/>
        </w:rPr>
        <w:t>1</w:t>
      </w:r>
      <w:r w:rsidR="00866FFA">
        <w:rPr>
          <w:rFonts w:ascii="Arial" w:eastAsia="Times New Roman" w:hAnsi="Arial" w:cs="Arial"/>
          <w:color w:val="000000"/>
          <w:kern w:val="0"/>
          <w:lang w:eastAsia="pl-PL" w:bidi="ar-SA"/>
        </w:rPr>
        <w:t>5</w:t>
      </w:r>
      <w:r w:rsidRPr="008A4032">
        <w:rPr>
          <w:rFonts w:ascii="Arial" w:eastAsia="Times New Roman" w:hAnsi="Arial" w:cs="Arial"/>
          <w:color w:val="000000"/>
          <w:kern w:val="0"/>
          <w:lang w:eastAsia="pl-PL" w:bidi="ar-SA"/>
        </w:rPr>
        <w:t xml:space="preserve">.1.15. Minimalne wymagania techniczne dotyczące sprzętu używanego w celu korzystania z usług Platformy e-Zamówienia oraz informacje dotyczące specyfikacji połączenia określa </w:t>
      </w:r>
      <w:r w:rsidRPr="008A4032">
        <w:rPr>
          <w:rFonts w:ascii="Arial" w:eastAsia="Times New Roman" w:hAnsi="Arial" w:cs="Arial"/>
          <w:i/>
          <w:iCs/>
          <w:color w:val="000000"/>
          <w:kern w:val="0"/>
          <w:lang w:eastAsia="pl-PL" w:bidi="ar-SA"/>
        </w:rPr>
        <w:t xml:space="preserve">Regulamin Platformy e-Zamówienia. </w:t>
      </w:r>
    </w:p>
    <w:p w14:paraId="4D3AFF6C" w14:textId="15897F83" w:rsidR="00624A2A" w:rsidRPr="008A4032" w:rsidRDefault="00624A2A" w:rsidP="008A4032">
      <w:pPr>
        <w:widowControl/>
        <w:suppressAutoHyphens w:val="0"/>
        <w:autoSpaceDE w:val="0"/>
        <w:spacing w:line="360" w:lineRule="auto"/>
        <w:textAlignment w:val="auto"/>
        <w:rPr>
          <w:rFonts w:ascii="Arial" w:hAnsi="Arial" w:cs="Arial"/>
          <w:color w:val="000000"/>
        </w:rPr>
      </w:pPr>
      <w:r w:rsidRPr="008A4032">
        <w:rPr>
          <w:rFonts w:ascii="Arial" w:eastAsia="Times New Roman" w:hAnsi="Arial" w:cs="Arial"/>
          <w:color w:val="000000"/>
          <w:kern w:val="0"/>
          <w:lang w:eastAsia="pl-PL" w:bidi="ar-SA"/>
        </w:rPr>
        <w:t>1</w:t>
      </w:r>
      <w:r w:rsidR="00866FFA">
        <w:rPr>
          <w:rFonts w:ascii="Arial" w:eastAsia="Times New Roman" w:hAnsi="Arial" w:cs="Arial"/>
          <w:color w:val="000000"/>
          <w:kern w:val="0"/>
          <w:lang w:eastAsia="pl-PL" w:bidi="ar-SA"/>
        </w:rPr>
        <w:t>5</w:t>
      </w:r>
      <w:r w:rsidRPr="008A4032">
        <w:rPr>
          <w:rFonts w:ascii="Arial" w:eastAsia="Times New Roman" w:hAnsi="Arial" w:cs="Arial"/>
          <w:color w:val="000000"/>
          <w:kern w:val="0"/>
          <w:lang w:eastAsia="pl-PL" w:bidi="ar-SA"/>
        </w:rPr>
        <w:t xml:space="preserve">.1.16.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6B65C339" w14:textId="6E0482C7" w:rsidR="00624A2A" w:rsidRPr="008A4032" w:rsidRDefault="00624A2A" w:rsidP="008A4032">
      <w:pPr>
        <w:widowControl/>
        <w:suppressAutoHyphens w:val="0"/>
        <w:autoSpaceDE w:val="0"/>
        <w:spacing w:line="360" w:lineRule="auto"/>
        <w:textAlignment w:val="auto"/>
        <w:rPr>
          <w:rFonts w:ascii="Arial" w:hAnsi="Arial" w:cs="Arial"/>
          <w:color w:val="000000"/>
        </w:rPr>
      </w:pPr>
      <w:r w:rsidRPr="008A4032">
        <w:rPr>
          <w:rFonts w:ascii="Arial" w:eastAsia="Times New Roman" w:hAnsi="Arial" w:cs="Arial"/>
          <w:color w:val="000000"/>
          <w:kern w:val="0"/>
          <w:lang w:eastAsia="pl-PL" w:bidi="ar-SA"/>
        </w:rPr>
        <w:t>1</w:t>
      </w:r>
      <w:r w:rsidR="00866FFA">
        <w:rPr>
          <w:rFonts w:ascii="Arial" w:eastAsia="Times New Roman" w:hAnsi="Arial" w:cs="Arial"/>
          <w:color w:val="000000"/>
          <w:kern w:val="0"/>
          <w:lang w:eastAsia="pl-PL" w:bidi="ar-SA"/>
        </w:rPr>
        <w:t>5</w:t>
      </w:r>
      <w:r w:rsidRPr="008A4032">
        <w:rPr>
          <w:rFonts w:ascii="Arial" w:eastAsia="Times New Roman" w:hAnsi="Arial" w:cs="Arial"/>
          <w:color w:val="000000"/>
          <w:kern w:val="0"/>
          <w:lang w:eastAsia="pl-PL" w:bidi="ar-SA"/>
        </w:rPr>
        <w:t>.1.17. W szczególnie uzasadnionych przypadkach uniemożliwiających komunikację wykonawcy i Zamawiającego za pośrednictwem Platformy e-Zamówienia, Zamawiający dopuszcza komunikację za pomocą poczty elektronicznej na adres e-mail: biuro@zuokspytkowo.pl (</w:t>
      </w:r>
      <w:r w:rsidRPr="008A4032">
        <w:rPr>
          <w:rFonts w:ascii="Arial" w:eastAsia="Times New Roman" w:hAnsi="Arial" w:cs="Arial"/>
          <w:b/>
          <w:bCs/>
          <w:color w:val="000000"/>
          <w:kern w:val="0"/>
          <w:lang w:eastAsia="pl-PL" w:bidi="ar-SA"/>
        </w:rPr>
        <w:t>nie dotyczy składania ofert</w:t>
      </w:r>
      <w:r w:rsidRPr="008A4032">
        <w:rPr>
          <w:rFonts w:ascii="Arial" w:eastAsia="Times New Roman" w:hAnsi="Arial" w:cs="Arial"/>
          <w:color w:val="000000"/>
          <w:kern w:val="0"/>
          <w:lang w:eastAsia="pl-PL" w:bidi="ar-SA"/>
        </w:rPr>
        <w:t xml:space="preserve">). </w:t>
      </w:r>
    </w:p>
    <w:p w14:paraId="39FF5E9D" w14:textId="77777777" w:rsidR="00624A2A" w:rsidRPr="008A4032" w:rsidRDefault="00624A2A" w:rsidP="008A4032">
      <w:pPr>
        <w:pStyle w:val="NormalnyWeb"/>
        <w:spacing w:before="0" w:after="0" w:line="360" w:lineRule="auto"/>
        <w:rPr>
          <w:rFonts w:ascii="Arial" w:hAnsi="Arial" w:cs="Arial"/>
          <w:color w:val="000000"/>
          <w:kern w:val="0"/>
          <w:lang w:eastAsia="pl-PL" w:bidi="ar-SA"/>
        </w:rPr>
      </w:pPr>
    </w:p>
    <w:p w14:paraId="14DD7F16" w14:textId="06D187BC" w:rsidR="00624A2A" w:rsidRPr="008A4032" w:rsidRDefault="00624A2A" w:rsidP="008A4032">
      <w:pPr>
        <w:pStyle w:val="NormalnyWeb"/>
        <w:spacing w:before="0" w:after="0" w:line="360" w:lineRule="auto"/>
        <w:rPr>
          <w:rFonts w:ascii="Arial" w:hAnsi="Arial" w:cs="Arial"/>
          <w:color w:val="000000"/>
        </w:rPr>
      </w:pPr>
      <w:r w:rsidRPr="008A4032">
        <w:rPr>
          <w:rStyle w:val="Domylnaczcionkaakapitu3"/>
          <w:rFonts w:ascii="Arial" w:hAnsi="Arial" w:cs="Arial"/>
          <w:b/>
          <w:color w:val="000000"/>
          <w:u w:val="single"/>
        </w:rPr>
        <w:t>1</w:t>
      </w:r>
      <w:r w:rsidR="00866FFA">
        <w:rPr>
          <w:rStyle w:val="Domylnaczcionkaakapitu3"/>
          <w:rFonts w:ascii="Arial" w:hAnsi="Arial" w:cs="Arial"/>
          <w:b/>
          <w:color w:val="000000"/>
          <w:u w:val="single"/>
        </w:rPr>
        <w:t>5</w:t>
      </w:r>
      <w:r w:rsidRPr="008A4032">
        <w:rPr>
          <w:rStyle w:val="Domylnaczcionkaakapitu3"/>
          <w:rFonts w:ascii="Arial" w:hAnsi="Arial" w:cs="Arial"/>
          <w:b/>
          <w:color w:val="000000"/>
          <w:u w:val="single"/>
        </w:rPr>
        <w:t>.2 Opis sposobu przygotowania i złożenia oferty</w:t>
      </w:r>
    </w:p>
    <w:p w14:paraId="10611E80" w14:textId="4E42DFFD" w:rsidR="00624A2A" w:rsidRPr="008A4032" w:rsidRDefault="00624A2A" w:rsidP="008A4032">
      <w:pPr>
        <w:pStyle w:val="Normalny2"/>
        <w:widowControl/>
        <w:spacing w:line="360" w:lineRule="auto"/>
        <w:textAlignment w:val="auto"/>
        <w:rPr>
          <w:rFonts w:ascii="Arial" w:hAnsi="Arial" w:cs="Arial"/>
          <w:color w:val="000000"/>
        </w:rPr>
      </w:pPr>
      <w:r w:rsidRPr="008A4032">
        <w:rPr>
          <w:rStyle w:val="Domylnaczcionkaakapitu3"/>
          <w:rFonts w:ascii="Arial" w:hAnsi="Arial" w:cs="Arial"/>
          <w:color w:val="000000"/>
        </w:rPr>
        <w:t>1</w:t>
      </w:r>
      <w:r w:rsidR="00866FFA">
        <w:rPr>
          <w:rStyle w:val="Domylnaczcionkaakapitu3"/>
          <w:rFonts w:ascii="Arial" w:hAnsi="Arial" w:cs="Arial"/>
          <w:color w:val="000000"/>
        </w:rPr>
        <w:t>5</w:t>
      </w:r>
      <w:r w:rsidRPr="008A4032">
        <w:rPr>
          <w:rStyle w:val="Domylnaczcionkaakapitu3"/>
          <w:rFonts w:ascii="Arial" w:hAnsi="Arial" w:cs="Arial"/>
          <w:color w:val="000000"/>
        </w:rPr>
        <w:t>.2.1. Oferta powinna być sporządzona w języku polskim.</w:t>
      </w:r>
    </w:p>
    <w:p w14:paraId="78DBCE1E" w14:textId="397990DC" w:rsidR="00624A2A" w:rsidRPr="008A4032" w:rsidRDefault="00624A2A" w:rsidP="008A4032">
      <w:pPr>
        <w:pStyle w:val="Textbody"/>
        <w:spacing w:after="0" w:line="360" w:lineRule="auto"/>
        <w:rPr>
          <w:rFonts w:ascii="Arial" w:hAnsi="Arial" w:cs="Arial"/>
          <w:color w:val="000000"/>
        </w:rPr>
      </w:pPr>
      <w:r w:rsidRPr="008A4032">
        <w:rPr>
          <w:rStyle w:val="Domylnaczcionkaakapitu3"/>
          <w:rFonts w:ascii="Arial" w:hAnsi="Arial" w:cs="Arial"/>
          <w:b/>
          <w:bCs/>
          <w:color w:val="000000"/>
        </w:rPr>
        <w:t>1</w:t>
      </w:r>
      <w:r w:rsidR="00866FFA">
        <w:rPr>
          <w:rStyle w:val="Domylnaczcionkaakapitu3"/>
          <w:rFonts w:ascii="Arial" w:hAnsi="Arial" w:cs="Arial"/>
          <w:b/>
          <w:bCs/>
          <w:color w:val="000000"/>
        </w:rPr>
        <w:t>5</w:t>
      </w:r>
      <w:r w:rsidRPr="008A4032">
        <w:rPr>
          <w:rStyle w:val="Domylnaczcionkaakapitu3"/>
          <w:rFonts w:ascii="Arial" w:hAnsi="Arial" w:cs="Arial"/>
          <w:b/>
          <w:bCs/>
          <w:color w:val="000000"/>
        </w:rPr>
        <w:t xml:space="preserve">.2.2. Ofertę </w:t>
      </w:r>
      <w:r w:rsidRPr="008A4032">
        <w:rPr>
          <w:rFonts w:ascii="Arial" w:hAnsi="Arial" w:cs="Arial"/>
          <w:b/>
          <w:bCs/>
          <w:color w:val="000000"/>
        </w:rPr>
        <w:t>składa się pod rygorem nieważności, w formie elektronicznej</w:t>
      </w:r>
      <w:r w:rsidR="00DD6ADB" w:rsidRPr="008A4032">
        <w:rPr>
          <w:rFonts w:ascii="Arial" w:hAnsi="Arial" w:cs="Arial"/>
          <w:b/>
          <w:bCs/>
          <w:color w:val="000000"/>
        </w:rPr>
        <w:t xml:space="preserve"> lub w postaci elektronicznej opatrzonej podpisem zaufanym lub podpisem osobistym</w:t>
      </w:r>
      <w:r w:rsidRPr="008A4032">
        <w:rPr>
          <w:rFonts w:ascii="Arial" w:hAnsi="Arial" w:cs="Arial"/>
          <w:b/>
          <w:bCs/>
          <w:color w:val="000000"/>
        </w:rPr>
        <w:t>.</w:t>
      </w:r>
    </w:p>
    <w:p w14:paraId="1FF94A8B" w14:textId="1712CD77" w:rsidR="00B30C80" w:rsidRPr="008A4032" w:rsidRDefault="00624A2A" w:rsidP="008A4032">
      <w:pPr>
        <w:pStyle w:val="Normalny2"/>
        <w:widowControl/>
        <w:spacing w:line="360" w:lineRule="auto"/>
        <w:textAlignment w:val="auto"/>
        <w:rPr>
          <w:rFonts w:ascii="Arial" w:eastAsia="Times New Roman" w:hAnsi="Arial" w:cs="Arial"/>
          <w:color w:val="000000"/>
          <w:kern w:val="0"/>
          <w:lang w:eastAsia="pl-PL" w:bidi="ar-SA"/>
        </w:rPr>
      </w:pPr>
      <w:r w:rsidRPr="008A4032">
        <w:rPr>
          <w:rFonts w:ascii="Arial" w:eastAsia="Times New Roman" w:hAnsi="Arial" w:cs="Arial"/>
          <w:color w:val="000000"/>
          <w:kern w:val="0"/>
          <w:lang w:eastAsia="pl-PL" w:bidi="ar-SA"/>
        </w:rPr>
        <w:t>1</w:t>
      </w:r>
      <w:r w:rsidR="00866FFA">
        <w:rPr>
          <w:rFonts w:ascii="Arial" w:eastAsia="Times New Roman" w:hAnsi="Arial" w:cs="Arial"/>
          <w:color w:val="000000"/>
          <w:kern w:val="0"/>
          <w:lang w:eastAsia="pl-PL" w:bidi="ar-SA"/>
        </w:rPr>
        <w:t>5</w:t>
      </w:r>
      <w:r w:rsidRPr="008A4032">
        <w:rPr>
          <w:rFonts w:ascii="Arial" w:eastAsia="Times New Roman" w:hAnsi="Arial" w:cs="Arial"/>
          <w:color w:val="000000"/>
          <w:kern w:val="0"/>
          <w:lang w:eastAsia="pl-PL" w:bidi="ar-SA"/>
        </w:rPr>
        <w:t xml:space="preserve">.2.3. </w:t>
      </w:r>
      <w:r w:rsidR="00B30C80" w:rsidRPr="008A4032">
        <w:rPr>
          <w:rFonts w:ascii="Arial" w:eastAsia="Times New Roman" w:hAnsi="Arial" w:cs="Arial"/>
          <w:color w:val="000000"/>
          <w:kern w:val="0"/>
          <w:lang w:eastAsia="pl-PL" w:bidi="ar-SA"/>
        </w:rPr>
        <w:t>Wykonawca może złożyć tylko jedną ofertę.</w:t>
      </w:r>
    </w:p>
    <w:p w14:paraId="1A846462" w14:textId="5FFACD55" w:rsidR="00B30C80" w:rsidRPr="008A4032" w:rsidRDefault="00B30C80" w:rsidP="00330BD7">
      <w:pPr>
        <w:widowControl/>
        <w:suppressAutoHyphens w:val="0"/>
        <w:autoSpaceDE w:val="0"/>
        <w:spacing w:line="360" w:lineRule="auto"/>
        <w:textAlignment w:val="auto"/>
        <w:rPr>
          <w:rFonts w:ascii="Arial" w:hAnsi="Arial" w:cs="Arial"/>
        </w:rPr>
      </w:pPr>
      <w:r w:rsidRPr="008A4032">
        <w:rPr>
          <w:rFonts w:ascii="Arial" w:eastAsia="Times New Roman" w:hAnsi="Arial" w:cs="Arial"/>
          <w:color w:val="000000"/>
          <w:kern w:val="0"/>
          <w:lang w:eastAsia="pl-PL" w:bidi="ar-SA"/>
        </w:rPr>
        <w:t>1</w:t>
      </w:r>
      <w:r w:rsidR="00866FFA">
        <w:rPr>
          <w:rFonts w:ascii="Arial" w:eastAsia="Times New Roman" w:hAnsi="Arial" w:cs="Arial"/>
          <w:color w:val="000000"/>
          <w:kern w:val="0"/>
          <w:lang w:eastAsia="pl-PL" w:bidi="ar-SA"/>
        </w:rPr>
        <w:t>5</w:t>
      </w:r>
      <w:r w:rsidRPr="008A4032">
        <w:rPr>
          <w:rFonts w:ascii="Arial" w:eastAsia="Times New Roman" w:hAnsi="Arial" w:cs="Arial"/>
          <w:color w:val="000000"/>
          <w:kern w:val="0"/>
          <w:lang w:eastAsia="pl-PL" w:bidi="ar-SA"/>
        </w:rPr>
        <w:t xml:space="preserve">.2.4. </w:t>
      </w:r>
      <w:r w:rsidR="00330BD7">
        <w:rPr>
          <w:rFonts w:ascii="Arial" w:eastAsia="Times New Roman" w:hAnsi="Arial" w:cs="Arial"/>
          <w:color w:val="000000"/>
          <w:kern w:val="0"/>
          <w:lang w:eastAsia="pl-PL" w:bidi="ar-SA"/>
        </w:rPr>
        <w:t xml:space="preserve">Ofertę składa się na Formularzu ofertowym – zgodnie z załącznikiem nr 1 do SWZ. </w:t>
      </w:r>
    </w:p>
    <w:p w14:paraId="651C0D32" w14:textId="4D761588" w:rsidR="00624A2A" w:rsidRPr="008A4032" w:rsidRDefault="00624A2A" w:rsidP="008A4032">
      <w:pPr>
        <w:widowControl/>
        <w:suppressAutoHyphens w:val="0"/>
        <w:autoSpaceDE w:val="0"/>
        <w:spacing w:line="360" w:lineRule="auto"/>
        <w:textAlignment w:val="auto"/>
        <w:rPr>
          <w:rFonts w:ascii="Arial" w:hAnsi="Arial" w:cs="Arial"/>
          <w:color w:val="000000"/>
        </w:rPr>
      </w:pPr>
      <w:r w:rsidRPr="008A4032">
        <w:rPr>
          <w:rFonts w:ascii="Arial" w:eastAsia="Times New Roman" w:hAnsi="Arial" w:cs="Arial"/>
          <w:color w:val="000000"/>
          <w:kern w:val="0"/>
          <w:lang w:eastAsia="pl-PL" w:bidi="ar-SA"/>
        </w:rPr>
        <w:t>1</w:t>
      </w:r>
      <w:r w:rsidR="00330BD7">
        <w:rPr>
          <w:rFonts w:ascii="Arial" w:eastAsia="Times New Roman" w:hAnsi="Arial" w:cs="Arial"/>
          <w:color w:val="000000"/>
          <w:kern w:val="0"/>
          <w:lang w:eastAsia="pl-PL" w:bidi="ar-SA"/>
        </w:rPr>
        <w:t>5</w:t>
      </w:r>
      <w:r w:rsidRPr="008A4032">
        <w:rPr>
          <w:rFonts w:ascii="Arial" w:eastAsia="Times New Roman" w:hAnsi="Arial" w:cs="Arial"/>
          <w:color w:val="000000"/>
          <w:kern w:val="0"/>
          <w:lang w:eastAsia="pl-PL" w:bidi="ar-SA"/>
        </w:rPr>
        <w:t>.2.</w:t>
      </w:r>
      <w:r w:rsidR="00330BD7">
        <w:rPr>
          <w:rFonts w:ascii="Arial" w:eastAsia="Times New Roman" w:hAnsi="Arial" w:cs="Arial"/>
          <w:color w:val="000000"/>
          <w:kern w:val="0"/>
          <w:lang w:eastAsia="pl-PL" w:bidi="ar-SA"/>
        </w:rPr>
        <w:t>5</w:t>
      </w:r>
      <w:r w:rsidRPr="008A4032">
        <w:rPr>
          <w:rFonts w:ascii="Arial" w:eastAsia="Times New Roman" w:hAnsi="Arial" w:cs="Arial"/>
          <w:color w:val="000000"/>
          <w:kern w:val="0"/>
          <w:lang w:eastAsia="pl-PL" w:bidi="ar-SA"/>
        </w:rPr>
        <w:t xml:space="preserve">.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8A4032">
        <w:rPr>
          <w:rFonts w:ascii="Arial" w:eastAsia="Times New Roman" w:hAnsi="Arial" w:cs="Arial"/>
          <w:color w:val="000000"/>
          <w:kern w:val="0"/>
          <w:lang w:eastAsia="pl-PL" w:bidi="ar-SA"/>
        </w:rPr>
        <w:t>drag&amp;drop</w:t>
      </w:r>
      <w:proofErr w:type="spellEnd"/>
      <w:r w:rsidRPr="008A4032">
        <w:rPr>
          <w:rFonts w:ascii="Arial" w:eastAsia="Times New Roman" w:hAnsi="Arial" w:cs="Arial"/>
          <w:color w:val="000000"/>
          <w:kern w:val="0"/>
          <w:lang w:eastAsia="pl-PL" w:bidi="ar-SA"/>
        </w:rPr>
        <w:t xml:space="preserve"> („przeciągnij” i „upuść”) służące do dodawania plików. </w:t>
      </w:r>
    </w:p>
    <w:p w14:paraId="0033241D" w14:textId="50230678" w:rsidR="00624A2A" w:rsidRPr="008A4032" w:rsidRDefault="00624A2A" w:rsidP="008A4032">
      <w:pPr>
        <w:widowControl/>
        <w:suppressAutoHyphens w:val="0"/>
        <w:autoSpaceDE w:val="0"/>
        <w:spacing w:line="360" w:lineRule="auto"/>
        <w:textAlignment w:val="auto"/>
        <w:rPr>
          <w:rFonts w:ascii="Arial" w:hAnsi="Arial" w:cs="Arial"/>
          <w:color w:val="000000"/>
        </w:rPr>
      </w:pPr>
      <w:r w:rsidRPr="008A4032">
        <w:rPr>
          <w:rFonts w:ascii="Arial" w:eastAsia="Times New Roman" w:hAnsi="Arial" w:cs="Arial"/>
          <w:color w:val="000000"/>
          <w:kern w:val="0"/>
          <w:lang w:eastAsia="pl-PL" w:bidi="ar-SA"/>
        </w:rPr>
        <w:t>1</w:t>
      </w:r>
      <w:r w:rsidR="00330BD7">
        <w:rPr>
          <w:rFonts w:ascii="Arial" w:eastAsia="Times New Roman" w:hAnsi="Arial" w:cs="Arial"/>
          <w:color w:val="000000"/>
          <w:kern w:val="0"/>
          <w:lang w:eastAsia="pl-PL" w:bidi="ar-SA"/>
        </w:rPr>
        <w:t>5</w:t>
      </w:r>
      <w:r w:rsidRPr="008A4032">
        <w:rPr>
          <w:rFonts w:ascii="Arial" w:eastAsia="Times New Roman" w:hAnsi="Arial" w:cs="Arial"/>
          <w:color w:val="000000"/>
          <w:kern w:val="0"/>
          <w:lang w:eastAsia="pl-PL" w:bidi="ar-SA"/>
        </w:rPr>
        <w:t>.2.</w:t>
      </w:r>
      <w:r w:rsidR="00330BD7">
        <w:rPr>
          <w:rFonts w:ascii="Arial" w:eastAsia="Times New Roman" w:hAnsi="Arial" w:cs="Arial"/>
          <w:color w:val="000000"/>
          <w:kern w:val="0"/>
          <w:lang w:eastAsia="pl-PL" w:bidi="ar-SA"/>
        </w:rPr>
        <w:t>6</w:t>
      </w:r>
      <w:r w:rsidRPr="008A4032">
        <w:rPr>
          <w:rFonts w:ascii="Arial" w:eastAsia="Times New Roman" w:hAnsi="Arial" w:cs="Arial"/>
          <w:color w:val="000000"/>
          <w:kern w:val="0"/>
          <w:lang w:eastAsia="pl-PL" w:bidi="ar-SA"/>
        </w:rPr>
        <w:t xml:space="preserve">. Wykonawca dodaje wybrany z dysku i uprzednio podpisany „Formularz oferty” w pierwszym polu („Wypełniony formularz oferty”). </w:t>
      </w:r>
    </w:p>
    <w:p w14:paraId="44FD240F" w14:textId="77777777" w:rsidR="00624A2A" w:rsidRPr="008A4032" w:rsidRDefault="00624A2A" w:rsidP="008A4032">
      <w:pPr>
        <w:widowControl/>
        <w:suppressAutoHyphens w:val="0"/>
        <w:autoSpaceDE w:val="0"/>
        <w:spacing w:line="360" w:lineRule="auto"/>
        <w:textAlignment w:val="auto"/>
        <w:rPr>
          <w:rFonts w:ascii="Arial" w:eastAsia="Times New Roman" w:hAnsi="Arial" w:cs="Arial"/>
          <w:color w:val="000000"/>
          <w:kern w:val="0"/>
          <w:lang w:eastAsia="pl-PL" w:bidi="ar-SA"/>
        </w:rPr>
      </w:pPr>
      <w:r w:rsidRPr="008A4032">
        <w:rPr>
          <w:rFonts w:ascii="Arial" w:eastAsia="Times New Roman" w:hAnsi="Arial" w:cs="Arial"/>
          <w:color w:val="000000"/>
          <w:kern w:val="0"/>
          <w:lang w:eastAsia="pl-PL" w:bidi="ar-SA"/>
        </w:rPr>
        <w:lastRenderedPageBreak/>
        <w:t>W kolejnym polu („Załączniki i inne dokumenty przedstawione w ofercie przez Wykonawcę”) wykonawca dodaje pozostałe pliki stanowiące ofertę lub składane wraz z ofertą zgodnie z zapisami niniejszej SWZ, w szczególności:</w:t>
      </w:r>
    </w:p>
    <w:p w14:paraId="3E5D1DC8" w14:textId="77777777" w:rsidR="00624A2A" w:rsidRPr="008A4032" w:rsidRDefault="00624A2A" w:rsidP="008A4032">
      <w:pPr>
        <w:widowControl/>
        <w:suppressAutoHyphens w:val="0"/>
        <w:autoSpaceDE w:val="0"/>
        <w:spacing w:line="360" w:lineRule="auto"/>
        <w:textAlignment w:val="auto"/>
        <w:rPr>
          <w:rFonts w:ascii="Arial" w:eastAsia="Times New Roman" w:hAnsi="Arial" w:cs="Arial"/>
          <w:color w:val="000000"/>
          <w:kern w:val="0"/>
          <w:lang w:eastAsia="pl-PL" w:bidi="ar-SA"/>
        </w:rPr>
      </w:pPr>
      <w:r w:rsidRPr="008A4032">
        <w:rPr>
          <w:rFonts w:ascii="Arial" w:eastAsia="Times New Roman" w:hAnsi="Arial" w:cs="Arial"/>
          <w:color w:val="000000"/>
          <w:kern w:val="0"/>
          <w:lang w:eastAsia="pl-PL" w:bidi="ar-SA"/>
        </w:rPr>
        <w:t xml:space="preserve">- pełnomocnictwo (jeśli dotyczy), </w:t>
      </w:r>
    </w:p>
    <w:p w14:paraId="0289580E" w14:textId="6ABC1929" w:rsidR="00282798" w:rsidRPr="008A4032" w:rsidRDefault="00624A2A" w:rsidP="008A4032">
      <w:pPr>
        <w:widowControl/>
        <w:suppressAutoHyphens w:val="0"/>
        <w:autoSpaceDE w:val="0"/>
        <w:spacing w:line="360" w:lineRule="auto"/>
        <w:textAlignment w:val="auto"/>
        <w:rPr>
          <w:rFonts w:ascii="Arial" w:hAnsi="Arial" w:cs="Arial"/>
          <w:color w:val="000000"/>
        </w:rPr>
      </w:pPr>
      <w:r w:rsidRPr="008A4032">
        <w:rPr>
          <w:rFonts w:ascii="Arial" w:eastAsia="Times New Roman" w:hAnsi="Arial" w:cs="Arial"/>
          <w:color w:val="000000"/>
          <w:kern w:val="0"/>
          <w:lang w:eastAsia="pl-PL" w:bidi="ar-SA"/>
        </w:rPr>
        <w:t xml:space="preserve">- </w:t>
      </w:r>
      <w:r w:rsidR="00DD6ADB" w:rsidRPr="008A4032">
        <w:rPr>
          <w:rFonts w:ascii="Arial" w:hAnsi="Arial" w:cs="Arial"/>
          <w:color w:val="000000"/>
        </w:rPr>
        <w:t>oświadczenie o niepodleganiu wykluczeniu</w:t>
      </w:r>
      <w:r w:rsidR="00282798" w:rsidRPr="008A4032">
        <w:rPr>
          <w:rFonts w:ascii="Arial" w:hAnsi="Arial" w:cs="Arial"/>
          <w:color w:val="000000"/>
        </w:rPr>
        <w:t>,</w:t>
      </w:r>
    </w:p>
    <w:p w14:paraId="630D0FA9" w14:textId="78C8BE53" w:rsidR="00624A2A" w:rsidRPr="008A4032" w:rsidRDefault="00624A2A" w:rsidP="008A4032">
      <w:pPr>
        <w:pStyle w:val="Textbody"/>
        <w:spacing w:after="0" w:line="360" w:lineRule="auto"/>
        <w:rPr>
          <w:rFonts w:ascii="Arial" w:hAnsi="Arial" w:cs="Arial"/>
          <w:color w:val="000000"/>
        </w:rPr>
      </w:pPr>
      <w:r w:rsidRPr="008A4032">
        <w:rPr>
          <w:rStyle w:val="StrongEmphasis"/>
          <w:rFonts w:ascii="Arial" w:hAnsi="Arial" w:cs="Arial"/>
          <w:b w:val="0"/>
          <w:bCs w:val="0"/>
          <w:color w:val="000000"/>
        </w:rPr>
        <w:t>1</w:t>
      </w:r>
      <w:r w:rsidR="00330BD7">
        <w:rPr>
          <w:rStyle w:val="StrongEmphasis"/>
          <w:rFonts w:ascii="Arial" w:hAnsi="Arial" w:cs="Arial"/>
          <w:b w:val="0"/>
          <w:bCs w:val="0"/>
          <w:color w:val="000000"/>
        </w:rPr>
        <w:t>5</w:t>
      </w:r>
      <w:r w:rsidRPr="008A4032">
        <w:rPr>
          <w:rStyle w:val="StrongEmphasis"/>
          <w:rFonts w:ascii="Arial" w:hAnsi="Arial" w:cs="Arial"/>
          <w:b w:val="0"/>
          <w:bCs w:val="0"/>
          <w:color w:val="000000"/>
        </w:rPr>
        <w:t>.2.</w:t>
      </w:r>
      <w:r w:rsidR="00330BD7">
        <w:rPr>
          <w:rStyle w:val="StrongEmphasis"/>
          <w:rFonts w:ascii="Arial" w:hAnsi="Arial" w:cs="Arial"/>
          <w:b w:val="0"/>
          <w:bCs w:val="0"/>
          <w:color w:val="000000"/>
        </w:rPr>
        <w:t>7</w:t>
      </w:r>
      <w:r w:rsidRPr="008A4032">
        <w:rPr>
          <w:rStyle w:val="StrongEmphasis"/>
          <w:rFonts w:ascii="Arial" w:hAnsi="Arial" w:cs="Arial"/>
          <w:b w:val="0"/>
          <w:bCs w:val="0"/>
          <w:color w:val="000000"/>
        </w:rPr>
        <w:t xml:space="preserve">. Ofertę podpisuje osoba lub osoby upoważnione do reprezentowania Wykonawcy. </w:t>
      </w:r>
    </w:p>
    <w:p w14:paraId="3E156289" w14:textId="7F9B4F95" w:rsidR="00624A2A" w:rsidRPr="008A4032" w:rsidRDefault="00624A2A" w:rsidP="008A4032">
      <w:pPr>
        <w:pStyle w:val="Textbody"/>
        <w:spacing w:after="0" w:line="360" w:lineRule="auto"/>
        <w:rPr>
          <w:rFonts w:ascii="Arial" w:hAnsi="Arial" w:cs="Arial"/>
          <w:color w:val="000000"/>
        </w:rPr>
      </w:pPr>
      <w:r w:rsidRPr="008A4032">
        <w:rPr>
          <w:rStyle w:val="StrongEmphasis"/>
          <w:rFonts w:ascii="Arial" w:hAnsi="Arial" w:cs="Arial"/>
          <w:b w:val="0"/>
          <w:bCs w:val="0"/>
          <w:color w:val="000000"/>
        </w:rPr>
        <w:t xml:space="preserve">Jeżeli osobą podpisującą (składającą ofertę) nie jest osoba upoważniona do tej czynności na podstawie wypisu z Krajowego Rejestru Sądowego, zaświadczenia o prowadzeniu działalności gospodarczej lub innego dokumentu równoważnego z wyżej wymienionymi, wykonawca </w:t>
      </w:r>
      <w:r w:rsidRPr="008A4032">
        <w:rPr>
          <w:rStyle w:val="StrongEmphasis"/>
          <w:rFonts w:ascii="Arial" w:hAnsi="Arial" w:cs="Arial"/>
          <w:b w:val="0"/>
          <w:bCs w:val="0"/>
          <w:color w:val="000000"/>
          <w:u w:val="single"/>
        </w:rPr>
        <w:t>wraz z ofertą zobowiązany jest złożyć stosowne pełnomocnictwo.</w:t>
      </w:r>
      <w:r w:rsidRPr="008A4032">
        <w:rPr>
          <w:rStyle w:val="StrongEmphasis"/>
          <w:rFonts w:ascii="Arial" w:hAnsi="Arial" w:cs="Arial"/>
          <w:b w:val="0"/>
          <w:bCs w:val="0"/>
          <w:color w:val="000000"/>
        </w:rPr>
        <w:t xml:space="preserve"> </w:t>
      </w:r>
    </w:p>
    <w:p w14:paraId="48116EFD" w14:textId="77777777" w:rsidR="00C4125E" w:rsidRPr="008A4032" w:rsidRDefault="00C4125E" w:rsidP="008A4032">
      <w:pPr>
        <w:pStyle w:val="Textbody"/>
        <w:spacing w:after="0" w:line="360" w:lineRule="auto"/>
        <w:rPr>
          <w:rFonts w:ascii="Arial" w:hAnsi="Arial" w:cs="Arial"/>
          <w:color w:val="000000"/>
        </w:rPr>
      </w:pPr>
      <w:r w:rsidRPr="008A4032">
        <w:rPr>
          <w:rStyle w:val="StrongEmphasis"/>
          <w:rFonts w:ascii="Arial" w:hAnsi="Arial" w:cs="Arial"/>
          <w:b w:val="0"/>
          <w:bCs w:val="0"/>
          <w:color w:val="000000"/>
        </w:rPr>
        <w:t xml:space="preserve">Pełnomocnictwo do złożenia oferty musi być złożone w oryginale w takiej samej formie jak składana oferta (tj. </w:t>
      </w:r>
      <w:r w:rsidRPr="008A4032">
        <w:rPr>
          <w:rFonts w:ascii="Arial" w:hAnsi="Arial" w:cs="Arial"/>
          <w:color w:val="000000"/>
        </w:rPr>
        <w:t xml:space="preserve">formie elektronicznej lub w postaci elektronicznej opatrzonej podpisem zaufanym lub podpisem osobistym). </w:t>
      </w:r>
    </w:p>
    <w:p w14:paraId="5572050C" w14:textId="0FD3B69D" w:rsidR="00624A2A" w:rsidRPr="008A4032" w:rsidRDefault="00624A2A" w:rsidP="008A4032">
      <w:pPr>
        <w:pStyle w:val="Textbody"/>
        <w:spacing w:after="0" w:line="360" w:lineRule="auto"/>
        <w:rPr>
          <w:rFonts w:ascii="Arial" w:hAnsi="Arial" w:cs="Arial"/>
          <w:color w:val="000000"/>
        </w:rPr>
      </w:pPr>
      <w:r w:rsidRPr="008A4032">
        <w:rPr>
          <w:rFonts w:ascii="Arial" w:hAnsi="Arial" w:cs="Arial"/>
          <w:color w:val="000000"/>
        </w:rPr>
        <w:t>W przypadku, gdy pełnomocnictwo zostało sporządzone jako dokument w postaci papierowej i opatrzone własnoręcznym podpisem, przekazuje się cyfrowe odwzorowanie tego dokumentu (skan) opatrzone kwalifikowanym podpisem elektronicznym</w:t>
      </w:r>
      <w:r w:rsidR="00C4125E" w:rsidRPr="008A4032">
        <w:rPr>
          <w:rFonts w:ascii="Arial" w:hAnsi="Arial" w:cs="Arial"/>
          <w:color w:val="000000"/>
        </w:rPr>
        <w:t>, podpisem zaufanym lub podpisem osobistym</w:t>
      </w:r>
      <w:r w:rsidRPr="008A4032">
        <w:rPr>
          <w:rFonts w:ascii="Arial" w:hAnsi="Arial" w:cs="Arial"/>
          <w:color w:val="000000"/>
        </w:rPr>
        <w:t xml:space="preserve"> poświadczającym zgodność cyfrowego odwzorowania z dokumentem w postaci papierowej. Poświadczenia zgodności cyfrowego odwzorowania z dokumentem w postaci papierowej dokonuje mocodawca lub notariusz. </w:t>
      </w:r>
    </w:p>
    <w:p w14:paraId="1238910D" w14:textId="7CF88BBE" w:rsidR="00624A2A" w:rsidRPr="008A4032" w:rsidRDefault="00624A2A" w:rsidP="008A4032">
      <w:pPr>
        <w:widowControl/>
        <w:suppressAutoHyphens w:val="0"/>
        <w:autoSpaceDE w:val="0"/>
        <w:spacing w:line="360" w:lineRule="auto"/>
        <w:textAlignment w:val="auto"/>
        <w:rPr>
          <w:rFonts w:ascii="Arial" w:hAnsi="Arial" w:cs="Arial"/>
          <w:color w:val="000000"/>
        </w:rPr>
      </w:pPr>
      <w:r w:rsidRPr="008A4032">
        <w:rPr>
          <w:rFonts w:ascii="Arial" w:eastAsia="Times New Roman" w:hAnsi="Arial" w:cs="Arial"/>
          <w:color w:val="000000"/>
          <w:kern w:val="0"/>
          <w:lang w:eastAsia="pl-PL" w:bidi="ar-SA"/>
        </w:rPr>
        <w:t>1</w:t>
      </w:r>
      <w:r w:rsidR="00330BD7">
        <w:rPr>
          <w:rFonts w:ascii="Arial" w:eastAsia="Times New Roman" w:hAnsi="Arial" w:cs="Arial"/>
          <w:color w:val="000000"/>
          <w:kern w:val="0"/>
          <w:lang w:eastAsia="pl-PL" w:bidi="ar-SA"/>
        </w:rPr>
        <w:t>5</w:t>
      </w:r>
      <w:r w:rsidRPr="008A4032">
        <w:rPr>
          <w:rFonts w:ascii="Arial" w:eastAsia="Times New Roman" w:hAnsi="Arial" w:cs="Arial"/>
          <w:color w:val="000000"/>
          <w:kern w:val="0"/>
          <w:lang w:eastAsia="pl-PL" w:bidi="ar-SA"/>
        </w:rPr>
        <w:t>.2.</w:t>
      </w:r>
      <w:r w:rsidR="00330BD7">
        <w:rPr>
          <w:rFonts w:ascii="Arial" w:eastAsia="Times New Roman" w:hAnsi="Arial" w:cs="Arial"/>
          <w:color w:val="000000"/>
          <w:kern w:val="0"/>
          <w:lang w:eastAsia="pl-PL" w:bidi="ar-SA"/>
        </w:rPr>
        <w:t>8</w:t>
      </w:r>
      <w:r w:rsidRPr="008A4032">
        <w:rPr>
          <w:rFonts w:ascii="Arial" w:eastAsia="Times New Roman" w:hAnsi="Arial" w:cs="Arial"/>
          <w:color w:val="000000"/>
          <w:kern w:val="0"/>
          <w:lang w:eastAsia="pl-PL" w:bidi="ar-SA"/>
        </w:rPr>
        <w:t xml:space="preserve">.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1F216496" w14:textId="7653E51A" w:rsidR="00624A2A" w:rsidRPr="008A4032" w:rsidRDefault="00624A2A" w:rsidP="008A4032">
      <w:pPr>
        <w:widowControl/>
        <w:suppressAutoHyphens w:val="0"/>
        <w:autoSpaceDE w:val="0"/>
        <w:spacing w:line="360" w:lineRule="auto"/>
        <w:textAlignment w:val="auto"/>
        <w:rPr>
          <w:rFonts w:ascii="Arial" w:hAnsi="Arial" w:cs="Arial"/>
          <w:color w:val="000000"/>
        </w:rPr>
      </w:pPr>
      <w:r w:rsidRPr="008A4032">
        <w:rPr>
          <w:rFonts w:ascii="Arial" w:eastAsia="Times New Roman" w:hAnsi="Arial" w:cs="Arial"/>
          <w:color w:val="000000"/>
          <w:kern w:val="0"/>
          <w:lang w:eastAsia="pl-PL" w:bidi="ar-SA"/>
        </w:rPr>
        <w:t>1</w:t>
      </w:r>
      <w:r w:rsidR="00330BD7">
        <w:rPr>
          <w:rFonts w:ascii="Arial" w:eastAsia="Times New Roman" w:hAnsi="Arial" w:cs="Arial"/>
          <w:color w:val="000000"/>
          <w:kern w:val="0"/>
          <w:lang w:eastAsia="pl-PL" w:bidi="ar-SA"/>
        </w:rPr>
        <w:t>5</w:t>
      </w:r>
      <w:r w:rsidRPr="008A4032">
        <w:rPr>
          <w:rFonts w:ascii="Arial" w:eastAsia="Times New Roman" w:hAnsi="Arial" w:cs="Arial"/>
          <w:color w:val="000000"/>
          <w:kern w:val="0"/>
          <w:lang w:eastAsia="pl-PL" w:bidi="ar-SA"/>
        </w:rPr>
        <w:t>.2.</w:t>
      </w:r>
      <w:r w:rsidR="00330BD7">
        <w:rPr>
          <w:rFonts w:ascii="Arial" w:eastAsia="Times New Roman" w:hAnsi="Arial" w:cs="Arial"/>
          <w:color w:val="000000"/>
          <w:kern w:val="0"/>
          <w:lang w:eastAsia="pl-PL" w:bidi="ar-SA"/>
        </w:rPr>
        <w:t>9</w:t>
      </w:r>
      <w:r w:rsidRPr="008A4032">
        <w:rPr>
          <w:rFonts w:ascii="Arial" w:eastAsia="Times New Roman" w:hAnsi="Arial" w:cs="Arial"/>
          <w:color w:val="000000"/>
          <w:kern w:val="0"/>
          <w:lang w:eastAsia="pl-PL" w:bidi="ar-SA"/>
        </w:rPr>
        <w:t xml:space="preserve">. </w:t>
      </w:r>
      <w:r w:rsidRPr="008A4032">
        <w:rPr>
          <w:rFonts w:ascii="Arial" w:eastAsia="Times New Roman" w:hAnsi="Arial" w:cs="Arial"/>
          <w:b/>
          <w:bCs/>
          <w:color w:val="000000"/>
          <w:kern w:val="0"/>
          <w:lang w:eastAsia="pl-PL" w:bidi="ar-SA"/>
        </w:rPr>
        <w:t xml:space="preserve">Formularz ofertowy </w:t>
      </w:r>
      <w:r w:rsidRPr="008A4032">
        <w:rPr>
          <w:rFonts w:ascii="Arial" w:eastAsia="Times New Roman" w:hAnsi="Arial" w:cs="Arial"/>
          <w:color w:val="000000"/>
          <w:kern w:val="0"/>
          <w:u w:val="single"/>
          <w:lang w:eastAsia="pl-PL" w:bidi="ar-SA"/>
        </w:rPr>
        <w:t>podpisuje się kwalifikowanym podpisem elektronicznym</w:t>
      </w:r>
      <w:r w:rsidR="00C4125E" w:rsidRPr="008A4032">
        <w:rPr>
          <w:rFonts w:ascii="Arial" w:eastAsia="Times New Roman" w:hAnsi="Arial" w:cs="Arial"/>
          <w:color w:val="000000"/>
          <w:kern w:val="0"/>
          <w:u w:val="single"/>
          <w:lang w:eastAsia="pl-PL" w:bidi="ar-SA"/>
        </w:rPr>
        <w:t>, podpisem zaufanym lub podpisem osobistym</w:t>
      </w:r>
      <w:r w:rsidRPr="008A4032">
        <w:rPr>
          <w:rFonts w:ascii="Arial" w:eastAsia="Times New Roman" w:hAnsi="Arial" w:cs="Arial"/>
          <w:color w:val="000000"/>
          <w:kern w:val="0"/>
          <w:lang w:eastAsia="pl-PL" w:bidi="ar-SA"/>
        </w:rPr>
        <w:t xml:space="preserve">. </w:t>
      </w:r>
      <w:r w:rsidRPr="008A4032">
        <w:rPr>
          <w:rFonts w:ascii="Arial" w:eastAsia="Times New Roman" w:hAnsi="Arial" w:cs="Arial"/>
          <w:color w:val="000000"/>
          <w:kern w:val="0"/>
          <w:u w:val="single"/>
          <w:lang w:eastAsia="pl-PL" w:bidi="ar-SA"/>
        </w:rPr>
        <w:t>Rekomendowanym wariantem podpisu jest typ wewnętrzny</w:t>
      </w:r>
      <w:r w:rsidRPr="008A4032">
        <w:rPr>
          <w:rFonts w:ascii="Arial" w:eastAsia="Times New Roman" w:hAnsi="Arial" w:cs="Arial"/>
          <w:color w:val="000000"/>
          <w:kern w:val="0"/>
          <w:lang w:eastAsia="pl-PL" w:bidi="ar-SA"/>
        </w:rPr>
        <w:t xml:space="preserve">.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5F1C7F32" w14:textId="5C11D2B9" w:rsidR="00624A2A" w:rsidRPr="008A4032" w:rsidRDefault="00624A2A" w:rsidP="008A4032">
      <w:pPr>
        <w:widowControl/>
        <w:suppressAutoHyphens w:val="0"/>
        <w:autoSpaceDE w:val="0"/>
        <w:spacing w:line="360" w:lineRule="auto"/>
        <w:textAlignment w:val="auto"/>
        <w:rPr>
          <w:rFonts w:ascii="Arial" w:hAnsi="Arial" w:cs="Arial"/>
          <w:color w:val="000000"/>
        </w:rPr>
      </w:pPr>
      <w:r w:rsidRPr="008A4032">
        <w:rPr>
          <w:rFonts w:ascii="Arial" w:eastAsia="Times New Roman" w:hAnsi="Arial" w:cs="Arial"/>
          <w:b/>
          <w:bCs/>
          <w:color w:val="000000"/>
          <w:kern w:val="0"/>
          <w:lang w:eastAsia="pl-PL" w:bidi="ar-SA"/>
        </w:rPr>
        <w:lastRenderedPageBreak/>
        <w:t xml:space="preserve">Pozostałe dokumenty </w:t>
      </w:r>
      <w:r w:rsidRPr="008A4032">
        <w:rPr>
          <w:rFonts w:ascii="Arial" w:eastAsia="Times New Roman" w:hAnsi="Arial" w:cs="Arial"/>
          <w:color w:val="000000"/>
          <w:kern w:val="0"/>
          <w:lang w:eastAsia="pl-PL" w:bidi="ar-SA"/>
        </w:rPr>
        <w:t xml:space="preserve">wchodzące w skład oferty lub składane wraz z ofertą, które są zgodne z </w:t>
      </w:r>
      <w:proofErr w:type="spellStart"/>
      <w:r w:rsidRPr="008A4032">
        <w:rPr>
          <w:rFonts w:ascii="Arial" w:eastAsia="Times New Roman" w:hAnsi="Arial" w:cs="Arial"/>
          <w:color w:val="000000"/>
          <w:kern w:val="0"/>
          <w:lang w:eastAsia="pl-PL" w:bidi="ar-SA"/>
        </w:rPr>
        <w:t>u.p.z.p</w:t>
      </w:r>
      <w:proofErr w:type="spellEnd"/>
      <w:r w:rsidRPr="008A4032">
        <w:rPr>
          <w:rFonts w:ascii="Arial" w:eastAsia="Times New Roman" w:hAnsi="Arial" w:cs="Arial"/>
          <w:color w:val="000000"/>
          <w:kern w:val="0"/>
          <w:lang w:eastAsia="pl-PL" w:bidi="ar-SA"/>
        </w:rPr>
        <w:t xml:space="preserve">. lub rozporządzeniem Prezesa Rady Ministrów w sprawie wymagań dla dokumentów elektronicznych </w:t>
      </w:r>
      <w:r w:rsidRPr="008A4032">
        <w:rPr>
          <w:rFonts w:ascii="Arial" w:eastAsia="Times New Roman" w:hAnsi="Arial" w:cs="Arial"/>
          <w:color w:val="000000"/>
          <w:kern w:val="0"/>
          <w:u w:val="single"/>
          <w:lang w:eastAsia="pl-PL" w:bidi="ar-SA"/>
        </w:rPr>
        <w:t>opatrzone kwalifikowanym podpisem elektronicznym</w:t>
      </w:r>
      <w:r w:rsidR="00C4125E" w:rsidRPr="008A4032">
        <w:rPr>
          <w:rFonts w:ascii="Arial" w:eastAsia="Times New Roman" w:hAnsi="Arial" w:cs="Arial"/>
          <w:color w:val="000000"/>
          <w:kern w:val="0"/>
          <w:u w:val="single"/>
          <w:lang w:eastAsia="pl-PL" w:bidi="ar-SA"/>
        </w:rPr>
        <w:t>, podpisem zaufanym lub podpisem osobistym</w:t>
      </w:r>
      <w:r w:rsidRPr="008A4032">
        <w:rPr>
          <w:rFonts w:ascii="Arial" w:eastAsia="Times New Roman" w:hAnsi="Arial" w:cs="Arial"/>
          <w:color w:val="000000"/>
          <w:kern w:val="0"/>
          <w:lang w:eastAsia="pl-PL" w:bidi="ar-SA"/>
        </w:rPr>
        <w:t xml:space="preserve">,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63487D8C" w14:textId="7656BBBE" w:rsidR="00624A2A" w:rsidRPr="008A4032" w:rsidRDefault="00624A2A" w:rsidP="008A4032">
      <w:pPr>
        <w:pStyle w:val="Normalny2"/>
        <w:widowControl/>
        <w:spacing w:line="360" w:lineRule="auto"/>
        <w:textAlignment w:val="auto"/>
        <w:rPr>
          <w:rFonts w:ascii="Arial" w:hAnsi="Arial" w:cs="Arial"/>
          <w:color w:val="000000"/>
        </w:rPr>
      </w:pPr>
      <w:r w:rsidRPr="008A4032">
        <w:rPr>
          <w:rStyle w:val="Domylnaczcionkaakapitu3"/>
          <w:rFonts w:ascii="Arial" w:hAnsi="Arial" w:cs="Arial"/>
          <w:color w:val="000000"/>
        </w:rPr>
        <w:t>W przypadku przekazywania dokumentu elektronicznego w formacie poddającym dane kompresji, opatrzenie pliku zawierającego skompresowane dokumenty kwalifikowanym podpisem elektronicznym jest równoznaczne z opatrzeniem wszystkich dokumentów zawartych w tym pliku odpowiednio kwalifikowanym podpisem elektronicznym</w:t>
      </w:r>
      <w:r w:rsidR="00C4125E" w:rsidRPr="008A4032">
        <w:rPr>
          <w:rStyle w:val="Domylnaczcionkaakapitu3"/>
          <w:rFonts w:ascii="Arial" w:hAnsi="Arial" w:cs="Arial"/>
          <w:color w:val="000000"/>
        </w:rPr>
        <w:t>, podpisem zaufanym lub podpisem osobistym</w:t>
      </w:r>
      <w:r w:rsidRPr="008A4032">
        <w:rPr>
          <w:rStyle w:val="Domylnaczcionkaakapitu3"/>
          <w:rFonts w:ascii="Arial" w:hAnsi="Arial" w:cs="Arial"/>
          <w:color w:val="000000"/>
        </w:rPr>
        <w:t>.</w:t>
      </w:r>
    </w:p>
    <w:p w14:paraId="6F0562A3" w14:textId="4658DBB6" w:rsidR="00624A2A" w:rsidRPr="008A4032" w:rsidRDefault="00624A2A" w:rsidP="008A4032">
      <w:pPr>
        <w:pStyle w:val="Normalny2"/>
        <w:widowControl/>
        <w:spacing w:line="360" w:lineRule="auto"/>
        <w:textAlignment w:val="auto"/>
        <w:rPr>
          <w:rFonts w:ascii="Arial" w:hAnsi="Arial" w:cs="Arial"/>
          <w:color w:val="000000"/>
        </w:rPr>
      </w:pPr>
      <w:r w:rsidRPr="008A4032">
        <w:rPr>
          <w:rStyle w:val="Domylnaczcionkaakapitu3"/>
          <w:rFonts w:ascii="Arial" w:hAnsi="Arial" w:cs="Arial"/>
          <w:color w:val="000000"/>
        </w:rPr>
        <w:t>1</w:t>
      </w:r>
      <w:r w:rsidR="00330BD7">
        <w:rPr>
          <w:rStyle w:val="Domylnaczcionkaakapitu3"/>
          <w:rFonts w:ascii="Arial" w:hAnsi="Arial" w:cs="Arial"/>
          <w:color w:val="000000"/>
        </w:rPr>
        <w:t>5</w:t>
      </w:r>
      <w:r w:rsidRPr="008A4032">
        <w:rPr>
          <w:rStyle w:val="Domylnaczcionkaakapitu3"/>
          <w:rFonts w:ascii="Arial" w:hAnsi="Arial" w:cs="Arial"/>
          <w:color w:val="000000"/>
        </w:rPr>
        <w:t>.2.</w:t>
      </w:r>
      <w:r w:rsidR="002E7975" w:rsidRPr="008A4032">
        <w:rPr>
          <w:rStyle w:val="Domylnaczcionkaakapitu3"/>
          <w:rFonts w:ascii="Arial" w:hAnsi="Arial" w:cs="Arial"/>
          <w:color w:val="000000"/>
        </w:rPr>
        <w:t>1</w:t>
      </w:r>
      <w:r w:rsidR="00330BD7">
        <w:rPr>
          <w:rStyle w:val="Domylnaczcionkaakapitu3"/>
          <w:rFonts w:ascii="Arial" w:hAnsi="Arial" w:cs="Arial"/>
          <w:color w:val="000000"/>
        </w:rPr>
        <w:t>0</w:t>
      </w:r>
      <w:r w:rsidRPr="008A4032">
        <w:rPr>
          <w:rStyle w:val="Domylnaczcionkaakapitu3"/>
          <w:rFonts w:ascii="Arial" w:hAnsi="Arial" w:cs="Arial"/>
          <w:color w:val="000000"/>
        </w:rPr>
        <w:t>.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3CA5EDF1" w14:textId="019915A2" w:rsidR="00624A2A" w:rsidRPr="008A4032" w:rsidRDefault="00624A2A" w:rsidP="008A4032">
      <w:pPr>
        <w:pStyle w:val="Normalny2"/>
        <w:widowControl/>
        <w:spacing w:line="360" w:lineRule="auto"/>
        <w:textAlignment w:val="auto"/>
        <w:rPr>
          <w:rFonts w:ascii="Arial" w:hAnsi="Arial" w:cs="Arial"/>
          <w:color w:val="000000"/>
        </w:rPr>
      </w:pPr>
      <w:r w:rsidRPr="008A4032">
        <w:rPr>
          <w:rStyle w:val="Domylnaczcionkaakapitu3"/>
          <w:rFonts w:ascii="Arial" w:hAnsi="Arial" w:cs="Arial"/>
          <w:color w:val="000000"/>
        </w:rPr>
        <w:t>1</w:t>
      </w:r>
      <w:r w:rsidR="00330BD7">
        <w:rPr>
          <w:rStyle w:val="Domylnaczcionkaakapitu3"/>
          <w:rFonts w:ascii="Arial" w:hAnsi="Arial" w:cs="Arial"/>
          <w:color w:val="000000"/>
        </w:rPr>
        <w:t>5</w:t>
      </w:r>
      <w:r w:rsidRPr="008A4032">
        <w:rPr>
          <w:rStyle w:val="Domylnaczcionkaakapitu3"/>
          <w:rFonts w:ascii="Arial" w:hAnsi="Arial" w:cs="Arial"/>
          <w:color w:val="000000"/>
        </w:rPr>
        <w:t>.2.1</w:t>
      </w:r>
      <w:r w:rsidR="00330BD7">
        <w:rPr>
          <w:rStyle w:val="Domylnaczcionkaakapitu3"/>
          <w:rFonts w:ascii="Arial" w:hAnsi="Arial" w:cs="Arial"/>
          <w:color w:val="000000"/>
        </w:rPr>
        <w:t>1</w:t>
      </w:r>
      <w:r w:rsidRPr="008A4032">
        <w:rPr>
          <w:rStyle w:val="Domylnaczcionkaakapitu3"/>
          <w:rFonts w:ascii="Arial" w:hAnsi="Arial" w:cs="Arial"/>
          <w:color w:val="000000"/>
        </w:rPr>
        <w:t>. Oferta może być złożona tylko do upływu terminu składania ofert.</w:t>
      </w:r>
    </w:p>
    <w:p w14:paraId="44A61197" w14:textId="19AA292D" w:rsidR="00624A2A" w:rsidRPr="008A4032" w:rsidRDefault="00624A2A" w:rsidP="008A4032">
      <w:pPr>
        <w:pStyle w:val="Normalny2"/>
        <w:widowControl/>
        <w:spacing w:line="360" w:lineRule="auto"/>
        <w:textAlignment w:val="auto"/>
        <w:rPr>
          <w:rFonts w:ascii="Arial" w:hAnsi="Arial" w:cs="Arial"/>
          <w:color w:val="000000"/>
        </w:rPr>
      </w:pPr>
      <w:r w:rsidRPr="008A4032">
        <w:rPr>
          <w:rStyle w:val="Domylnaczcionkaakapitu3"/>
          <w:rFonts w:ascii="Arial" w:hAnsi="Arial" w:cs="Arial"/>
          <w:color w:val="000000"/>
        </w:rPr>
        <w:t>1</w:t>
      </w:r>
      <w:r w:rsidR="00330BD7">
        <w:rPr>
          <w:rStyle w:val="Domylnaczcionkaakapitu3"/>
          <w:rFonts w:ascii="Arial" w:hAnsi="Arial" w:cs="Arial"/>
          <w:color w:val="000000"/>
        </w:rPr>
        <w:t>5</w:t>
      </w:r>
      <w:r w:rsidRPr="008A4032">
        <w:rPr>
          <w:rStyle w:val="Domylnaczcionkaakapitu3"/>
          <w:rFonts w:ascii="Arial" w:hAnsi="Arial" w:cs="Arial"/>
          <w:color w:val="000000"/>
        </w:rPr>
        <w:t>.2.1</w:t>
      </w:r>
      <w:r w:rsidR="00330BD7">
        <w:rPr>
          <w:rStyle w:val="Domylnaczcionkaakapitu3"/>
          <w:rFonts w:ascii="Arial" w:hAnsi="Arial" w:cs="Arial"/>
          <w:color w:val="000000"/>
        </w:rPr>
        <w:t>2</w:t>
      </w:r>
      <w:r w:rsidRPr="008A4032">
        <w:rPr>
          <w:rStyle w:val="Domylnaczcionkaakapitu3"/>
          <w:rFonts w:ascii="Arial" w:hAnsi="Arial" w:cs="Arial"/>
          <w:color w:val="000000"/>
        </w:rPr>
        <w:t>. Wykonawca może przed upływem terminu składania ofert wycofać ofertę. Wykonawca wycofuje ofertę w zakładce „Oferty/wnioski” używając przycisku „Wycofaj ofertę”.</w:t>
      </w:r>
    </w:p>
    <w:p w14:paraId="31FD9BEF" w14:textId="73F6DFAC" w:rsidR="00624A2A" w:rsidRPr="008A4032" w:rsidRDefault="00624A2A" w:rsidP="008A4032">
      <w:pPr>
        <w:pStyle w:val="Normalny2"/>
        <w:widowControl/>
        <w:spacing w:line="360" w:lineRule="auto"/>
        <w:textAlignment w:val="auto"/>
        <w:rPr>
          <w:rFonts w:ascii="Arial" w:hAnsi="Arial" w:cs="Arial"/>
          <w:color w:val="000000"/>
        </w:rPr>
      </w:pPr>
      <w:r w:rsidRPr="008A4032">
        <w:rPr>
          <w:rStyle w:val="Domylnaczcionkaakapitu3"/>
          <w:rFonts w:ascii="Arial" w:hAnsi="Arial" w:cs="Arial"/>
          <w:color w:val="000000"/>
        </w:rPr>
        <w:t>1</w:t>
      </w:r>
      <w:r w:rsidR="00330BD7">
        <w:rPr>
          <w:rStyle w:val="Domylnaczcionkaakapitu3"/>
          <w:rFonts w:ascii="Arial" w:hAnsi="Arial" w:cs="Arial"/>
          <w:color w:val="000000"/>
        </w:rPr>
        <w:t>5</w:t>
      </w:r>
      <w:r w:rsidRPr="008A4032">
        <w:rPr>
          <w:rStyle w:val="Domylnaczcionkaakapitu3"/>
          <w:rFonts w:ascii="Arial" w:hAnsi="Arial" w:cs="Arial"/>
          <w:color w:val="000000"/>
        </w:rPr>
        <w:t>.2.1</w:t>
      </w:r>
      <w:r w:rsidR="00330BD7">
        <w:rPr>
          <w:rStyle w:val="Domylnaczcionkaakapitu3"/>
          <w:rFonts w:ascii="Arial" w:hAnsi="Arial" w:cs="Arial"/>
          <w:color w:val="000000"/>
        </w:rPr>
        <w:t>3</w:t>
      </w:r>
      <w:r w:rsidRPr="008A4032">
        <w:rPr>
          <w:rStyle w:val="Domylnaczcionkaakapitu3"/>
          <w:rFonts w:ascii="Arial" w:hAnsi="Arial" w:cs="Arial"/>
          <w:color w:val="000000"/>
        </w:rPr>
        <w:t>. Maksymalny łączny rozmiar plików stanowiących ofertę lub składanych wraz z ofertą to 250 MB.</w:t>
      </w:r>
    </w:p>
    <w:p w14:paraId="720590C6" w14:textId="34E149C3" w:rsidR="00544FD5" w:rsidRPr="008A4032" w:rsidRDefault="00544FD5" w:rsidP="008A4032">
      <w:pPr>
        <w:pStyle w:val="Normalny2"/>
        <w:widowControl/>
        <w:spacing w:line="360" w:lineRule="auto"/>
        <w:textAlignment w:val="auto"/>
        <w:rPr>
          <w:rFonts w:ascii="Arial" w:hAnsi="Arial" w:cs="Arial"/>
          <w:color w:val="000000"/>
        </w:rPr>
      </w:pPr>
      <w:r w:rsidRPr="008A4032">
        <w:rPr>
          <w:rFonts w:ascii="Arial" w:hAnsi="Arial" w:cs="Arial"/>
          <w:color w:val="000000"/>
        </w:rPr>
        <w:t>1</w:t>
      </w:r>
      <w:r w:rsidR="00330BD7">
        <w:rPr>
          <w:rFonts w:ascii="Arial" w:hAnsi="Arial" w:cs="Arial"/>
          <w:color w:val="000000"/>
        </w:rPr>
        <w:t>5</w:t>
      </w:r>
      <w:r w:rsidRPr="008A4032">
        <w:rPr>
          <w:rFonts w:ascii="Arial" w:hAnsi="Arial" w:cs="Arial"/>
          <w:color w:val="000000"/>
        </w:rPr>
        <w:t>.2.1</w:t>
      </w:r>
      <w:r w:rsidR="00330BD7">
        <w:rPr>
          <w:rFonts w:ascii="Arial" w:hAnsi="Arial" w:cs="Arial"/>
          <w:color w:val="000000"/>
        </w:rPr>
        <w:t>4</w:t>
      </w:r>
      <w:r w:rsidRPr="008A4032">
        <w:rPr>
          <w:rFonts w:ascii="Arial" w:hAnsi="Arial" w:cs="Arial"/>
          <w:color w:val="000000"/>
        </w:rPr>
        <w:t xml:space="preserve">. W zakresie nieuregulowanym </w:t>
      </w:r>
      <w:proofErr w:type="spellStart"/>
      <w:r w:rsidRPr="008A4032">
        <w:rPr>
          <w:rFonts w:ascii="Arial" w:hAnsi="Arial" w:cs="Arial"/>
          <w:color w:val="000000"/>
        </w:rPr>
        <w:t>u.p.z.p</w:t>
      </w:r>
      <w:proofErr w:type="spellEnd"/>
      <w:r w:rsidRPr="008A4032">
        <w:rPr>
          <w:rFonts w:ascii="Arial" w:hAnsi="Arial" w:cs="Arial"/>
          <w:color w:val="000000"/>
        </w:rPr>
        <w:t xml:space="preserve">. lub niniejszą SWZ do oświadczeń i dokumentów składanych przez Wykonawcę w postępowaniu, zastosowanie mają przepisy rozporządzenia Ministra Rozwoju, Pracy i Technologii z dnia 23 grudnia 2020 r. w sprawie podmiotowych środków dowodowych oraz innych dokumentów lub oświadczeń, jakich może żądać zamawiający od wykonawcy (Dz. U. z 2020 r. poz. 2415) oraz przepisy rozporządzenia Prezesa Rady Ministrów z dnia 30 grudnia 2020 r. w sprawie sposobu </w:t>
      </w:r>
      <w:r w:rsidRPr="008A4032">
        <w:rPr>
          <w:rFonts w:ascii="Arial" w:hAnsi="Arial" w:cs="Arial"/>
          <w:color w:val="000000"/>
        </w:rPr>
        <w:lastRenderedPageBreak/>
        <w:t>sporządzania i przekazywania informacji oraz wymagań technicznych dla dokumentów elektronicznych oraz środków komunikacji elektronicznej w postępowaniu o udzielenie zamówienia publicznego lub konkursie (Dz.U. z 2020 r. poz. 2452).</w:t>
      </w:r>
    </w:p>
    <w:p w14:paraId="6953DDA3" w14:textId="77777777" w:rsidR="00624A2A" w:rsidRPr="008A4032" w:rsidRDefault="00624A2A" w:rsidP="008A4032">
      <w:pPr>
        <w:pStyle w:val="Normalny2"/>
        <w:widowControl/>
        <w:spacing w:line="360" w:lineRule="auto"/>
        <w:textAlignment w:val="auto"/>
        <w:rPr>
          <w:rFonts w:ascii="Arial" w:hAnsi="Arial" w:cs="Arial"/>
          <w:color w:val="000000"/>
        </w:rPr>
      </w:pPr>
    </w:p>
    <w:p w14:paraId="516AB0CC" w14:textId="462945A3" w:rsidR="00624A2A" w:rsidRPr="008A4032" w:rsidRDefault="00624A2A" w:rsidP="008A4032">
      <w:pPr>
        <w:pStyle w:val="NormalnyWeb"/>
        <w:spacing w:before="0" w:after="0" w:line="360" w:lineRule="auto"/>
        <w:rPr>
          <w:rFonts w:ascii="Arial" w:hAnsi="Arial" w:cs="Arial"/>
          <w:color w:val="000000"/>
        </w:rPr>
      </w:pPr>
      <w:r w:rsidRPr="008A4032">
        <w:rPr>
          <w:rStyle w:val="Domylnaczcionkaakapitu3"/>
          <w:rFonts w:ascii="Arial" w:hAnsi="Arial" w:cs="Arial"/>
          <w:b/>
          <w:bCs/>
          <w:color w:val="000000"/>
        </w:rPr>
        <w:t xml:space="preserve">Termin składania ofert: </w:t>
      </w:r>
      <w:r w:rsidR="008C218C">
        <w:rPr>
          <w:rStyle w:val="Domylnaczcionkaakapitu3"/>
          <w:rFonts w:ascii="Arial" w:hAnsi="Arial" w:cs="Arial"/>
          <w:b/>
          <w:bCs/>
          <w:color w:val="000000"/>
        </w:rPr>
        <w:t>15.12.2023</w:t>
      </w:r>
      <w:r w:rsidRPr="008A4032">
        <w:rPr>
          <w:rStyle w:val="Domylnaczcionkaakapitu3"/>
          <w:rFonts w:ascii="Arial" w:hAnsi="Arial" w:cs="Arial"/>
          <w:b/>
          <w:bCs/>
          <w:color w:val="000000"/>
        </w:rPr>
        <w:t xml:space="preserve"> rok godz. 8.00 </w:t>
      </w:r>
    </w:p>
    <w:p w14:paraId="050D623F" w14:textId="2FA01399" w:rsidR="00624A2A" w:rsidRPr="008A4032" w:rsidRDefault="00624A2A" w:rsidP="008A4032">
      <w:pPr>
        <w:pStyle w:val="NormalnyWeb"/>
        <w:spacing w:before="0" w:after="0" w:line="360" w:lineRule="auto"/>
        <w:rPr>
          <w:rFonts w:ascii="Arial" w:hAnsi="Arial" w:cs="Arial"/>
          <w:color w:val="000000"/>
        </w:rPr>
      </w:pPr>
      <w:r w:rsidRPr="008A4032">
        <w:rPr>
          <w:rStyle w:val="Domylnaczcionkaakapitu3"/>
          <w:rFonts w:ascii="Arial" w:hAnsi="Arial" w:cs="Arial"/>
          <w:b/>
          <w:bCs/>
          <w:color w:val="000000"/>
          <w:u w:val="single"/>
        </w:rPr>
        <w:br/>
        <w:t>1</w:t>
      </w:r>
      <w:r w:rsidR="00330BD7">
        <w:rPr>
          <w:rStyle w:val="Domylnaczcionkaakapitu3"/>
          <w:rFonts w:ascii="Arial" w:hAnsi="Arial" w:cs="Arial"/>
          <w:b/>
          <w:bCs/>
          <w:color w:val="000000"/>
          <w:u w:val="single"/>
        </w:rPr>
        <w:t>5</w:t>
      </w:r>
      <w:r w:rsidRPr="008A4032">
        <w:rPr>
          <w:rStyle w:val="Domylnaczcionkaakapitu3"/>
          <w:rFonts w:ascii="Arial" w:hAnsi="Arial" w:cs="Arial"/>
          <w:b/>
          <w:bCs/>
          <w:color w:val="000000"/>
          <w:u w:val="single"/>
        </w:rPr>
        <w:t>.3 Otwarcie ofert:</w:t>
      </w:r>
    </w:p>
    <w:p w14:paraId="4F1A703F" w14:textId="6DB64467" w:rsidR="00C4125E" w:rsidRPr="008A4032" w:rsidRDefault="00C4125E" w:rsidP="008A4032">
      <w:pPr>
        <w:pStyle w:val="NormalnyWeb"/>
        <w:spacing w:before="0" w:after="0" w:line="360" w:lineRule="auto"/>
        <w:rPr>
          <w:rFonts w:ascii="Arial" w:hAnsi="Arial" w:cs="Arial"/>
          <w:color w:val="000000"/>
        </w:rPr>
      </w:pPr>
      <w:r w:rsidRPr="008A4032">
        <w:rPr>
          <w:rStyle w:val="Domylnaczcionkaakapitu3"/>
          <w:rFonts w:ascii="Arial" w:hAnsi="Arial" w:cs="Arial"/>
          <w:color w:val="000000"/>
        </w:rPr>
        <w:t>1</w:t>
      </w:r>
      <w:r w:rsidR="00330BD7">
        <w:rPr>
          <w:rStyle w:val="Domylnaczcionkaakapitu3"/>
          <w:rFonts w:ascii="Arial" w:hAnsi="Arial" w:cs="Arial"/>
          <w:color w:val="000000"/>
        </w:rPr>
        <w:t>5</w:t>
      </w:r>
      <w:r w:rsidRPr="008A4032">
        <w:rPr>
          <w:rStyle w:val="Domylnaczcionkaakapitu3"/>
          <w:rFonts w:ascii="Arial" w:hAnsi="Arial" w:cs="Arial"/>
          <w:color w:val="000000"/>
        </w:rPr>
        <w:t xml:space="preserve">.3.1. Otwarcie (odszyfrowanie) ofert nastąpi w dniu </w:t>
      </w:r>
      <w:r w:rsidR="008C218C">
        <w:rPr>
          <w:rStyle w:val="Domylnaczcionkaakapitu3"/>
          <w:rFonts w:ascii="Arial" w:hAnsi="Arial" w:cs="Arial"/>
          <w:color w:val="000000"/>
        </w:rPr>
        <w:t>15.12.2023</w:t>
      </w:r>
      <w:r w:rsidRPr="008A4032">
        <w:rPr>
          <w:rStyle w:val="Domylnaczcionkaakapitu3"/>
          <w:rFonts w:ascii="Arial" w:hAnsi="Arial" w:cs="Arial"/>
          <w:color w:val="000000"/>
        </w:rPr>
        <w:t xml:space="preserve"> rok o godz. 9.00</w:t>
      </w:r>
    </w:p>
    <w:p w14:paraId="445101EB" w14:textId="7DBFF09F" w:rsidR="00C4125E" w:rsidRPr="008A4032" w:rsidRDefault="00C4125E" w:rsidP="008A4032">
      <w:pPr>
        <w:pStyle w:val="NormalnyWeb"/>
        <w:spacing w:before="0" w:after="0" w:line="360" w:lineRule="auto"/>
        <w:rPr>
          <w:rFonts w:ascii="Arial" w:hAnsi="Arial" w:cs="Arial"/>
          <w:color w:val="000000"/>
        </w:rPr>
      </w:pPr>
      <w:r w:rsidRPr="008A4032">
        <w:rPr>
          <w:rStyle w:val="Domylnaczcionkaakapitu3"/>
          <w:rFonts w:ascii="Arial" w:hAnsi="Arial" w:cs="Arial"/>
          <w:color w:val="000000"/>
        </w:rPr>
        <w:t>1</w:t>
      </w:r>
      <w:r w:rsidR="00330BD7">
        <w:rPr>
          <w:rStyle w:val="Domylnaczcionkaakapitu3"/>
          <w:rFonts w:ascii="Arial" w:hAnsi="Arial" w:cs="Arial"/>
          <w:color w:val="000000"/>
        </w:rPr>
        <w:t>5</w:t>
      </w:r>
      <w:r w:rsidRPr="008A4032">
        <w:rPr>
          <w:rStyle w:val="Domylnaczcionkaakapitu3"/>
          <w:rFonts w:ascii="Arial" w:hAnsi="Arial" w:cs="Arial"/>
          <w:color w:val="000000"/>
        </w:rPr>
        <w:t>.3.2. Zamawiający, najpóźniej przed otwarciem ofert, udostępnia na stronie internetowej prowadzonego postępowania informację o kwocie, jaką zamierza przeznaczyć na sfinansowanie zamówienia.</w:t>
      </w:r>
    </w:p>
    <w:p w14:paraId="72C376D3" w14:textId="6EC7EC7A" w:rsidR="00C4125E" w:rsidRPr="008A4032" w:rsidRDefault="00C4125E" w:rsidP="008A4032">
      <w:pPr>
        <w:pStyle w:val="NormalnyWeb"/>
        <w:spacing w:before="0" w:after="0" w:line="360" w:lineRule="auto"/>
        <w:rPr>
          <w:rFonts w:ascii="Arial" w:hAnsi="Arial" w:cs="Arial"/>
          <w:color w:val="000000"/>
        </w:rPr>
      </w:pPr>
      <w:r w:rsidRPr="008A4032">
        <w:rPr>
          <w:rStyle w:val="Domylnaczcionkaakapitu3"/>
          <w:rFonts w:ascii="Arial" w:hAnsi="Arial" w:cs="Arial"/>
          <w:color w:val="000000"/>
        </w:rPr>
        <w:t>1</w:t>
      </w:r>
      <w:r w:rsidR="00330BD7">
        <w:rPr>
          <w:rStyle w:val="Domylnaczcionkaakapitu3"/>
          <w:rFonts w:ascii="Arial" w:hAnsi="Arial" w:cs="Arial"/>
          <w:color w:val="000000"/>
        </w:rPr>
        <w:t>5</w:t>
      </w:r>
      <w:r w:rsidRPr="008A4032">
        <w:rPr>
          <w:rStyle w:val="Domylnaczcionkaakapitu3"/>
          <w:rFonts w:ascii="Arial" w:hAnsi="Arial" w:cs="Arial"/>
          <w:color w:val="000000"/>
        </w:rPr>
        <w:t>.3.3. Zamawiający, niezwłocznie po otwarciu ofert, udostępni na stronie internetowej prowadzonego post</w:t>
      </w:r>
      <w:r w:rsidR="00AF5531">
        <w:rPr>
          <w:rStyle w:val="Domylnaczcionkaakapitu3"/>
          <w:rFonts w:ascii="Arial" w:hAnsi="Arial" w:cs="Arial"/>
          <w:color w:val="000000"/>
        </w:rPr>
        <w:t>ę</w:t>
      </w:r>
      <w:r w:rsidRPr="008A4032">
        <w:rPr>
          <w:rStyle w:val="Domylnaczcionkaakapitu3"/>
          <w:rFonts w:ascii="Arial" w:hAnsi="Arial" w:cs="Arial"/>
          <w:color w:val="000000"/>
        </w:rPr>
        <w:t>powania informacje o:</w:t>
      </w:r>
    </w:p>
    <w:p w14:paraId="4FB2706A" w14:textId="77777777" w:rsidR="00C4125E" w:rsidRPr="008A4032" w:rsidRDefault="00C4125E" w:rsidP="008A4032">
      <w:pPr>
        <w:pStyle w:val="NormalnyWeb"/>
        <w:spacing w:before="0" w:after="0" w:line="360" w:lineRule="auto"/>
        <w:rPr>
          <w:rFonts w:ascii="Arial" w:hAnsi="Arial" w:cs="Arial"/>
          <w:color w:val="000000"/>
        </w:rPr>
      </w:pPr>
      <w:r w:rsidRPr="008A4032">
        <w:rPr>
          <w:rStyle w:val="Domylnaczcionkaakapitu3"/>
          <w:rFonts w:ascii="Arial" w:hAnsi="Arial" w:cs="Arial"/>
          <w:color w:val="000000"/>
        </w:rPr>
        <w:t xml:space="preserve">1) nazwach albo imionach i nazwiskach oraz siedzibach lub miejscach prowadzonej działalności gospodarczej albo miejscach zamieszkania wykonawców, których oferty zostały otwarte; </w:t>
      </w:r>
    </w:p>
    <w:p w14:paraId="0B8F84C7" w14:textId="77777777" w:rsidR="00C4125E" w:rsidRPr="008A4032" w:rsidRDefault="00C4125E" w:rsidP="008A4032">
      <w:pPr>
        <w:pStyle w:val="NormalnyWeb"/>
        <w:spacing w:before="0" w:after="0" w:line="360" w:lineRule="auto"/>
        <w:rPr>
          <w:rFonts w:ascii="Arial" w:hAnsi="Arial" w:cs="Arial"/>
          <w:color w:val="000000"/>
        </w:rPr>
      </w:pPr>
      <w:r w:rsidRPr="008A4032">
        <w:rPr>
          <w:rStyle w:val="Domylnaczcionkaakapitu3"/>
          <w:rFonts w:ascii="Arial" w:hAnsi="Arial" w:cs="Arial"/>
          <w:color w:val="000000"/>
        </w:rPr>
        <w:t>2) cenach lub kosztach zawartych w ofertach.</w:t>
      </w:r>
    </w:p>
    <w:p w14:paraId="1BE579D9" w14:textId="3D9CB177" w:rsidR="00C4125E" w:rsidRPr="008A4032" w:rsidRDefault="00C4125E" w:rsidP="008A4032">
      <w:pPr>
        <w:pStyle w:val="NormalnyWeb"/>
        <w:spacing w:before="0" w:after="0" w:line="360" w:lineRule="auto"/>
        <w:rPr>
          <w:rFonts w:ascii="Arial" w:hAnsi="Arial" w:cs="Arial"/>
          <w:color w:val="000000"/>
        </w:rPr>
      </w:pPr>
      <w:r w:rsidRPr="008A4032">
        <w:rPr>
          <w:rStyle w:val="Domylnaczcionkaakapitu3"/>
          <w:rFonts w:ascii="Arial" w:hAnsi="Arial" w:cs="Arial"/>
          <w:color w:val="000000"/>
        </w:rPr>
        <w:t>1</w:t>
      </w:r>
      <w:r w:rsidR="00330BD7">
        <w:rPr>
          <w:rStyle w:val="Domylnaczcionkaakapitu3"/>
          <w:rFonts w:ascii="Arial" w:hAnsi="Arial" w:cs="Arial"/>
          <w:color w:val="000000"/>
        </w:rPr>
        <w:t>5</w:t>
      </w:r>
      <w:r w:rsidRPr="008A4032">
        <w:rPr>
          <w:rStyle w:val="Domylnaczcionkaakapitu3"/>
          <w:rFonts w:ascii="Arial" w:hAnsi="Arial" w:cs="Arial"/>
          <w:color w:val="000000"/>
        </w:rPr>
        <w:t>.3.</w:t>
      </w:r>
      <w:r w:rsidR="00544FD5" w:rsidRPr="008A4032">
        <w:rPr>
          <w:rStyle w:val="Domylnaczcionkaakapitu3"/>
          <w:rFonts w:ascii="Arial" w:hAnsi="Arial" w:cs="Arial"/>
          <w:color w:val="000000"/>
        </w:rPr>
        <w:t>4</w:t>
      </w:r>
      <w:r w:rsidRPr="008A4032">
        <w:rPr>
          <w:rStyle w:val="Domylnaczcionkaakapitu3"/>
          <w:rFonts w:ascii="Arial" w:hAnsi="Arial" w:cs="Arial"/>
          <w:color w:val="000000"/>
        </w:rPr>
        <w:t>. W przypadku wystąpienia awarii systemu teleinformatycznego, która spowoduje brak możliwości otwarcia ofert w terminie określonym przez zamawiającego, otwarcie ofert nastąpi niezwłocznie po usunięciu awarii.</w:t>
      </w:r>
    </w:p>
    <w:p w14:paraId="4D802C1C" w14:textId="140C59E6" w:rsidR="00C4125E" w:rsidRPr="008A4032" w:rsidRDefault="00C4125E" w:rsidP="008A4032">
      <w:pPr>
        <w:pStyle w:val="NormalnyWeb"/>
        <w:spacing w:before="0" w:after="0" w:line="360" w:lineRule="auto"/>
        <w:rPr>
          <w:rFonts w:ascii="Arial" w:hAnsi="Arial" w:cs="Arial"/>
          <w:color w:val="000000"/>
        </w:rPr>
      </w:pPr>
      <w:r w:rsidRPr="008A4032">
        <w:rPr>
          <w:rStyle w:val="Domylnaczcionkaakapitu3"/>
          <w:rFonts w:ascii="Arial" w:hAnsi="Arial" w:cs="Arial"/>
          <w:color w:val="000000"/>
        </w:rPr>
        <w:t>Zamawiający poinformuje o z</w:t>
      </w:r>
      <w:r w:rsidR="00544FD5" w:rsidRPr="008A4032">
        <w:rPr>
          <w:rStyle w:val="Domylnaczcionkaakapitu3"/>
          <w:rFonts w:ascii="Arial" w:hAnsi="Arial" w:cs="Arial"/>
          <w:color w:val="000000"/>
        </w:rPr>
        <w:t>m</w:t>
      </w:r>
      <w:r w:rsidRPr="008A4032">
        <w:rPr>
          <w:rStyle w:val="Domylnaczcionkaakapitu3"/>
          <w:rFonts w:ascii="Arial" w:hAnsi="Arial" w:cs="Arial"/>
          <w:color w:val="000000"/>
        </w:rPr>
        <w:t xml:space="preserve">ianie terminu otwarcia ofert na stronie internetowej prowadzonego postępowania oraz na stronie internetowej zamawiającego.  </w:t>
      </w:r>
    </w:p>
    <w:p w14:paraId="503C0900" w14:textId="77777777" w:rsidR="00702AEA" w:rsidRPr="008A4032" w:rsidRDefault="00702AEA" w:rsidP="008A4032">
      <w:pPr>
        <w:pStyle w:val="NormalnyWeb"/>
        <w:spacing w:before="0" w:after="0" w:line="360" w:lineRule="auto"/>
        <w:rPr>
          <w:rFonts w:ascii="Arial" w:hAnsi="Arial" w:cs="Arial"/>
        </w:rPr>
      </w:pPr>
    </w:p>
    <w:tbl>
      <w:tblPr>
        <w:tblW w:w="9630" w:type="dxa"/>
        <w:tblCellSpacing w:w="0" w:type="dxa"/>
        <w:tblCellMar>
          <w:top w:w="105" w:type="dxa"/>
          <w:left w:w="105" w:type="dxa"/>
          <w:bottom w:w="105" w:type="dxa"/>
          <w:right w:w="105" w:type="dxa"/>
        </w:tblCellMar>
        <w:tblLook w:val="04A0" w:firstRow="1" w:lastRow="0" w:firstColumn="1" w:lastColumn="0" w:noHBand="0" w:noVBand="1"/>
      </w:tblPr>
      <w:tblGrid>
        <w:gridCol w:w="9630"/>
      </w:tblGrid>
      <w:tr w:rsidR="00702AEA" w:rsidRPr="008A4032" w14:paraId="61DB587F" w14:textId="77777777" w:rsidTr="00702AEA">
        <w:trPr>
          <w:tblCellSpacing w:w="0" w:type="dxa"/>
        </w:trPr>
        <w:tc>
          <w:tcPr>
            <w:tcW w:w="9390" w:type="dxa"/>
            <w:tcBorders>
              <w:top w:val="single" w:sz="6"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hideMark/>
          </w:tcPr>
          <w:p w14:paraId="2A322C54" w14:textId="20EBAFD3" w:rsidR="00702AEA" w:rsidRPr="008A4032" w:rsidRDefault="00702AEA" w:rsidP="008A4032">
            <w:pPr>
              <w:spacing w:line="360" w:lineRule="auto"/>
              <w:jc w:val="center"/>
              <w:rPr>
                <w:rFonts w:ascii="Arial" w:hAnsi="Arial" w:cs="Arial"/>
              </w:rPr>
            </w:pPr>
            <w:r w:rsidRPr="008A4032">
              <w:rPr>
                <w:rFonts w:ascii="Arial" w:hAnsi="Arial" w:cs="Arial"/>
                <w:b/>
                <w:bCs/>
                <w:color w:val="000000"/>
              </w:rPr>
              <w:t>1</w:t>
            </w:r>
            <w:r w:rsidR="00330BD7">
              <w:rPr>
                <w:rFonts w:ascii="Arial" w:hAnsi="Arial" w:cs="Arial"/>
                <w:b/>
                <w:bCs/>
                <w:color w:val="000000"/>
              </w:rPr>
              <w:t>6</w:t>
            </w:r>
            <w:r w:rsidRPr="008A4032">
              <w:rPr>
                <w:rFonts w:ascii="Arial" w:hAnsi="Arial" w:cs="Arial"/>
                <w:b/>
                <w:bCs/>
                <w:color w:val="000000"/>
              </w:rPr>
              <w:t>. Termin związania ofertą.</w:t>
            </w:r>
          </w:p>
        </w:tc>
      </w:tr>
    </w:tbl>
    <w:p w14:paraId="36DEF301" w14:textId="77777777" w:rsidR="00702AEA" w:rsidRPr="008A4032" w:rsidRDefault="00702AEA" w:rsidP="008A4032">
      <w:pPr>
        <w:pStyle w:val="NormalnyWeb"/>
        <w:spacing w:before="0" w:after="0" w:line="360" w:lineRule="auto"/>
        <w:rPr>
          <w:rFonts w:ascii="Arial" w:hAnsi="Arial" w:cs="Arial"/>
        </w:rPr>
      </w:pPr>
    </w:p>
    <w:p w14:paraId="221D324D" w14:textId="45C68FA4" w:rsidR="00702AEA" w:rsidRPr="008A4032" w:rsidRDefault="00702AEA" w:rsidP="008A4032">
      <w:pPr>
        <w:pStyle w:val="NormalnyWeb"/>
        <w:spacing w:before="0" w:after="0" w:line="360" w:lineRule="auto"/>
        <w:rPr>
          <w:rFonts w:ascii="Arial" w:hAnsi="Arial" w:cs="Arial"/>
        </w:rPr>
      </w:pPr>
      <w:r w:rsidRPr="008A4032">
        <w:rPr>
          <w:rFonts w:ascii="Arial" w:hAnsi="Arial" w:cs="Arial"/>
          <w:color w:val="000000"/>
        </w:rPr>
        <w:t>Wykonawca jest związany ofertą 30 dni od dnia upływu terminu składania ofert</w:t>
      </w:r>
      <w:r w:rsidR="003353E5" w:rsidRPr="008A4032">
        <w:rPr>
          <w:rFonts w:ascii="Arial" w:hAnsi="Arial" w:cs="Arial"/>
          <w:color w:val="000000"/>
        </w:rPr>
        <w:t xml:space="preserve">, tj. do </w:t>
      </w:r>
      <w:r w:rsidR="008C218C">
        <w:rPr>
          <w:rFonts w:ascii="Arial" w:hAnsi="Arial" w:cs="Arial"/>
          <w:color w:val="000000"/>
        </w:rPr>
        <w:t>13.01.2024</w:t>
      </w:r>
      <w:r w:rsidR="00D86D42">
        <w:rPr>
          <w:rFonts w:ascii="Arial" w:hAnsi="Arial" w:cs="Arial"/>
          <w:color w:val="000000"/>
        </w:rPr>
        <w:t xml:space="preserve"> roku</w:t>
      </w:r>
      <w:r w:rsidR="005E22C5" w:rsidRPr="008A4032">
        <w:rPr>
          <w:rFonts w:ascii="Arial" w:hAnsi="Arial" w:cs="Arial"/>
          <w:color w:val="000000"/>
        </w:rPr>
        <w:t xml:space="preserve"> </w:t>
      </w:r>
      <w:r w:rsidRPr="008A4032">
        <w:rPr>
          <w:rFonts w:ascii="Arial" w:hAnsi="Arial" w:cs="Arial"/>
          <w:color w:val="000000"/>
        </w:rPr>
        <w:t>(art. 307 ust. 1).</w:t>
      </w:r>
    </w:p>
    <w:p w14:paraId="31717135" w14:textId="77777777" w:rsidR="00702AEA" w:rsidRPr="008A4032" w:rsidRDefault="00702AEA" w:rsidP="008A4032">
      <w:pPr>
        <w:pStyle w:val="NormalnyWeb"/>
        <w:spacing w:before="0" w:after="0" w:line="360" w:lineRule="auto"/>
        <w:rPr>
          <w:rFonts w:ascii="Arial" w:hAnsi="Arial" w:cs="Arial"/>
        </w:rPr>
      </w:pPr>
    </w:p>
    <w:tbl>
      <w:tblPr>
        <w:tblW w:w="9630" w:type="dxa"/>
        <w:tblCellSpacing w:w="0" w:type="dxa"/>
        <w:tblCellMar>
          <w:top w:w="15" w:type="dxa"/>
          <w:left w:w="15" w:type="dxa"/>
          <w:bottom w:w="15" w:type="dxa"/>
          <w:right w:w="15" w:type="dxa"/>
        </w:tblCellMar>
        <w:tblLook w:val="04A0" w:firstRow="1" w:lastRow="0" w:firstColumn="1" w:lastColumn="0" w:noHBand="0" w:noVBand="1"/>
      </w:tblPr>
      <w:tblGrid>
        <w:gridCol w:w="9630"/>
      </w:tblGrid>
      <w:tr w:rsidR="00702AEA" w:rsidRPr="008A4032" w14:paraId="6916A433" w14:textId="77777777" w:rsidTr="00702AEA">
        <w:trPr>
          <w:tblCellSpacing w:w="0" w:type="dxa"/>
        </w:trPr>
        <w:tc>
          <w:tcPr>
            <w:tcW w:w="9570" w:type="dxa"/>
            <w:tcBorders>
              <w:top w:val="single" w:sz="6" w:space="0" w:color="000000"/>
              <w:left w:val="single" w:sz="6" w:space="0" w:color="000000"/>
              <w:bottom w:val="single" w:sz="6" w:space="0" w:color="000000"/>
              <w:right w:val="single" w:sz="6" w:space="0" w:color="000000"/>
            </w:tcBorders>
            <w:shd w:val="clear" w:color="auto" w:fill="D9D9D9"/>
            <w:tcMar>
              <w:top w:w="0" w:type="dxa"/>
              <w:left w:w="11" w:type="dxa"/>
              <w:bottom w:w="0" w:type="dxa"/>
              <w:right w:w="11" w:type="dxa"/>
            </w:tcMar>
            <w:hideMark/>
          </w:tcPr>
          <w:p w14:paraId="6810D70B" w14:textId="279F4EDC" w:rsidR="00702AEA" w:rsidRPr="008A4032" w:rsidRDefault="00193499" w:rsidP="008A4032">
            <w:pPr>
              <w:spacing w:line="360" w:lineRule="auto"/>
              <w:jc w:val="center"/>
              <w:rPr>
                <w:rFonts w:ascii="Arial" w:hAnsi="Arial" w:cs="Arial"/>
              </w:rPr>
            </w:pPr>
            <w:r>
              <w:rPr>
                <w:rFonts w:ascii="Arial" w:hAnsi="Arial" w:cs="Arial"/>
                <w:b/>
                <w:bCs/>
                <w:color w:val="000000"/>
              </w:rPr>
              <w:t>17</w:t>
            </w:r>
            <w:r w:rsidR="00702AEA" w:rsidRPr="008A4032">
              <w:rPr>
                <w:rFonts w:ascii="Arial" w:hAnsi="Arial" w:cs="Arial"/>
                <w:b/>
                <w:bCs/>
                <w:color w:val="000000"/>
              </w:rPr>
              <w:t>. Sposób obliczenia ceny.</w:t>
            </w:r>
          </w:p>
        </w:tc>
      </w:tr>
    </w:tbl>
    <w:p w14:paraId="24A62540" w14:textId="17DE9285" w:rsidR="00702AEA" w:rsidRPr="008A4032" w:rsidRDefault="00702AEA" w:rsidP="008A4032">
      <w:pPr>
        <w:pStyle w:val="NormalnyWeb"/>
        <w:spacing w:before="0" w:after="0" w:line="360" w:lineRule="auto"/>
        <w:rPr>
          <w:rFonts w:ascii="Arial" w:hAnsi="Arial" w:cs="Arial"/>
        </w:rPr>
      </w:pPr>
      <w:r w:rsidRPr="008A4032">
        <w:rPr>
          <w:rFonts w:ascii="Arial" w:hAnsi="Arial" w:cs="Arial"/>
        </w:rPr>
        <w:t xml:space="preserve"> </w:t>
      </w:r>
    </w:p>
    <w:p w14:paraId="28C16146" w14:textId="308B4B7F" w:rsidR="00193499" w:rsidRDefault="00193499" w:rsidP="00193499">
      <w:pPr>
        <w:pStyle w:val="NormalnyWeb"/>
        <w:spacing w:before="0" w:after="0" w:line="360" w:lineRule="auto"/>
      </w:pPr>
      <w:r>
        <w:rPr>
          <w:rStyle w:val="StrongEmphasis"/>
          <w:rFonts w:ascii="Arial" w:eastAsia="StarSymbol" w:hAnsi="Arial" w:cs="Arial"/>
          <w:b w:val="0"/>
          <w:bCs w:val="0"/>
          <w:color w:val="000000"/>
        </w:rPr>
        <w:t xml:space="preserve">17.1. </w:t>
      </w:r>
      <w:r w:rsidRPr="0080384C">
        <w:rPr>
          <w:rStyle w:val="StrongEmphasis"/>
          <w:rFonts w:ascii="Arial" w:eastAsia="StarSymbol" w:hAnsi="Arial" w:cs="Arial"/>
          <w:b w:val="0"/>
          <w:bCs w:val="0"/>
        </w:rPr>
        <w:t>Jako jednostkę rozliczeniową dostarczanego paliwa przyjmuje się jeden litr. Cena netto w ofercie Wykonawcy cen</w:t>
      </w:r>
      <w:r w:rsidR="00403CB1" w:rsidRPr="0080384C">
        <w:rPr>
          <w:rStyle w:val="StrongEmphasis"/>
          <w:rFonts w:ascii="Arial" w:eastAsia="StarSymbol" w:hAnsi="Arial" w:cs="Arial"/>
          <w:b w:val="0"/>
          <w:bCs w:val="0"/>
        </w:rPr>
        <w:t>a</w:t>
      </w:r>
      <w:r w:rsidRPr="0080384C">
        <w:rPr>
          <w:rStyle w:val="StrongEmphasis"/>
          <w:rFonts w:ascii="Arial" w:eastAsia="StarSymbol" w:hAnsi="Arial" w:cs="Arial"/>
          <w:b w:val="0"/>
          <w:bCs w:val="0"/>
        </w:rPr>
        <w:t xml:space="preserve"> za 1 litr jaka w dniu </w:t>
      </w:r>
      <w:r w:rsidR="008C218C" w:rsidRPr="0080384C">
        <w:rPr>
          <w:rStyle w:val="StrongEmphasis"/>
          <w:rFonts w:ascii="Arial" w:eastAsia="StarSymbol" w:hAnsi="Arial" w:cs="Arial"/>
        </w:rPr>
        <w:t>11.12.2023</w:t>
      </w:r>
      <w:r w:rsidRPr="0080384C">
        <w:rPr>
          <w:rStyle w:val="StrongEmphasis"/>
          <w:rFonts w:ascii="Arial" w:eastAsia="StarSymbol" w:hAnsi="Arial" w:cs="Arial"/>
        </w:rPr>
        <w:t xml:space="preserve"> roku</w:t>
      </w:r>
      <w:r w:rsidRPr="0080384C">
        <w:rPr>
          <w:rStyle w:val="StrongEmphasis"/>
          <w:rFonts w:ascii="Arial" w:eastAsia="StarSymbol" w:hAnsi="Arial" w:cs="Arial"/>
          <w:b w:val="0"/>
          <w:bCs w:val="0"/>
        </w:rPr>
        <w:t xml:space="preserve"> ogłoszona będzie </w:t>
      </w:r>
      <w:r w:rsidRPr="0080384C">
        <w:rPr>
          <w:rStyle w:val="StrongEmphasis"/>
          <w:rFonts w:ascii="Arial" w:eastAsia="StarSymbol" w:hAnsi="Arial" w:cs="Arial"/>
          <w:b w:val="0"/>
          <w:bCs w:val="0"/>
        </w:rPr>
        <w:lastRenderedPageBreak/>
        <w:t>na stronach internetowych PKN ORLEN S.A. /</w:t>
      </w:r>
      <w:proofErr w:type="spellStart"/>
      <w:r w:rsidRPr="0080384C">
        <w:rPr>
          <w:rStyle w:val="StrongEmphasis"/>
          <w:rFonts w:ascii="Arial" w:eastAsia="StarSymbol" w:hAnsi="Arial" w:cs="Arial"/>
          <w:b w:val="0"/>
          <w:bCs w:val="0"/>
        </w:rPr>
        <w:t>Ekodiesel</w:t>
      </w:r>
      <w:proofErr w:type="spellEnd"/>
      <w:r w:rsidR="00403CB1" w:rsidRPr="0080384C">
        <w:rPr>
          <w:rStyle w:val="StrongEmphasis"/>
          <w:rFonts w:ascii="Arial" w:eastAsia="StarSymbol" w:hAnsi="Arial" w:cs="Arial"/>
          <w:b w:val="0"/>
          <w:bCs w:val="0"/>
        </w:rPr>
        <w:t xml:space="preserve">/ </w:t>
      </w:r>
      <w:r w:rsidRPr="0080384C">
        <w:rPr>
          <w:rStyle w:val="StrongEmphasis"/>
          <w:rFonts w:ascii="Arial" w:eastAsia="StarSymbol" w:hAnsi="Arial" w:cs="Arial"/>
          <w:b w:val="0"/>
          <w:bCs w:val="0"/>
        </w:rPr>
        <w:t>powiększona o podatek VAT oraz pomniejszona o kwotę upustu brutto wskazanego przez Wykonawcę w ofercie, który będzie stały przez cały okres obowiązywania umowy Wykonawcy.</w:t>
      </w:r>
    </w:p>
    <w:p w14:paraId="1DBD8283" w14:textId="15813F9A" w:rsidR="00193499" w:rsidRPr="0080384C" w:rsidRDefault="00193499" w:rsidP="00193499">
      <w:pPr>
        <w:pStyle w:val="Textbody"/>
        <w:spacing w:after="113" w:line="360" w:lineRule="auto"/>
      </w:pPr>
      <w:r w:rsidRPr="0080384C">
        <w:rPr>
          <w:rStyle w:val="StrongEmphasis"/>
          <w:rFonts w:ascii="Arial" w:hAnsi="Arial" w:cs="Arial"/>
          <w:b w:val="0"/>
          <w:bCs w:val="0"/>
        </w:rPr>
        <w:t>17.2. W trakcie realizacji umowy cena jednostkowa 1 litr oleju napędowego będzie ulegała zmianie, przy zachowaniu niezmiennego upustu (kwotowego) zapisanego w ofercie Wykonawcy. Cena bieżącej dostawy będzie wyliczana z cen ogłaszanych na stron</w:t>
      </w:r>
      <w:r w:rsidR="00403CB1" w:rsidRPr="0080384C">
        <w:rPr>
          <w:rStyle w:val="StrongEmphasis"/>
          <w:rFonts w:ascii="Arial" w:hAnsi="Arial" w:cs="Arial"/>
          <w:b w:val="0"/>
          <w:bCs w:val="0"/>
        </w:rPr>
        <w:t>ie</w:t>
      </w:r>
      <w:r w:rsidRPr="0080384C">
        <w:rPr>
          <w:rStyle w:val="StrongEmphasis"/>
          <w:rFonts w:ascii="Arial" w:hAnsi="Arial" w:cs="Arial"/>
          <w:b w:val="0"/>
          <w:bCs w:val="0"/>
        </w:rPr>
        <w:t xml:space="preserve"> internetow</w:t>
      </w:r>
      <w:r w:rsidR="00403CB1" w:rsidRPr="0080384C">
        <w:rPr>
          <w:rStyle w:val="StrongEmphasis"/>
          <w:rFonts w:ascii="Arial" w:hAnsi="Arial" w:cs="Arial"/>
          <w:b w:val="0"/>
          <w:bCs w:val="0"/>
        </w:rPr>
        <w:t>ej</w:t>
      </w:r>
      <w:r w:rsidRPr="0080384C">
        <w:rPr>
          <w:rStyle w:val="StrongEmphasis"/>
          <w:rFonts w:ascii="Arial" w:hAnsi="Arial" w:cs="Arial"/>
          <w:b w:val="0"/>
          <w:bCs w:val="0"/>
        </w:rPr>
        <w:t xml:space="preserve"> PKN ORLEN S.A. /</w:t>
      </w:r>
      <w:proofErr w:type="spellStart"/>
      <w:r w:rsidRPr="0080384C">
        <w:rPr>
          <w:rStyle w:val="StrongEmphasis"/>
          <w:rFonts w:ascii="Arial" w:hAnsi="Arial" w:cs="Arial"/>
          <w:b w:val="0"/>
          <w:bCs w:val="0"/>
        </w:rPr>
        <w:t>Ekodiesel</w:t>
      </w:r>
      <w:proofErr w:type="spellEnd"/>
      <w:r w:rsidRPr="0080384C">
        <w:rPr>
          <w:rStyle w:val="StrongEmphasis"/>
          <w:rFonts w:ascii="Arial" w:hAnsi="Arial" w:cs="Arial"/>
          <w:b w:val="0"/>
          <w:bCs w:val="0"/>
        </w:rPr>
        <w:t>/ w dniu dostawy + VAT, pomniejszona o zaoferowany upust brutto.</w:t>
      </w:r>
    </w:p>
    <w:p w14:paraId="0A44AB64" w14:textId="77777777" w:rsidR="00193499" w:rsidRDefault="00193499" w:rsidP="00193499">
      <w:pPr>
        <w:pStyle w:val="Textbody"/>
        <w:spacing w:after="113" w:line="360" w:lineRule="auto"/>
      </w:pPr>
      <w:r>
        <w:rPr>
          <w:rStyle w:val="StrongEmphasis"/>
          <w:rFonts w:ascii="Arial" w:hAnsi="Arial" w:cs="Arial"/>
          <w:b w:val="0"/>
          <w:bCs w:val="0"/>
          <w:color w:val="000000"/>
        </w:rPr>
        <w:t>UWAGA sposób zaokrąglenia:</w:t>
      </w:r>
      <w:r>
        <w:rPr>
          <w:rStyle w:val="StrongEmphasis"/>
          <w:rFonts w:ascii="Arial" w:hAnsi="Arial" w:cs="Arial"/>
          <w:color w:val="000000"/>
        </w:rPr>
        <w:t xml:space="preserve"> </w:t>
      </w:r>
      <w:r>
        <w:rPr>
          <w:rFonts w:ascii="Arial" w:hAnsi="Arial" w:cs="Arial"/>
          <w:color w:val="000000"/>
        </w:rPr>
        <w:t>końcówki poniżej pół grosza należy pominąć, a końcówki pół grosza i wyższe należy zaokrąglić do jednego grosza.</w:t>
      </w:r>
    </w:p>
    <w:p w14:paraId="076FDFF7" w14:textId="41DAC4A4" w:rsidR="00193499" w:rsidRDefault="00193499" w:rsidP="00193499">
      <w:pPr>
        <w:pStyle w:val="NormalnyWeb"/>
        <w:spacing w:before="0" w:after="0" w:line="360" w:lineRule="auto"/>
      </w:pPr>
      <w:r>
        <w:rPr>
          <w:rStyle w:val="Pogrubienie1"/>
          <w:rFonts w:ascii="Arial" w:hAnsi="Arial" w:cs="Arial"/>
          <w:b w:val="0"/>
          <w:bCs w:val="0"/>
          <w:color w:val="000000"/>
        </w:rPr>
        <w:t xml:space="preserve">17.3. Ceny w ofercie muszą być podane w złotych polskich (PLN). </w:t>
      </w:r>
    </w:p>
    <w:p w14:paraId="2E61206E" w14:textId="77777777" w:rsidR="00702AEA" w:rsidRPr="008A4032" w:rsidRDefault="00702AEA" w:rsidP="008A4032">
      <w:pPr>
        <w:pStyle w:val="NormalnyWeb"/>
        <w:spacing w:before="0" w:after="0" w:line="360" w:lineRule="auto"/>
        <w:rPr>
          <w:rFonts w:ascii="Arial" w:hAnsi="Arial" w:cs="Arial"/>
        </w:rPr>
      </w:pPr>
    </w:p>
    <w:tbl>
      <w:tblPr>
        <w:tblW w:w="9630" w:type="dxa"/>
        <w:tblCellSpacing w:w="0" w:type="dxa"/>
        <w:tblCellMar>
          <w:top w:w="105" w:type="dxa"/>
          <w:left w:w="105" w:type="dxa"/>
          <w:bottom w:w="105" w:type="dxa"/>
          <w:right w:w="105" w:type="dxa"/>
        </w:tblCellMar>
        <w:tblLook w:val="04A0" w:firstRow="1" w:lastRow="0" w:firstColumn="1" w:lastColumn="0" w:noHBand="0" w:noVBand="1"/>
      </w:tblPr>
      <w:tblGrid>
        <w:gridCol w:w="9630"/>
      </w:tblGrid>
      <w:tr w:rsidR="00702AEA" w:rsidRPr="008A4032" w14:paraId="3BA8E9BD" w14:textId="77777777" w:rsidTr="00702AEA">
        <w:trPr>
          <w:tblCellSpacing w:w="0" w:type="dxa"/>
        </w:trPr>
        <w:tc>
          <w:tcPr>
            <w:tcW w:w="9390" w:type="dxa"/>
            <w:tcBorders>
              <w:top w:val="single" w:sz="6"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hideMark/>
          </w:tcPr>
          <w:p w14:paraId="4A3A5A59" w14:textId="5ECE7A1E" w:rsidR="00702AEA" w:rsidRPr="008A4032" w:rsidRDefault="00193499" w:rsidP="008A4032">
            <w:pPr>
              <w:spacing w:line="360" w:lineRule="auto"/>
              <w:jc w:val="center"/>
              <w:rPr>
                <w:rFonts w:ascii="Arial" w:hAnsi="Arial" w:cs="Arial"/>
              </w:rPr>
            </w:pPr>
            <w:r>
              <w:rPr>
                <w:rFonts w:ascii="Arial" w:hAnsi="Arial" w:cs="Arial"/>
                <w:b/>
                <w:bCs/>
                <w:color w:val="000000"/>
              </w:rPr>
              <w:t>18</w:t>
            </w:r>
            <w:r w:rsidR="00702AEA" w:rsidRPr="008A4032">
              <w:rPr>
                <w:rFonts w:ascii="Arial" w:hAnsi="Arial" w:cs="Arial"/>
                <w:b/>
                <w:bCs/>
                <w:color w:val="000000"/>
              </w:rPr>
              <w:t>. Opis kryteriów oceny ofert, wraz z podaniem wag tych kryteriów i sposobu oceny ofert.</w:t>
            </w:r>
            <w:r w:rsidR="00FF7AF2" w:rsidRPr="008A4032">
              <w:rPr>
                <w:rFonts w:ascii="Arial" w:hAnsi="Arial" w:cs="Arial"/>
              </w:rPr>
              <w:br/>
            </w:r>
          </w:p>
        </w:tc>
      </w:tr>
    </w:tbl>
    <w:p w14:paraId="388BAAF1" w14:textId="389C4346" w:rsidR="00702AEA" w:rsidRPr="008A4032" w:rsidRDefault="00702AEA" w:rsidP="008A4032">
      <w:pPr>
        <w:pStyle w:val="NormalnyWeb"/>
        <w:spacing w:before="0" w:after="0" w:line="360" w:lineRule="auto"/>
        <w:rPr>
          <w:rFonts w:ascii="Arial" w:hAnsi="Arial" w:cs="Arial"/>
        </w:rPr>
      </w:pPr>
      <w:r w:rsidRPr="008A4032">
        <w:rPr>
          <w:rFonts w:ascii="Arial" w:hAnsi="Arial" w:cs="Arial"/>
        </w:rPr>
        <w:br/>
      </w:r>
      <w:r w:rsidRPr="008A4032">
        <w:rPr>
          <w:rFonts w:ascii="Arial" w:hAnsi="Arial" w:cs="Arial"/>
          <w:color w:val="000000"/>
        </w:rPr>
        <w:t xml:space="preserve">Za najkorzystniejszą zostanie uznana oferta z największą ilością punktów. </w:t>
      </w:r>
    </w:p>
    <w:p w14:paraId="6129A0F6" w14:textId="77777777" w:rsidR="00702AEA" w:rsidRPr="008A4032" w:rsidRDefault="00702AEA" w:rsidP="008A4032">
      <w:pPr>
        <w:pStyle w:val="NormalnyWeb"/>
        <w:spacing w:before="0" w:after="0" w:line="360" w:lineRule="auto"/>
        <w:rPr>
          <w:rFonts w:ascii="Arial" w:hAnsi="Arial" w:cs="Arial"/>
        </w:rPr>
      </w:pPr>
      <w:r w:rsidRPr="008A4032">
        <w:rPr>
          <w:rFonts w:ascii="Arial" w:hAnsi="Arial" w:cs="Arial"/>
          <w:color w:val="000000"/>
        </w:rPr>
        <w:t>Cena - 100 %</w:t>
      </w:r>
    </w:p>
    <w:p w14:paraId="1510ED2A" w14:textId="77777777" w:rsidR="00702AEA" w:rsidRPr="008A4032" w:rsidRDefault="00702AEA" w:rsidP="008A4032">
      <w:pPr>
        <w:pStyle w:val="NormalnyWeb"/>
        <w:spacing w:before="0" w:after="0" w:line="360" w:lineRule="auto"/>
        <w:rPr>
          <w:rFonts w:ascii="Arial" w:hAnsi="Arial" w:cs="Arial"/>
        </w:rPr>
      </w:pPr>
      <w:r w:rsidRPr="008A4032">
        <w:rPr>
          <w:rFonts w:ascii="Arial" w:hAnsi="Arial" w:cs="Arial"/>
          <w:color w:val="000000"/>
        </w:rPr>
        <w:t>Cena w ofercie przetargowej musi obejmować wszystkie koszty wykonania przedmiotu zamówienia.</w:t>
      </w:r>
    </w:p>
    <w:p w14:paraId="45671809" w14:textId="77777777" w:rsidR="00702AEA" w:rsidRPr="008A4032" w:rsidRDefault="00702AEA" w:rsidP="008A4032">
      <w:pPr>
        <w:pStyle w:val="NormalnyWeb"/>
        <w:spacing w:before="0" w:after="0" w:line="360" w:lineRule="auto"/>
        <w:rPr>
          <w:rFonts w:ascii="Arial" w:hAnsi="Arial" w:cs="Arial"/>
        </w:rPr>
      </w:pPr>
      <w:r w:rsidRPr="008A4032">
        <w:rPr>
          <w:rFonts w:ascii="Arial" w:hAnsi="Arial" w:cs="Arial"/>
          <w:color w:val="000000"/>
        </w:rPr>
        <w:t>Ocena punktowa kryterium będzie obliczana wg następującej formuły:</w:t>
      </w:r>
    </w:p>
    <w:p w14:paraId="1F11D874" w14:textId="77777777" w:rsidR="00702AEA" w:rsidRPr="008A4032" w:rsidRDefault="00702AEA" w:rsidP="008A4032">
      <w:pPr>
        <w:pStyle w:val="NormalnyWeb"/>
        <w:spacing w:before="0" w:after="0" w:line="360" w:lineRule="auto"/>
        <w:rPr>
          <w:rFonts w:ascii="Arial" w:hAnsi="Arial" w:cs="Arial"/>
        </w:rPr>
      </w:pPr>
    </w:p>
    <w:p w14:paraId="0AA9A30D" w14:textId="77777777" w:rsidR="00702AEA" w:rsidRPr="008A4032" w:rsidRDefault="00702AEA" w:rsidP="008A4032">
      <w:pPr>
        <w:pStyle w:val="NormalnyWeb"/>
        <w:spacing w:before="0" w:after="0" w:line="360" w:lineRule="auto"/>
        <w:rPr>
          <w:rFonts w:ascii="Arial" w:hAnsi="Arial" w:cs="Arial"/>
        </w:rPr>
      </w:pPr>
      <w:r w:rsidRPr="008A4032">
        <w:rPr>
          <w:rFonts w:ascii="Arial" w:hAnsi="Arial" w:cs="Arial"/>
          <w:b/>
          <w:bCs/>
          <w:color w:val="000000"/>
        </w:rPr>
        <w:t>Ocena oferty X = (cena brutto oferty najtańszej : cena brutto oferty ocenianej) x 100</w:t>
      </w:r>
    </w:p>
    <w:p w14:paraId="28E0D316" w14:textId="77777777" w:rsidR="00702AEA" w:rsidRPr="008A4032" w:rsidRDefault="00702AEA" w:rsidP="008A4032">
      <w:pPr>
        <w:pStyle w:val="NormalnyWeb"/>
        <w:spacing w:before="0" w:after="0" w:line="360" w:lineRule="auto"/>
        <w:rPr>
          <w:rFonts w:ascii="Arial" w:hAnsi="Arial" w:cs="Arial"/>
        </w:rPr>
      </w:pPr>
    </w:p>
    <w:p w14:paraId="472C1A39" w14:textId="77777777" w:rsidR="00702AEA" w:rsidRPr="008A4032" w:rsidRDefault="00702AEA" w:rsidP="008A4032">
      <w:pPr>
        <w:pStyle w:val="NormalnyWeb"/>
        <w:spacing w:before="0" w:after="0" w:line="360" w:lineRule="auto"/>
        <w:rPr>
          <w:rFonts w:ascii="Arial" w:hAnsi="Arial" w:cs="Arial"/>
        </w:rPr>
      </w:pPr>
      <w:r w:rsidRPr="008A4032">
        <w:rPr>
          <w:rFonts w:ascii="Arial" w:hAnsi="Arial" w:cs="Arial"/>
          <w:color w:val="000000"/>
        </w:rPr>
        <w:t xml:space="preserve">Jeżeli zaoferowana cena wydawać się będzie rażąco niska w stosunku do przedmiotu zamówienia lub będzie budziła wątpliwości zamawiającego co do możliwości wykonania przedmiotu zamówienia zgodnie z wymaganiami określonymi w dokumentach zamówienia lub wynikającymi z odrębnych przepisów, a w szczególności będzie niższa o co najmniej 30% od wartości zamówienia powiększonej o należny podatek od towarów i usług, ustalonej przed wszczęciem postępowania lub średniej arytmetycznej cen wszystkich złożonych ofert niepodlegających odrzuceniu na podstawie art. 226 ust. 1 pkt 1 i 10, zamawiający </w:t>
      </w:r>
      <w:r w:rsidRPr="008A4032">
        <w:rPr>
          <w:rFonts w:ascii="Arial" w:hAnsi="Arial" w:cs="Arial"/>
          <w:color w:val="000000"/>
        </w:rPr>
        <w:lastRenderedPageBreak/>
        <w:t xml:space="preserve">zwróci się do wykonawcy którego wyżej opisana sytuacja dotyczy o udzielenie wyjaśnień, chyba że rozbieżność wynika z okoliczności oczywistych, które nie wymagają wyjaśnienia. </w:t>
      </w:r>
    </w:p>
    <w:p w14:paraId="01F6D786" w14:textId="77777777" w:rsidR="00702AEA" w:rsidRPr="008A4032" w:rsidRDefault="00702AEA" w:rsidP="008A4032">
      <w:pPr>
        <w:pStyle w:val="NormalnyWeb"/>
        <w:spacing w:before="0" w:after="0" w:line="360" w:lineRule="auto"/>
        <w:rPr>
          <w:rFonts w:ascii="Arial" w:hAnsi="Arial" w:cs="Arial"/>
        </w:rPr>
      </w:pPr>
    </w:p>
    <w:p w14:paraId="47E0F60C" w14:textId="5DCDA7F9" w:rsidR="00702AEA" w:rsidRPr="008A4032" w:rsidRDefault="00702AEA" w:rsidP="008A4032">
      <w:pPr>
        <w:pStyle w:val="NormalnyWeb"/>
        <w:spacing w:before="0" w:after="0" w:line="360" w:lineRule="auto"/>
        <w:rPr>
          <w:rFonts w:ascii="Arial" w:hAnsi="Arial" w:cs="Arial"/>
        </w:rPr>
      </w:pPr>
      <w:r w:rsidRPr="008A4032">
        <w:rPr>
          <w:rFonts w:ascii="Arial" w:hAnsi="Arial" w:cs="Arial"/>
          <w:color w:val="000000"/>
        </w:rPr>
        <w:t xml:space="preserve">Zamawiający </w:t>
      </w:r>
      <w:r w:rsidRPr="008A4032">
        <w:rPr>
          <w:rFonts w:ascii="Arial" w:hAnsi="Arial" w:cs="Arial"/>
          <w:color w:val="000000"/>
          <w:u w:val="single"/>
        </w:rPr>
        <w:t xml:space="preserve">odrzuci ofertę Wykonawcy, </w:t>
      </w:r>
      <w:r w:rsidRPr="008A4032">
        <w:rPr>
          <w:rFonts w:ascii="Arial" w:hAnsi="Arial" w:cs="Arial"/>
          <w:color w:val="000000"/>
        </w:rPr>
        <w:t>który nie udzielił wyjaśnień (w tym nie załączył stosownych dowodów na ich potwierdzenie) lub jeżeli dokonana ocena wyjaśnień wraz ze złożonymi dowodami potwierdza, że oferta tego Wykonawcy zawiera rażąco niską cenę.</w:t>
      </w:r>
    </w:p>
    <w:p w14:paraId="1C4C12F6" w14:textId="77777777" w:rsidR="00702AEA" w:rsidRPr="008A4032" w:rsidRDefault="00702AEA" w:rsidP="008A4032">
      <w:pPr>
        <w:pStyle w:val="NormalnyWeb"/>
        <w:spacing w:before="0" w:after="0" w:line="360" w:lineRule="auto"/>
        <w:rPr>
          <w:rFonts w:ascii="Arial" w:hAnsi="Arial" w:cs="Arial"/>
        </w:rPr>
      </w:pPr>
    </w:p>
    <w:tbl>
      <w:tblPr>
        <w:tblW w:w="9630" w:type="dxa"/>
        <w:tblCellSpacing w:w="0" w:type="dxa"/>
        <w:tblCellMar>
          <w:top w:w="105" w:type="dxa"/>
          <w:left w:w="105" w:type="dxa"/>
          <w:bottom w:w="105" w:type="dxa"/>
          <w:right w:w="105" w:type="dxa"/>
        </w:tblCellMar>
        <w:tblLook w:val="04A0" w:firstRow="1" w:lastRow="0" w:firstColumn="1" w:lastColumn="0" w:noHBand="0" w:noVBand="1"/>
      </w:tblPr>
      <w:tblGrid>
        <w:gridCol w:w="9630"/>
      </w:tblGrid>
      <w:tr w:rsidR="00702AEA" w:rsidRPr="008A4032" w14:paraId="2AB3E08B" w14:textId="77777777" w:rsidTr="00702AEA">
        <w:trPr>
          <w:tblCellSpacing w:w="0" w:type="dxa"/>
        </w:trPr>
        <w:tc>
          <w:tcPr>
            <w:tcW w:w="9390" w:type="dxa"/>
            <w:tcBorders>
              <w:top w:val="single" w:sz="6"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hideMark/>
          </w:tcPr>
          <w:p w14:paraId="29D9FC61" w14:textId="031FDEAE" w:rsidR="00702AEA" w:rsidRPr="008A4032" w:rsidRDefault="00193499" w:rsidP="008A4032">
            <w:pPr>
              <w:spacing w:line="360" w:lineRule="auto"/>
              <w:jc w:val="center"/>
              <w:rPr>
                <w:rFonts w:ascii="Arial" w:hAnsi="Arial" w:cs="Arial"/>
              </w:rPr>
            </w:pPr>
            <w:r>
              <w:rPr>
                <w:rFonts w:ascii="Arial" w:hAnsi="Arial" w:cs="Arial"/>
                <w:b/>
                <w:bCs/>
                <w:color w:val="000000"/>
              </w:rPr>
              <w:t>19</w:t>
            </w:r>
            <w:r w:rsidR="00702AEA" w:rsidRPr="008A4032">
              <w:rPr>
                <w:rFonts w:ascii="Arial" w:hAnsi="Arial" w:cs="Arial"/>
                <w:b/>
                <w:bCs/>
                <w:color w:val="000000"/>
              </w:rPr>
              <w:t>. Informacje o formalnościach, jakie muszą zostać dopełnione po wyborze oferty w celu zawarcia umowy w sprawie zamówienia publicznego.</w:t>
            </w:r>
            <w:r w:rsidR="00EA217D" w:rsidRPr="008A4032">
              <w:rPr>
                <w:rFonts w:ascii="Arial" w:hAnsi="Arial" w:cs="Arial"/>
              </w:rPr>
              <w:br/>
            </w:r>
          </w:p>
        </w:tc>
      </w:tr>
    </w:tbl>
    <w:p w14:paraId="51B9FD07" w14:textId="77777777" w:rsidR="00702AEA" w:rsidRPr="008A4032" w:rsidRDefault="00702AEA" w:rsidP="008A4032">
      <w:pPr>
        <w:pStyle w:val="NormalnyWeb"/>
        <w:spacing w:before="0" w:after="0" w:line="360" w:lineRule="auto"/>
        <w:rPr>
          <w:rFonts w:ascii="Arial" w:hAnsi="Arial" w:cs="Arial"/>
        </w:rPr>
      </w:pPr>
    </w:p>
    <w:p w14:paraId="672CC8C9" w14:textId="4E611B6D" w:rsidR="00702AEA" w:rsidRPr="008A4032" w:rsidRDefault="00193499" w:rsidP="008A4032">
      <w:pPr>
        <w:pStyle w:val="NormalnyWeb"/>
        <w:spacing w:before="0" w:after="0" w:line="360" w:lineRule="auto"/>
        <w:rPr>
          <w:rFonts w:ascii="Arial" w:hAnsi="Arial" w:cs="Arial"/>
        </w:rPr>
      </w:pPr>
      <w:r>
        <w:rPr>
          <w:rFonts w:ascii="Arial" w:hAnsi="Arial" w:cs="Arial"/>
          <w:color w:val="000000"/>
        </w:rPr>
        <w:t>19</w:t>
      </w:r>
      <w:r w:rsidR="00702AEA" w:rsidRPr="008A4032">
        <w:rPr>
          <w:rFonts w:ascii="Arial" w:hAnsi="Arial" w:cs="Arial"/>
          <w:color w:val="000000"/>
        </w:rPr>
        <w:t xml:space="preserve">.1. Zgodnie z art. 432 </w:t>
      </w:r>
      <w:proofErr w:type="spellStart"/>
      <w:r w:rsidR="00702AEA" w:rsidRPr="008A4032">
        <w:rPr>
          <w:rFonts w:ascii="Arial" w:hAnsi="Arial" w:cs="Arial"/>
          <w:color w:val="000000"/>
        </w:rPr>
        <w:t>u.p.z.p</w:t>
      </w:r>
      <w:proofErr w:type="spellEnd"/>
      <w:r w:rsidR="00702AEA" w:rsidRPr="008A4032">
        <w:rPr>
          <w:rFonts w:ascii="Arial" w:hAnsi="Arial" w:cs="Arial"/>
          <w:color w:val="000000"/>
        </w:rPr>
        <w:t xml:space="preserve">. umowa w sprawie niniejszego zamówienia wymaga zachowania formy pisemnej. </w:t>
      </w:r>
    </w:p>
    <w:p w14:paraId="3C1FBFA8" w14:textId="7F0E0BDC" w:rsidR="00702AEA" w:rsidRPr="008A4032" w:rsidRDefault="00193499" w:rsidP="008A4032">
      <w:pPr>
        <w:pStyle w:val="NormalnyWeb"/>
        <w:spacing w:before="0" w:after="0" w:line="360" w:lineRule="auto"/>
        <w:rPr>
          <w:rFonts w:ascii="Arial" w:hAnsi="Arial" w:cs="Arial"/>
        </w:rPr>
      </w:pPr>
      <w:r>
        <w:rPr>
          <w:rFonts w:ascii="Arial" w:hAnsi="Arial" w:cs="Arial"/>
          <w:color w:val="000000"/>
        </w:rPr>
        <w:t>19</w:t>
      </w:r>
      <w:r w:rsidR="00702AEA" w:rsidRPr="008A4032">
        <w:rPr>
          <w:rFonts w:ascii="Arial" w:hAnsi="Arial" w:cs="Arial"/>
          <w:color w:val="000000"/>
        </w:rPr>
        <w:t xml:space="preserve">.2. Zamawiający zawiera umowę w sprawie zamówienia publicznego, z uwzględnieniem art. 577, w terminie nie krótszym niż 5 dni od dnia przesłania zawiadomienia o wyborze najkorzystniejszej oferty, jeżeli zawiadomienie to zostało przesłane przy użyciu środków komunikacji elektronicznej, albo 10 dni, jeżeli zostało przesłane w inny sposób. </w:t>
      </w:r>
    </w:p>
    <w:p w14:paraId="29085471" w14:textId="083E9B13" w:rsidR="00702AEA" w:rsidRPr="008A4032" w:rsidRDefault="00193499" w:rsidP="008A4032">
      <w:pPr>
        <w:pStyle w:val="NormalnyWeb"/>
        <w:spacing w:before="0" w:after="0" w:line="360" w:lineRule="auto"/>
        <w:rPr>
          <w:rFonts w:ascii="Arial" w:hAnsi="Arial" w:cs="Arial"/>
          <w:color w:val="000000"/>
        </w:rPr>
      </w:pPr>
      <w:r>
        <w:rPr>
          <w:rFonts w:ascii="Arial" w:hAnsi="Arial" w:cs="Arial"/>
          <w:color w:val="000000"/>
        </w:rPr>
        <w:t>19</w:t>
      </w:r>
      <w:r w:rsidR="00702AEA" w:rsidRPr="008A4032">
        <w:rPr>
          <w:rFonts w:ascii="Arial" w:hAnsi="Arial" w:cs="Arial"/>
          <w:color w:val="000000"/>
        </w:rPr>
        <w:t xml:space="preserve">.3. Zamawiający zawiadomi wykonawcę (na adres e-mail wskazany w formularzu ofertowym), którego oferta wybrana została jako najkorzystniejsza, o terminie zawarcia umowy w siedzibie zamawiającego drogą korespondencyjną. Zamawiający zastrzega, że w przypadku zawarcia umowy drogą korespondencyjną, za dzień zawarcia umowy uważa się datę wpisaną przez zamawiającego w komparycji umowy. </w:t>
      </w:r>
    </w:p>
    <w:p w14:paraId="0E3D9401" w14:textId="75BF5720" w:rsidR="003353E5" w:rsidRPr="008A4032" w:rsidRDefault="003353E5" w:rsidP="008A4032">
      <w:pPr>
        <w:pStyle w:val="NormalnyWeb"/>
        <w:spacing w:before="0" w:after="0" w:line="360" w:lineRule="auto"/>
        <w:rPr>
          <w:rFonts w:ascii="Arial" w:hAnsi="Arial" w:cs="Arial"/>
          <w:color w:val="000000"/>
        </w:rPr>
      </w:pPr>
      <w:r w:rsidRPr="008A4032">
        <w:rPr>
          <w:rStyle w:val="Pogrubienie1"/>
          <w:rFonts w:ascii="Arial" w:hAnsi="Arial" w:cs="Arial"/>
          <w:b w:val="0"/>
          <w:bCs w:val="0"/>
          <w:color w:val="000000"/>
        </w:rPr>
        <w:t xml:space="preserve">W przypadku zawarcia umowy w formie elektronicznej, za dzień zawarcia umowy uważa się datę złożenia ostatniego podpisu. </w:t>
      </w:r>
    </w:p>
    <w:p w14:paraId="3F9C46AC" w14:textId="4ABC60B7" w:rsidR="00702AEA" w:rsidRPr="008A4032" w:rsidRDefault="00193499" w:rsidP="008A4032">
      <w:pPr>
        <w:pStyle w:val="NormalnyWeb"/>
        <w:spacing w:before="0" w:after="0" w:line="360" w:lineRule="auto"/>
        <w:rPr>
          <w:rFonts w:ascii="Arial" w:hAnsi="Arial" w:cs="Arial"/>
        </w:rPr>
      </w:pPr>
      <w:r>
        <w:rPr>
          <w:rFonts w:ascii="Arial" w:hAnsi="Arial" w:cs="Arial"/>
          <w:color w:val="000000"/>
        </w:rPr>
        <w:t>19</w:t>
      </w:r>
      <w:r w:rsidR="00702AEA" w:rsidRPr="008A4032">
        <w:rPr>
          <w:rFonts w:ascii="Arial" w:hAnsi="Arial" w:cs="Arial"/>
          <w:color w:val="000000"/>
        </w:rPr>
        <w:t>.4. Przed zawarciem umowy w sprawie zamówienia publicznego, wykonawcy wspólnie ubiegający się o udzielenie zamówienia są zobowiązani przedstawić zamawiającemu umowę regulującą podstawy i zasady wspólnego ubiegania się o udzielenie zamówienia.</w:t>
      </w:r>
    </w:p>
    <w:p w14:paraId="6950033B" w14:textId="1E19A9C5" w:rsidR="00702AEA" w:rsidRPr="008A4032" w:rsidRDefault="00193499" w:rsidP="008A4032">
      <w:pPr>
        <w:pStyle w:val="NormalnyWeb"/>
        <w:spacing w:before="0" w:after="0" w:line="360" w:lineRule="auto"/>
        <w:rPr>
          <w:rFonts w:ascii="Arial" w:hAnsi="Arial" w:cs="Arial"/>
        </w:rPr>
      </w:pPr>
      <w:r>
        <w:rPr>
          <w:rFonts w:ascii="Arial" w:hAnsi="Arial" w:cs="Arial"/>
          <w:color w:val="000000"/>
        </w:rPr>
        <w:t>19</w:t>
      </w:r>
      <w:r w:rsidR="00702AEA" w:rsidRPr="008A4032">
        <w:rPr>
          <w:rFonts w:ascii="Arial" w:hAnsi="Arial" w:cs="Arial"/>
          <w:color w:val="000000"/>
        </w:rPr>
        <w:t xml:space="preserve">.5. Przed zawarciem umowy w sprawie zamówienia publicznego, wykonawca składa dla osoby podpisującej umowę dokument potwierdzający uprawnienie do reprezentowania wykonawcy. Powyższe nie dotyczy sytuacji, gdy zamawiający dysponuje już odpowiednimi dokumentami złożonymi w toku postępowania. </w:t>
      </w:r>
    </w:p>
    <w:p w14:paraId="3D98EAF7" w14:textId="77777777" w:rsidR="00702AEA" w:rsidRPr="008A4032" w:rsidRDefault="00702AEA" w:rsidP="008A4032">
      <w:pPr>
        <w:pStyle w:val="NormalnyWeb"/>
        <w:spacing w:before="0" w:after="0" w:line="360" w:lineRule="auto"/>
        <w:rPr>
          <w:rFonts w:ascii="Arial" w:hAnsi="Arial" w:cs="Arial"/>
        </w:rPr>
      </w:pPr>
    </w:p>
    <w:tbl>
      <w:tblPr>
        <w:tblW w:w="9630" w:type="dxa"/>
        <w:tblCellSpacing w:w="0" w:type="dxa"/>
        <w:tblCellMar>
          <w:top w:w="105" w:type="dxa"/>
          <w:left w:w="105" w:type="dxa"/>
          <w:bottom w:w="105" w:type="dxa"/>
          <w:right w:w="105" w:type="dxa"/>
        </w:tblCellMar>
        <w:tblLook w:val="04A0" w:firstRow="1" w:lastRow="0" w:firstColumn="1" w:lastColumn="0" w:noHBand="0" w:noVBand="1"/>
      </w:tblPr>
      <w:tblGrid>
        <w:gridCol w:w="9630"/>
      </w:tblGrid>
      <w:tr w:rsidR="00702AEA" w:rsidRPr="008A4032" w14:paraId="3756E2D9" w14:textId="77777777" w:rsidTr="00702AEA">
        <w:trPr>
          <w:tblCellSpacing w:w="0" w:type="dxa"/>
        </w:trPr>
        <w:tc>
          <w:tcPr>
            <w:tcW w:w="9390" w:type="dxa"/>
            <w:tcBorders>
              <w:top w:val="single" w:sz="6"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hideMark/>
          </w:tcPr>
          <w:p w14:paraId="3A38FD36" w14:textId="6D3B0A53" w:rsidR="00702AEA" w:rsidRPr="008A4032" w:rsidRDefault="00702AEA" w:rsidP="008A4032">
            <w:pPr>
              <w:spacing w:line="360" w:lineRule="auto"/>
              <w:jc w:val="center"/>
              <w:rPr>
                <w:rFonts w:ascii="Arial" w:hAnsi="Arial" w:cs="Arial"/>
              </w:rPr>
            </w:pPr>
            <w:r w:rsidRPr="008A4032">
              <w:rPr>
                <w:rFonts w:ascii="Arial" w:hAnsi="Arial" w:cs="Arial"/>
                <w:b/>
                <w:bCs/>
                <w:color w:val="000000"/>
              </w:rPr>
              <w:lastRenderedPageBreak/>
              <w:t>2</w:t>
            </w:r>
            <w:r w:rsidR="00193499">
              <w:rPr>
                <w:rFonts w:ascii="Arial" w:hAnsi="Arial" w:cs="Arial"/>
                <w:b/>
                <w:bCs/>
                <w:color w:val="000000"/>
              </w:rPr>
              <w:t>0</w:t>
            </w:r>
            <w:r w:rsidRPr="008A4032">
              <w:rPr>
                <w:rFonts w:ascii="Arial" w:hAnsi="Arial" w:cs="Arial"/>
                <w:b/>
                <w:bCs/>
                <w:color w:val="000000"/>
              </w:rPr>
              <w:t>. Klauzula informacyjna z art. 13 RODO.</w:t>
            </w:r>
            <w:r w:rsidR="00FF7AF2" w:rsidRPr="008A4032">
              <w:rPr>
                <w:rFonts w:ascii="Arial" w:hAnsi="Arial" w:cs="Arial"/>
              </w:rPr>
              <w:br/>
            </w:r>
          </w:p>
        </w:tc>
      </w:tr>
    </w:tbl>
    <w:p w14:paraId="1B497DB2" w14:textId="77777777" w:rsidR="00702AEA" w:rsidRPr="008A4032" w:rsidRDefault="00702AEA" w:rsidP="008A4032">
      <w:pPr>
        <w:pStyle w:val="NormalnyWeb"/>
        <w:spacing w:before="0" w:after="0" w:line="360" w:lineRule="auto"/>
        <w:rPr>
          <w:rFonts w:ascii="Arial" w:hAnsi="Arial" w:cs="Arial"/>
        </w:rPr>
      </w:pPr>
    </w:p>
    <w:p w14:paraId="78C32F1E" w14:textId="77777777" w:rsidR="003353E5" w:rsidRPr="008A4032" w:rsidRDefault="003353E5" w:rsidP="008A4032">
      <w:pPr>
        <w:spacing w:line="360" w:lineRule="auto"/>
        <w:jc w:val="both"/>
        <w:rPr>
          <w:rFonts w:ascii="Arial" w:hAnsi="Arial" w:cs="Arial"/>
          <w:color w:val="000000"/>
        </w:rPr>
      </w:pPr>
      <w:r w:rsidRPr="008A4032">
        <w:rPr>
          <w:rFonts w:ascii="Arial" w:eastAsia="Times New Roman" w:hAnsi="Arial" w:cs="Arial"/>
          <w:color w:val="000000"/>
        </w:rPr>
        <w:t>Zgodnie z art. 13 ust. 1 i 2 Rozporządzenia Parlamentu Europejskiego i Rady (UE) 2016/679 z dnia 27 kwietnia 2016 r. w sprawie ochrony osób fizycznych w związku z przetwarzaniem danych osobowych i w sprawie swobodnego przepływu takich danych i w sprawie swobodnego przepływu takich danych oraz uchylenia dyrektywy 96/46/WE (ogólne rozporządzenie o ochronie danych osobowych) (Dz. Urz. UE L 119 z 04.05.2016, str. 1, ze zm.) zwanego dalej RODO, uprzejmie informujemy że:</w:t>
      </w:r>
    </w:p>
    <w:p w14:paraId="72F3849C" w14:textId="5B32B987" w:rsidR="003353E5" w:rsidRPr="008A4032" w:rsidRDefault="003353E5" w:rsidP="008A4032">
      <w:pPr>
        <w:numPr>
          <w:ilvl w:val="0"/>
          <w:numId w:val="20"/>
        </w:numPr>
        <w:autoSpaceDN/>
        <w:spacing w:line="360" w:lineRule="auto"/>
        <w:jc w:val="both"/>
        <w:rPr>
          <w:rFonts w:ascii="Arial" w:hAnsi="Arial" w:cs="Arial"/>
          <w:color w:val="000000"/>
        </w:rPr>
      </w:pPr>
      <w:r w:rsidRPr="008A4032">
        <w:rPr>
          <w:rFonts w:ascii="Arial" w:eastAsia="Times New Roman" w:hAnsi="Arial" w:cs="Arial"/>
          <w:color w:val="000000"/>
        </w:rPr>
        <w:t>Administratorem danych osobowych jest </w:t>
      </w:r>
      <w:r w:rsidR="00DA304E" w:rsidRPr="008A4032">
        <w:rPr>
          <w:rFonts w:ascii="Arial" w:eastAsia="Times New Roman" w:hAnsi="Arial" w:cs="Arial"/>
          <w:color w:val="000000"/>
        </w:rPr>
        <w:t xml:space="preserve"> </w:t>
      </w:r>
      <w:r w:rsidRPr="008A4032">
        <w:rPr>
          <w:rFonts w:ascii="Arial" w:eastAsia="Times New Roman" w:hAnsi="Arial" w:cs="Arial"/>
          <w:color w:val="000000"/>
        </w:rPr>
        <w:t>Zakład Unieszkodliwiania Odpadów Komunalnych Spytkowo Sp. z o.o., Spytkowo 69, 11-500 Giżycko, REGON 280470190, NIP 8451958301, tel. +48 87 555 54 10, email: biuro@zuokspytkowo.pl (dalej Zamawiający, Administrator).</w:t>
      </w:r>
    </w:p>
    <w:p w14:paraId="0333587A" w14:textId="77777777" w:rsidR="003353E5" w:rsidRPr="008A4032" w:rsidRDefault="003353E5" w:rsidP="008A4032">
      <w:pPr>
        <w:numPr>
          <w:ilvl w:val="0"/>
          <w:numId w:val="20"/>
        </w:numPr>
        <w:autoSpaceDN/>
        <w:spacing w:line="360" w:lineRule="auto"/>
        <w:jc w:val="both"/>
        <w:rPr>
          <w:rFonts w:ascii="Arial" w:hAnsi="Arial" w:cs="Arial"/>
          <w:color w:val="000000"/>
        </w:rPr>
      </w:pPr>
      <w:r w:rsidRPr="008A4032">
        <w:rPr>
          <w:rFonts w:ascii="Arial" w:eastAsia="Times New Roman" w:hAnsi="Arial" w:cs="Arial"/>
          <w:color w:val="000000"/>
        </w:rPr>
        <w:t xml:space="preserve">W sprawach związanych z Pani/Pana danymi proszę o kontaktować się z Inspektorem Ochrony Danych, kontakt pisemny za pomocą poczty tradycyjnej na wskazany w poprzednim punkcie, pocztą elektroniczną na adres mail: kontakt@idpo.pl, tel.: +48511793443. Funkcję IOD pełni Tomasz </w:t>
      </w:r>
      <w:proofErr w:type="spellStart"/>
      <w:r w:rsidRPr="008A4032">
        <w:rPr>
          <w:rFonts w:ascii="Arial" w:eastAsia="Times New Roman" w:hAnsi="Arial" w:cs="Arial"/>
          <w:color w:val="000000"/>
        </w:rPr>
        <w:t>Trzciałkowski</w:t>
      </w:r>
      <w:proofErr w:type="spellEnd"/>
      <w:r w:rsidRPr="008A4032">
        <w:rPr>
          <w:rFonts w:ascii="Arial" w:eastAsia="Times New Roman" w:hAnsi="Arial" w:cs="Arial"/>
          <w:color w:val="000000"/>
        </w:rPr>
        <w:t>.</w:t>
      </w:r>
    </w:p>
    <w:p w14:paraId="63D5E0EA" w14:textId="77777777" w:rsidR="003353E5" w:rsidRPr="008A4032" w:rsidRDefault="003353E5" w:rsidP="008A4032">
      <w:pPr>
        <w:numPr>
          <w:ilvl w:val="0"/>
          <w:numId w:val="20"/>
        </w:numPr>
        <w:autoSpaceDN/>
        <w:spacing w:line="360" w:lineRule="auto"/>
        <w:jc w:val="both"/>
        <w:rPr>
          <w:rFonts w:ascii="Arial" w:hAnsi="Arial" w:cs="Arial"/>
          <w:color w:val="000000"/>
        </w:rPr>
      </w:pPr>
      <w:r w:rsidRPr="008A4032">
        <w:rPr>
          <w:rFonts w:ascii="Arial" w:eastAsia="Times New Roman" w:hAnsi="Arial" w:cs="Arial"/>
          <w:color w:val="000000"/>
        </w:rPr>
        <w:t>Dane osobowe przetwarzane będą na podstawie art. 6 ust. 1 lit. b) i c) RODO w celu prowadzenia przedmiotowego postępowania o udzielenie zamówienia publicznego oraz zawarcia umowy, a podstawą prawną ich przetwarzania jest obowiązek prawny stosowania sformalizowanych procedur udzielania zamówień publicznych spoczywających na Administratorze.</w:t>
      </w:r>
    </w:p>
    <w:p w14:paraId="1F224B60" w14:textId="77777777" w:rsidR="003353E5" w:rsidRPr="008A4032" w:rsidRDefault="003353E5" w:rsidP="008A4032">
      <w:pPr>
        <w:numPr>
          <w:ilvl w:val="0"/>
          <w:numId w:val="20"/>
        </w:numPr>
        <w:autoSpaceDN/>
        <w:spacing w:line="360" w:lineRule="auto"/>
        <w:jc w:val="both"/>
        <w:rPr>
          <w:rFonts w:ascii="Arial" w:hAnsi="Arial" w:cs="Arial"/>
          <w:color w:val="000000"/>
        </w:rPr>
      </w:pPr>
      <w:r w:rsidRPr="008A4032">
        <w:rPr>
          <w:rFonts w:ascii="Arial" w:eastAsia="Times New Roman" w:hAnsi="Arial" w:cs="Arial"/>
          <w:color w:val="000000"/>
        </w:rPr>
        <w:t>Odbiorcami danych osobowych będą osoby lub podmioty, którym udostępniona zostanie dokumentacja postępowania w oparciu o art.18 oraz art. 74 ustawy z dnia 11 września 2019 r. Prawo zamówień publicznych (</w:t>
      </w:r>
      <w:proofErr w:type="spellStart"/>
      <w:r w:rsidRPr="008A4032">
        <w:rPr>
          <w:rFonts w:ascii="Arial" w:eastAsia="Times New Roman" w:hAnsi="Arial" w:cs="Arial"/>
          <w:color w:val="000000"/>
        </w:rPr>
        <w:t>t.j</w:t>
      </w:r>
      <w:proofErr w:type="spellEnd"/>
      <w:r w:rsidRPr="008A4032">
        <w:rPr>
          <w:rFonts w:ascii="Arial" w:eastAsia="Times New Roman" w:hAnsi="Arial" w:cs="Arial"/>
          <w:color w:val="000000"/>
        </w:rPr>
        <w:t>. Dz.U. z 2021 r. poz. 1129, ze zm.) dalej PZP, a także podmioty, które przetwarzają dane osobowe w imieniu i na polecenie Administratora.</w:t>
      </w:r>
    </w:p>
    <w:p w14:paraId="01B26E9B" w14:textId="77777777" w:rsidR="003353E5" w:rsidRPr="008A4032" w:rsidRDefault="003353E5" w:rsidP="008A4032">
      <w:pPr>
        <w:numPr>
          <w:ilvl w:val="0"/>
          <w:numId w:val="20"/>
        </w:numPr>
        <w:autoSpaceDN/>
        <w:spacing w:line="360" w:lineRule="auto"/>
        <w:jc w:val="both"/>
        <w:rPr>
          <w:rFonts w:ascii="Arial" w:hAnsi="Arial" w:cs="Arial"/>
          <w:color w:val="000000"/>
        </w:rPr>
      </w:pPr>
      <w:r w:rsidRPr="008A4032">
        <w:rPr>
          <w:rFonts w:ascii="Arial" w:eastAsia="Times New Roman" w:hAnsi="Arial" w:cs="Arial"/>
          <w:color w:val="000000"/>
        </w:rPr>
        <w:t>Dane osobowe będą przechowywane, zgodnie z art. 78 ust. 1 PZP, przez okres 4 lat</w:t>
      </w:r>
      <w:r w:rsidRPr="008A4032">
        <w:rPr>
          <w:rFonts w:ascii="Arial" w:eastAsia="Times New Roman" w:hAnsi="Arial" w:cs="Arial"/>
          <w:color w:val="000000"/>
        </w:rPr>
        <w:br/>
        <w:t>od dnia zakończenia postępowania o udzielenie zamówienia, a jeżeli czas trwania umowy przekracza 4 lata, okres przechowywania obejmuje cały czas trwania umowy.</w:t>
      </w:r>
    </w:p>
    <w:p w14:paraId="3549E3C9" w14:textId="77777777" w:rsidR="003353E5" w:rsidRPr="008A4032" w:rsidRDefault="003353E5" w:rsidP="008A4032">
      <w:pPr>
        <w:numPr>
          <w:ilvl w:val="0"/>
          <w:numId w:val="20"/>
        </w:numPr>
        <w:autoSpaceDN/>
        <w:spacing w:line="360" w:lineRule="auto"/>
        <w:jc w:val="both"/>
        <w:rPr>
          <w:rFonts w:ascii="Arial" w:hAnsi="Arial" w:cs="Arial"/>
          <w:color w:val="000000"/>
        </w:rPr>
      </w:pPr>
      <w:r w:rsidRPr="008A4032">
        <w:rPr>
          <w:rFonts w:ascii="Arial" w:eastAsia="Times New Roman" w:hAnsi="Arial" w:cs="Arial"/>
          <w:color w:val="000000"/>
        </w:rPr>
        <w:t xml:space="preserve">Podanie danych osobowych przez osobę, której dane dotyczą jest wymogiem określonym w przepisach ustawy PZP, związanym z udziałem w postępowaniu o udzielenie zamówienia publicznego. Konsekwencje niepodania określonych danych </w:t>
      </w:r>
      <w:r w:rsidRPr="008A4032">
        <w:rPr>
          <w:rFonts w:ascii="Arial" w:eastAsia="Times New Roman" w:hAnsi="Arial" w:cs="Arial"/>
          <w:color w:val="000000"/>
        </w:rPr>
        <w:lastRenderedPageBreak/>
        <w:t>wynikają z ustawy PZP.</w:t>
      </w:r>
    </w:p>
    <w:p w14:paraId="6EB467B1" w14:textId="77777777" w:rsidR="003353E5" w:rsidRPr="008A4032" w:rsidRDefault="003353E5" w:rsidP="008A4032">
      <w:pPr>
        <w:numPr>
          <w:ilvl w:val="0"/>
          <w:numId w:val="20"/>
        </w:numPr>
        <w:autoSpaceDN/>
        <w:spacing w:line="360" w:lineRule="auto"/>
        <w:jc w:val="both"/>
        <w:rPr>
          <w:rFonts w:ascii="Arial" w:hAnsi="Arial" w:cs="Arial"/>
          <w:color w:val="000000"/>
        </w:rPr>
      </w:pPr>
      <w:r w:rsidRPr="008A4032">
        <w:rPr>
          <w:rFonts w:ascii="Arial" w:eastAsia="Times New Roman" w:hAnsi="Arial" w:cs="Arial"/>
          <w:color w:val="000000"/>
        </w:rPr>
        <w:t>W odniesieniu do danych osobowych decyzje nie będą podejmowane w sposób zautomatyzowany, stosownie do brzmienia art. 22 RODO.</w:t>
      </w:r>
    </w:p>
    <w:p w14:paraId="19FAE1B2" w14:textId="77777777" w:rsidR="003353E5" w:rsidRPr="008A4032" w:rsidRDefault="003353E5" w:rsidP="008A4032">
      <w:pPr>
        <w:numPr>
          <w:ilvl w:val="0"/>
          <w:numId w:val="20"/>
        </w:numPr>
        <w:autoSpaceDN/>
        <w:spacing w:line="360" w:lineRule="auto"/>
        <w:jc w:val="both"/>
        <w:rPr>
          <w:rFonts w:ascii="Arial" w:hAnsi="Arial" w:cs="Arial"/>
          <w:color w:val="000000"/>
        </w:rPr>
      </w:pPr>
      <w:r w:rsidRPr="008A4032">
        <w:rPr>
          <w:rFonts w:ascii="Arial" w:eastAsia="Times New Roman" w:hAnsi="Arial" w:cs="Arial"/>
          <w:color w:val="000000"/>
        </w:rPr>
        <w:t>Osoba, której dane dotyczą posiada następujące prawa wynikające z przepisów RODO:</w:t>
      </w:r>
    </w:p>
    <w:p w14:paraId="48B12ED3" w14:textId="77777777" w:rsidR="003353E5" w:rsidRPr="008A4032" w:rsidRDefault="003353E5" w:rsidP="008A4032">
      <w:pPr>
        <w:numPr>
          <w:ilvl w:val="0"/>
          <w:numId w:val="21"/>
        </w:numPr>
        <w:autoSpaceDN/>
        <w:spacing w:line="360" w:lineRule="auto"/>
        <w:jc w:val="both"/>
        <w:rPr>
          <w:rFonts w:ascii="Arial" w:hAnsi="Arial" w:cs="Arial"/>
          <w:color w:val="000000"/>
        </w:rPr>
      </w:pPr>
      <w:r w:rsidRPr="008A4032">
        <w:rPr>
          <w:rFonts w:ascii="Arial" w:eastAsia="Times New Roman" w:hAnsi="Arial" w:cs="Arial"/>
          <w:color w:val="000000"/>
        </w:rPr>
        <w:t>na podstawie art. 15 RODO prawo dostępu do danych osobowych;</w:t>
      </w:r>
    </w:p>
    <w:p w14:paraId="505E213A" w14:textId="77777777" w:rsidR="003353E5" w:rsidRPr="008A4032" w:rsidRDefault="003353E5" w:rsidP="008A4032">
      <w:pPr>
        <w:numPr>
          <w:ilvl w:val="0"/>
          <w:numId w:val="21"/>
        </w:numPr>
        <w:autoSpaceDN/>
        <w:spacing w:line="360" w:lineRule="auto"/>
        <w:jc w:val="both"/>
        <w:rPr>
          <w:rFonts w:ascii="Arial" w:hAnsi="Arial" w:cs="Arial"/>
          <w:color w:val="000000"/>
        </w:rPr>
      </w:pPr>
      <w:r w:rsidRPr="008A4032">
        <w:rPr>
          <w:rFonts w:ascii="Arial" w:eastAsia="Times New Roman" w:hAnsi="Arial" w:cs="Arial"/>
          <w:color w:val="000000"/>
        </w:rPr>
        <w:t>na podstawie art. 16 RODO prawo do sprostowania lub uzupełnienia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462DA056" w14:textId="77777777" w:rsidR="003353E5" w:rsidRPr="008A4032" w:rsidRDefault="003353E5" w:rsidP="008A4032">
      <w:pPr>
        <w:numPr>
          <w:ilvl w:val="0"/>
          <w:numId w:val="21"/>
        </w:numPr>
        <w:autoSpaceDN/>
        <w:spacing w:line="360" w:lineRule="auto"/>
        <w:jc w:val="both"/>
        <w:rPr>
          <w:rFonts w:ascii="Arial" w:hAnsi="Arial" w:cs="Arial"/>
          <w:color w:val="000000"/>
        </w:rPr>
      </w:pPr>
      <w:r w:rsidRPr="008A4032">
        <w:rPr>
          <w:rFonts w:ascii="Arial" w:eastAsia="Times New Roman" w:hAnsi="Arial" w:cs="Arial"/>
          <w:color w:val="000000"/>
        </w:rPr>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5F6CDD28" w14:textId="77777777" w:rsidR="003353E5" w:rsidRPr="008A4032" w:rsidRDefault="003353E5" w:rsidP="008A4032">
      <w:pPr>
        <w:numPr>
          <w:ilvl w:val="0"/>
          <w:numId w:val="21"/>
        </w:numPr>
        <w:autoSpaceDN/>
        <w:spacing w:line="360" w:lineRule="auto"/>
        <w:jc w:val="both"/>
        <w:rPr>
          <w:rFonts w:ascii="Arial" w:hAnsi="Arial" w:cs="Arial"/>
          <w:color w:val="000000"/>
        </w:rPr>
      </w:pPr>
      <w:r w:rsidRPr="008A4032">
        <w:rPr>
          <w:rFonts w:ascii="Arial" w:eastAsia="Times New Roman" w:hAnsi="Arial" w:cs="Arial"/>
          <w:color w:val="000000"/>
        </w:rPr>
        <w:t>prawo do wniesienia skargi do Prezesa Urzędu Ochrony Danych Osobowych w trybie i na zasadach opisanych na stronie Urzędu pod adresem: https://uodo.gov.pl/pl/83/155; </w:t>
      </w:r>
    </w:p>
    <w:p w14:paraId="6E6D202B" w14:textId="77777777" w:rsidR="003353E5" w:rsidRPr="008A4032" w:rsidRDefault="003353E5" w:rsidP="008A4032">
      <w:pPr>
        <w:numPr>
          <w:ilvl w:val="0"/>
          <w:numId w:val="20"/>
        </w:numPr>
        <w:autoSpaceDN/>
        <w:spacing w:line="360" w:lineRule="auto"/>
        <w:jc w:val="both"/>
        <w:rPr>
          <w:rFonts w:ascii="Arial" w:hAnsi="Arial" w:cs="Arial"/>
          <w:color w:val="000000"/>
        </w:rPr>
      </w:pPr>
      <w:r w:rsidRPr="008A4032">
        <w:rPr>
          <w:rFonts w:ascii="Arial" w:eastAsia="Times New Roman" w:hAnsi="Arial" w:cs="Arial"/>
          <w:color w:val="000000"/>
        </w:rPr>
        <w:t>Jednocześnie informujemy, że osobie, której dane dotyczą nie przysługuje:</w:t>
      </w:r>
    </w:p>
    <w:p w14:paraId="6B780D40" w14:textId="77777777" w:rsidR="003353E5" w:rsidRPr="008A4032" w:rsidRDefault="003353E5" w:rsidP="008A4032">
      <w:pPr>
        <w:numPr>
          <w:ilvl w:val="0"/>
          <w:numId w:val="22"/>
        </w:numPr>
        <w:autoSpaceDN/>
        <w:spacing w:line="360" w:lineRule="auto"/>
        <w:jc w:val="both"/>
        <w:rPr>
          <w:rFonts w:ascii="Arial" w:hAnsi="Arial" w:cs="Arial"/>
          <w:color w:val="000000"/>
        </w:rPr>
      </w:pPr>
      <w:r w:rsidRPr="008A4032">
        <w:rPr>
          <w:rFonts w:ascii="Arial" w:eastAsia="Times New Roman" w:hAnsi="Arial" w:cs="Arial"/>
          <w:color w:val="000000"/>
        </w:rPr>
        <w:t>prawo do usunięcia danych osobowych w związku z art. 17 ust. 3 lit. b), d) lub e) RODO;</w:t>
      </w:r>
    </w:p>
    <w:p w14:paraId="77A1455C" w14:textId="77777777" w:rsidR="003353E5" w:rsidRPr="008A4032" w:rsidRDefault="003353E5" w:rsidP="008A4032">
      <w:pPr>
        <w:numPr>
          <w:ilvl w:val="0"/>
          <w:numId w:val="22"/>
        </w:numPr>
        <w:autoSpaceDN/>
        <w:spacing w:line="360" w:lineRule="auto"/>
        <w:jc w:val="both"/>
        <w:rPr>
          <w:rFonts w:ascii="Arial" w:hAnsi="Arial" w:cs="Arial"/>
          <w:color w:val="000000"/>
        </w:rPr>
      </w:pPr>
      <w:r w:rsidRPr="008A4032">
        <w:rPr>
          <w:rFonts w:ascii="Arial" w:eastAsia="Times New Roman" w:hAnsi="Arial" w:cs="Arial"/>
          <w:color w:val="000000"/>
        </w:rPr>
        <w:t>prawo do przenoszenia danych osobowych, o którym mowa w art. 20 RODO;</w:t>
      </w:r>
    </w:p>
    <w:p w14:paraId="41869F73" w14:textId="7381D30F" w:rsidR="00702AEA" w:rsidRPr="008A4032" w:rsidRDefault="003353E5" w:rsidP="008A4032">
      <w:pPr>
        <w:numPr>
          <w:ilvl w:val="0"/>
          <w:numId w:val="22"/>
        </w:numPr>
        <w:autoSpaceDN/>
        <w:spacing w:line="360" w:lineRule="auto"/>
        <w:jc w:val="both"/>
        <w:rPr>
          <w:rFonts w:ascii="Arial" w:hAnsi="Arial" w:cs="Arial"/>
          <w:color w:val="000000"/>
        </w:rPr>
      </w:pPr>
      <w:r w:rsidRPr="008A4032">
        <w:rPr>
          <w:rFonts w:ascii="Arial" w:eastAsia="Times New Roman" w:hAnsi="Arial" w:cs="Arial"/>
          <w:color w:val="000000"/>
        </w:rPr>
        <w:t>prawo sprzeciwu, wobec przetwarzania danych osobowych, o którym mowa w na art. 21 RODO, gdyż podstawą prawną przetwarzania danych osobowych jest art. 6 ust. 1 lit. b) i c) RODO;</w:t>
      </w:r>
    </w:p>
    <w:tbl>
      <w:tblPr>
        <w:tblW w:w="9630" w:type="dxa"/>
        <w:tblCellSpacing w:w="0" w:type="dxa"/>
        <w:tblCellMar>
          <w:top w:w="105" w:type="dxa"/>
          <w:left w:w="105" w:type="dxa"/>
          <w:bottom w:w="105" w:type="dxa"/>
          <w:right w:w="105" w:type="dxa"/>
        </w:tblCellMar>
        <w:tblLook w:val="04A0" w:firstRow="1" w:lastRow="0" w:firstColumn="1" w:lastColumn="0" w:noHBand="0" w:noVBand="1"/>
      </w:tblPr>
      <w:tblGrid>
        <w:gridCol w:w="9630"/>
      </w:tblGrid>
      <w:tr w:rsidR="00702AEA" w:rsidRPr="008A4032" w14:paraId="49C06417" w14:textId="77777777" w:rsidTr="00702AEA">
        <w:trPr>
          <w:tblCellSpacing w:w="0" w:type="dxa"/>
        </w:trPr>
        <w:tc>
          <w:tcPr>
            <w:tcW w:w="9390" w:type="dxa"/>
            <w:tcBorders>
              <w:top w:val="single" w:sz="6"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hideMark/>
          </w:tcPr>
          <w:p w14:paraId="6012BBED" w14:textId="05EC4A78" w:rsidR="00702AEA" w:rsidRPr="008A4032" w:rsidRDefault="00702AEA" w:rsidP="008A4032">
            <w:pPr>
              <w:spacing w:line="360" w:lineRule="auto"/>
              <w:jc w:val="center"/>
              <w:rPr>
                <w:rFonts w:ascii="Arial" w:hAnsi="Arial" w:cs="Arial"/>
              </w:rPr>
            </w:pPr>
            <w:r w:rsidRPr="008A4032">
              <w:rPr>
                <w:rFonts w:ascii="Arial" w:hAnsi="Arial" w:cs="Arial"/>
                <w:b/>
                <w:bCs/>
                <w:color w:val="000000"/>
              </w:rPr>
              <w:t>2</w:t>
            </w:r>
            <w:r w:rsidR="00193499">
              <w:rPr>
                <w:rFonts w:ascii="Arial" w:hAnsi="Arial" w:cs="Arial"/>
                <w:b/>
                <w:bCs/>
                <w:color w:val="000000"/>
              </w:rPr>
              <w:t>1</w:t>
            </w:r>
            <w:r w:rsidRPr="008A4032">
              <w:rPr>
                <w:rFonts w:ascii="Arial" w:hAnsi="Arial" w:cs="Arial"/>
                <w:b/>
                <w:bCs/>
                <w:color w:val="000000"/>
              </w:rPr>
              <w:t>. Środki ochrony prawnej.</w:t>
            </w:r>
            <w:r w:rsidR="00FF7AF2" w:rsidRPr="008A4032">
              <w:rPr>
                <w:rFonts w:ascii="Arial" w:hAnsi="Arial" w:cs="Arial"/>
              </w:rPr>
              <w:br/>
            </w:r>
          </w:p>
        </w:tc>
      </w:tr>
    </w:tbl>
    <w:p w14:paraId="74CC9CE5" w14:textId="77777777" w:rsidR="00702AEA" w:rsidRPr="008A4032" w:rsidRDefault="00702AEA" w:rsidP="008A4032">
      <w:pPr>
        <w:pStyle w:val="NormalnyWeb"/>
        <w:spacing w:before="0" w:after="0" w:line="360" w:lineRule="auto"/>
        <w:rPr>
          <w:rFonts w:ascii="Arial" w:hAnsi="Arial" w:cs="Arial"/>
        </w:rPr>
      </w:pPr>
    </w:p>
    <w:p w14:paraId="68ABF586" w14:textId="77777777" w:rsidR="00702AEA" w:rsidRPr="008A4032" w:rsidRDefault="00702AEA" w:rsidP="008A4032">
      <w:pPr>
        <w:pStyle w:val="NormalnyWeb"/>
        <w:spacing w:before="0" w:after="0" w:line="360" w:lineRule="auto"/>
        <w:rPr>
          <w:rFonts w:ascii="Arial" w:hAnsi="Arial" w:cs="Arial"/>
        </w:rPr>
      </w:pPr>
      <w:r w:rsidRPr="008A4032">
        <w:rPr>
          <w:rFonts w:ascii="Arial" w:hAnsi="Arial" w:cs="Arial"/>
          <w:color w:val="000000"/>
        </w:rPr>
        <w:t xml:space="preserve">Wykonawcy w toku postępowania o udzielenie zamówienia przysługują środki ochrony prawnej określone w Dziale IX </w:t>
      </w:r>
      <w:proofErr w:type="spellStart"/>
      <w:r w:rsidRPr="008A4032">
        <w:rPr>
          <w:rFonts w:ascii="Arial" w:hAnsi="Arial" w:cs="Arial"/>
          <w:color w:val="000000"/>
        </w:rPr>
        <w:t>u.p.z.p</w:t>
      </w:r>
      <w:proofErr w:type="spellEnd"/>
      <w:r w:rsidRPr="008A4032">
        <w:rPr>
          <w:rFonts w:ascii="Arial" w:hAnsi="Arial" w:cs="Arial"/>
          <w:color w:val="000000"/>
        </w:rPr>
        <w:t>.</w:t>
      </w:r>
    </w:p>
    <w:p w14:paraId="27F70B18" w14:textId="77777777" w:rsidR="00702AEA" w:rsidRPr="008A4032" w:rsidRDefault="00702AEA" w:rsidP="008A4032">
      <w:pPr>
        <w:pStyle w:val="NormalnyWeb"/>
        <w:spacing w:before="0" w:after="0" w:line="360" w:lineRule="auto"/>
        <w:rPr>
          <w:rFonts w:ascii="Arial" w:hAnsi="Arial" w:cs="Arial"/>
        </w:rPr>
      </w:pPr>
      <w:r w:rsidRPr="008A4032">
        <w:rPr>
          <w:rFonts w:ascii="Arial" w:hAnsi="Arial" w:cs="Arial"/>
          <w:color w:val="000000"/>
        </w:rPr>
        <w:lastRenderedPageBreak/>
        <w:t xml:space="preserve">Środki ochrony prawnej określone w Dziale IX </w:t>
      </w:r>
      <w:proofErr w:type="spellStart"/>
      <w:r w:rsidRPr="008A4032">
        <w:rPr>
          <w:rFonts w:ascii="Arial" w:hAnsi="Arial" w:cs="Arial"/>
          <w:color w:val="000000"/>
        </w:rPr>
        <w:t>u.p.z.p</w:t>
      </w:r>
      <w:proofErr w:type="spellEnd"/>
      <w:r w:rsidRPr="008A4032">
        <w:rPr>
          <w:rFonts w:ascii="Arial" w:hAnsi="Arial" w:cs="Arial"/>
          <w:color w:val="000000"/>
        </w:rPr>
        <w:t>. przysługują wykonawcy, uczestnikowi konkursu oraz innemu podmiotowi, jeżeli ma lub miał interes w uzyskaniu zamówienia lub nagrody w konkursie oraz poniósł lub może ponieść szkodę w wyniku naruszenia przez zamawiającego przepisów ustawy.</w:t>
      </w:r>
    </w:p>
    <w:p w14:paraId="4B716365" w14:textId="77777777" w:rsidR="00702AEA" w:rsidRPr="008A4032" w:rsidRDefault="00702AEA" w:rsidP="008A4032">
      <w:pPr>
        <w:pStyle w:val="NormalnyWeb"/>
        <w:spacing w:before="0" w:after="0" w:line="360" w:lineRule="auto"/>
        <w:rPr>
          <w:rFonts w:ascii="Arial" w:hAnsi="Arial" w:cs="Arial"/>
        </w:rPr>
      </w:pPr>
      <w:r w:rsidRPr="008A4032">
        <w:rPr>
          <w:rFonts w:ascii="Arial" w:hAnsi="Arial" w:cs="Arial"/>
          <w:color w:val="000000"/>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8A4032">
        <w:rPr>
          <w:rFonts w:ascii="Arial" w:hAnsi="Arial" w:cs="Arial"/>
          <w:color w:val="000000"/>
        </w:rPr>
        <w:t>u.p.z.p</w:t>
      </w:r>
      <w:proofErr w:type="spellEnd"/>
      <w:r w:rsidRPr="008A4032">
        <w:rPr>
          <w:rFonts w:ascii="Arial" w:hAnsi="Arial" w:cs="Arial"/>
          <w:color w:val="000000"/>
        </w:rPr>
        <w:t xml:space="preserve">. oraz Rzecznikowi Małych i Średnich Przedsiębiorców. </w:t>
      </w:r>
    </w:p>
    <w:p w14:paraId="57FF0510" w14:textId="77777777" w:rsidR="00702AEA" w:rsidRPr="008A4032" w:rsidRDefault="00702AEA" w:rsidP="008A4032">
      <w:pPr>
        <w:pStyle w:val="NormalnyWeb"/>
        <w:spacing w:before="0" w:after="0" w:line="360" w:lineRule="auto"/>
        <w:rPr>
          <w:rFonts w:ascii="Arial" w:hAnsi="Arial" w:cs="Arial"/>
        </w:rPr>
      </w:pPr>
    </w:p>
    <w:p w14:paraId="753F8180" w14:textId="3B2E5F83" w:rsidR="00DA304E" w:rsidRPr="008A4032" w:rsidRDefault="00DA304E" w:rsidP="008A4032">
      <w:pPr>
        <w:pStyle w:val="NormalnyWeb"/>
        <w:spacing w:before="0" w:after="0" w:line="360" w:lineRule="auto"/>
        <w:rPr>
          <w:rFonts w:ascii="Arial" w:hAnsi="Arial" w:cs="Arial"/>
        </w:rPr>
      </w:pPr>
      <w:r w:rsidRPr="008A4032">
        <w:rPr>
          <w:rFonts w:ascii="Arial" w:hAnsi="Arial" w:cs="Arial"/>
        </w:rPr>
        <w:t xml:space="preserve">Postępowanie odwoławcze jest prowadzone w języku polskim. </w:t>
      </w:r>
    </w:p>
    <w:p w14:paraId="5BE5BD12" w14:textId="257078E1" w:rsidR="00DA304E" w:rsidRPr="008A4032" w:rsidRDefault="00DA304E" w:rsidP="008A4032">
      <w:pPr>
        <w:pStyle w:val="NormalnyWeb"/>
        <w:spacing w:before="0" w:after="0" w:line="360" w:lineRule="auto"/>
        <w:rPr>
          <w:rFonts w:ascii="Arial" w:hAnsi="Arial" w:cs="Arial"/>
        </w:rPr>
      </w:pPr>
      <w:r w:rsidRPr="008A4032">
        <w:rPr>
          <w:rFonts w:ascii="Arial" w:hAnsi="Arial" w:cs="Arial"/>
        </w:rPr>
        <w:t xml:space="preserve">Odwołanie wnosi się do Prezesa Izby. </w:t>
      </w:r>
    </w:p>
    <w:p w14:paraId="5646D4CE" w14:textId="77777777" w:rsidR="00DA304E" w:rsidRPr="008A4032" w:rsidRDefault="00DA304E" w:rsidP="008A4032">
      <w:pPr>
        <w:pStyle w:val="NormalnyWeb"/>
        <w:spacing w:before="0" w:after="0" w:line="360" w:lineRule="auto"/>
        <w:rPr>
          <w:rFonts w:ascii="Arial" w:hAnsi="Arial" w:cs="Arial"/>
          <w:color w:val="000000"/>
        </w:rPr>
      </w:pPr>
    </w:p>
    <w:p w14:paraId="6D721BD0" w14:textId="66DA0D8D" w:rsidR="00702AEA" w:rsidRPr="008A4032" w:rsidRDefault="00702AEA" w:rsidP="008A4032">
      <w:pPr>
        <w:pStyle w:val="NormalnyWeb"/>
        <w:spacing w:before="0" w:after="0" w:line="360" w:lineRule="auto"/>
        <w:rPr>
          <w:rFonts w:ascii="Arial" w:hAnsi="Arial" w:cs="Arial"/>
        </w:rPr>
      </w:pPr>
      <w:r w:rsidRPr="008A4032">
        <w:rPr>
          <w:rFonts w:ascii="Arial" w:hAnsi="Arial" w:cs="Arial"/>
          <w:color w:val="000000"/>
        </w:rPr>
        <w:t>Odwołanie wobec treści ogłoszenia wszczynającego postępowanie o udzielenie zamówienia lub wobec treści dokumentów zamówienia wnosi się w terminie:</w:t>
      </w:r>
    </w:p>
    <w:p w14:paraId="4DA1F512" w14:textId="77777777" w:rsidR="00702AEA" w:rsidRPr="008A4032" w:rsidRDefault="00702AEA" w:rsidP="008A4032">
      <w:pPr>
        <w:pStyle w:val="NormalnyWeb"/>
        <w:spacing w:before="0" w:after="0" w:line="360" w:lineRule="auto"/>
        <w:rPr>
          <w:rFonts w:ascii="Arial" w:hAnsi="Arial" w:cs="Arial"/>
        </w:rPr>
      </w:pPr>
      <w:r w:rsidRPr="008A4032">
        <w:rPr>
          <w:rFonts w:ascii="Arial" w:hAnsi="Arial" w:cs="Arial"/>
          <w:color w:val="000000"/>
        </w:rPr>
        <w:t>a) 5 dni od dnia zamieszczenia ogłoszenia w Biuletynie Zamówień Publicznych lub dokumentów zamówienia na stronie internetowej,</w:t>
      </w:r>
    </w:p>
    <w:p w14:paraId="59438CC7" w14:textId="77777777" w:rsidR="00702AEA" w:rsidRPr="008A4032" w:rsidRDefault="00702AEA" w:rsidP="008A4032">
      <w:pPr>
        <w:pStyle w:val="NormalnyWeb"/>
        <w:spacing w:before="0" w:after="0" w:line="360" w:lineRule="auto"/>
        <w:rPr>
          <w:rFonts w:ascii="Arial" w:hAnsi="Arial" w:cs="Arial"/>
        </w:rPr>
      </w:pPr>
    </w:p>
    <w:p w14:paraId="0F7C94F3" w14:textId="77777777" w:rsidR="00702AEA" w:rsidRPr="008A4032" w:rsidRDefault="00702AEA" w:rsidP="008A4032">
      <w:pPr>
        <w:pStyle w:val="NormalnyWeb"/>
        <w:spacing w:before="0" w:after="0" w:line="360" w:lineRule="auto"/>
        <w:rPr>
          <w:rFonts w:ascii="Arial" w:hAnsi="Arial" w:cs="Arial"/>
        </w:rPr>
      </w:pPr>
      <w:r w:rsidRPr="008A4032">
        <w:rPr>
          <w:rFonts w:ascii="Arial" w:hAnsi="Arial" w:cs="Arial"/>
          <w:color w:val="000000"/>
        </w:rPr>
        <w:t>Odwołanie wnosi się:</w:t>
      </w:r>
    </w:p>
    <w:p w14:paraId="396ADBE9" w14:textId="77777777" w:rsidR="00702AEA" w:rsidRPr="008A4032" w:rsidRDefault="00702AEA" w:rsidP="008A4032">
      <w:pPr>
        <w:pStyle w:val="NormalnyWeb"/>
        <w:spacing w:before="0" w:after="0" w:line="360" w:lineRule="auto"/>
        <w:rPr>
          <w:rFonts w:ascii="Arial" w:hAnsi="Arial" w:cs="Arial"/>
        </w:rPr>
      </w:pPr>
      <w:r w:rsidRPr="008A4032">
        <w:rPr>
          <w:rFonts w:ascii="Arial" w:hAnsi="Arial" w:cs="Arial"/>
          <w:color w:val="000000"/>
        </w:rPr>
        <w:t>a) 5 dni od dnia przekazania informacji o czynności zamawiającego stanowiącej podstawę jego wniesienia, jeżeli informacja została przekazana przy użyciu środków komunikacji elektronicznej,</w:t>
      </w:r>
    </w:p>
    <w:p w14:paraId="538344DF" w14:textId="77777777" w:rsidR="00702AEA" w:rsidRPr="008A4032" w:rsidRDefault="00702AEA" w:rsidP="008A4032">
      <w:pPr>
        <w:pStyle w:val="NormalnyWeb"/>
        <w:spacing w:before="0" w:after="0" w:line="360" w:lineRule="auto"/>
        <w:rPr>
          <w:rFonts w:ascii="Arial" w:hAnsi="Arial" w:cs="Arial"/>
        </w:rPr>
      </w:pPr>
      <w:r w:rsidRPr="008A4032">
        <w:rPr>
          <w:rFonts w:ascii="Arial" w:hAnsi="Arial" w:cs="Arial"/>
          <w:color w:val="000000"/>
        </w:rPr>
        <w:t>b) 10 dni od dnia przekazania informacji o czynności zamawiającego stanowiącej podstawę jego wniesienia, jeżeli informacja została przekazana w sposób inny niż określony w lit. a.</w:t>
      </w:r>
    </w:p>
    <w:p w14:paraId="6DF606EF" w14:textId="77777777" w:rsidR="00702AEA" w:rsidRPr="008A4032" w:rsidRDefault="00702AEA" w:rsidP="008A4032">
      <w:pPr>
        <w:pStyle w:val="NormalnyWeb"/>
        <w:spacing w:before="0" w:after="0" w:line="360" w:lineRule="auto"/>
        <w:rPr>
          <w:rFonts w:ascii="Arial" w:hAnsi="Arial" w:cs="Arial"/>
        </w:rPr>
      </w:pPr>
      <w:r w:rsidRPr="008A4032">
        <w:rPr>
          <w:rFonts w:ascii="Arial" w:hAnsi="Arial" w:cs="Arial"/>
          <w:color w:val="000000"/>
        </w:rPr>
        <w:t>Odwołanie w przypadkach innych niż określone powyżej wnosi się w terminie:</w:t>
      </w:r>
    </w:p>
    <w:p w14:paraId="1274FC8F" w14:textId="77777777" w:rsidR="00702AEA" w:rsidRPr="008A4032" w:rsidRDefault="00702AEA" w:rsidP="008A4032">
      <w:pPr>
        <w:pStyle w:val="NormalnyWeb"/>
        <w:spacing w:before="0" w:after="0" w:line="360" w:lineRule="auto"/>
        <w:rPr>
          <w:rFonts w:ascii="Arial" w:hAnsi="Arial" w:cs="Arial"/>
          <w:color w:val="000000"/>
        </w:rPr>
      </w:pPr>
      <w:r w:rsidRPr="008A4032">
        <w:rPr>
          <w:rFonts w:ascii="Arial" w:hAnsi="Arial" w:cs="Arial"/>
          <w:color w:val="000000"/>
        </w:rPr>
        <w:t>b) 5 dni od dnia, w którym powzięto lub przy zachowaniu należytej staranności można było powziąć wiadomość o okolicznościach stanowiących podstawę jego wniesienia.</w:t>
      </w:r>
    </w:p>
    <w:p w14:paraId="633BD71C" w14:textId="77777777" w:rsidR="0009785B" w:rsidRPr="008A4032" w:rsidRDefault="0009785B" w:rsidP="008A4032">
      <w:pPr>
        <w:pStyle w:val="NormalnyWeb"/>
        <w:spacing w:before="0" w:after="0" w:line="360" w:lineRule="auto"/>
        <w:rPr>
          <w:rFonts w:ascii="Arial" w:hAnsi="Arial" w:cs="Arial"/>
          <w:color w:val="000000"/>
        </w:rPr>
      </w:pPr>
    </w:p>
    <w:p w14:paraId="10827ED4" w14:textId="77777777" w:rsidR="0009785B" w:rsidRPr="008A4032" w:rsidRDefault="0009785B" w:rsidP="008A4032">
      <w:pPr>
        <w:pStyle w:val="NormalnyWeb"/>
        <w:spacing w:before="0" w:after="0" w:line="360" w:lineRule="auto"/>
        <w:rPr>
          <w:rFonts w:ascii="Arial" w:hAnsi="Arial" w:cs="Arial"/>
        </w:rPr>
      </w:pPr>
      <w:r w:rsidRPr="008A4032">
        <w:rPr>
          <w:rFonts w:ascii="Arial" w:hAnsi="Arial" w:cs="Arial"/>
          <w:color w:val="000000"/>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79483B31" w14:textId="233271EB" w:rsidR="0009785B" w:rsidRPr="008A4032" w:rsidRDefault="0009785B" w:rsidP="008A4032">
      <w:pPr>
        <w:pStyle w:val="NormalnyWeb"/>
        <w:spacing w:before="0" w:after="0" w:line="360" w:lineRule="auto"/>
        <w:rPr>
          <w:rFonts w:ascii="Arial" w:hAnsi="Arial" w:cs="Arial"/>
        </w:rPr>
      </w:pPr>
      <w:r w:rsidRPr="008A4032">
        <w:rPr>
          <w:rFonts w:ascii="Arial" w:hAnsi="Arial" w:cs="Arial"/>
          <w:color w:val="000000"/>
        </w:rPr>
        <w:lastRenderedPageBreak/>
        <w:t xml:space="preserve">a) </w:t>
      </w:r>
      <w:r w:rsidR="00426525" w:rsidRPr="008A4032">
        <w:rPr>
          <w:rFonts w:ascii="Arial" w:hAnsi="Arial" w:cs="Arial"/>
          <w:color w:val="000000"/>
        </w:rPr>
        <w:t>15</w:t>
      </w:r>
      <w:r w:rsidRPr="008A4032">
        <w:rPr>
          <w:rFonts w:ascii="Arial" w:hAnsi="Arial" w:cs="Arial"/>
          <w:color w:val="000000"/>
        </w:rPr>
        <w:t xml:space="preserve"> dni od dnia </w:t>
      </w:r>
      <w:r w:rsidR="00426525" w:rsidRPr="008A4032">
        <w:rPr>
          <w:rFonts w:ascii="Arial" w:hAnsi="Arial" w:cs="Arial"/>
          <w:color w:val="000000"/>
        </w:rPr>
        <w:t>zamieszczenia w Biuletynie Zamówień Publicznych</w:t>
      </w:r>
      <w:r w:rsidRPr="008A4032">
        <w:rPr>
          <w:rFonts w:ascii="Arial" w:hAnsi="Arial" w:cs="Arial"/>
          <w:color w:val="000000"/>
        </w:rPr>
        <w:t xml:space="preserve"> ogłoszenia o </w:t>
      </w:r>
      <w:r w:rsidR="00426525" w:rsidRPr="008A4032">
        <w:rPr>
          <w:rFonts w:ascii="Arial" w:hAnsi="Arial" w:cs="Arial"/>
          <w:color w:val="000000"/>
        </w:rPr>
        <w:t>wyniku postępowania</w:t>
      </w:r>
      <w:r w:rsidRPr="008A4032">
        <w:rPr>
          <w:rFonts w:ascii="Arial" w:hAnsi="Arial" w:cs="Arial"/>
          <w:color w:val="000000"/>
        </w:rPr>
        <w:t>,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14:paraId="6313BF22" w14:textId="26562BFF" w:rsidR="0009785B" w:rsidRPr="008A4032" w:rsidRDefault="0009785B" w:rsidP="008A4032">
      <w:pPr>
        <w:pStyle w:val="NormalnyWeb"/>
        <w:spacing w:before="0" w:after="0" w:line="360" w:lineRule="auto"/>
        <w:rPr>
          <w:rFonts w:ascii="Arial" w:hAnsi="Arial" w:cs="Arial"/>
        </w:rPr>
      </w:pPr>
      <w:r w:rsidRPr="008A4032">
        <w:rPr>
          <w:rFonts w:ascii="Arial" w:hAnsi="Arial" w:cs="Arial"/>
          <w:color w:val="000000"/>
        </w:rPr>
        <w:t xml:space="preserve">b) </w:t>
      </w:r>
      <w:r w:rsidR="00426525" w:rsidRPr="008A4032">
        <w:rPr>
          <w:rFonts w:ascii="Arial" w:hAnsi="Arial" w:cs="Arial"/>
          <w:color w:val="000000"/>
        </w:rPr>
        <w:t>miesiąca</w:t>
      </w:r>
      <w:r w:rsidRPr="008A4032">
        <w:rPr>
          <w:rFonts w:ascii="Arial" w:hAnsi="Arial" w:cs="Arial"/>
          <w:color w:val="000000"/>
        </w:rPr>
        <w:t xml:space="preserve"> od dnia zawarcia umowy, jeżeli zamawiający:</w:t>
      </w:r>
    </w:p>
    <w:p w14:paraId="079870C5" w14:textId="2D636246" w:rsidR="0009785B" w:rsidRPr="008A4032" w:rsidRDefault="0009785B" w:rsidP="008A4032">
      <w:pPr>
        <w:pStyle w:val="NormalnyWeb"/>
        <w:spacing w:before="0" w:after="0" w:line="360" w:lineRule="auto"/>
        <w:rPr>
          <w:rFonts w:ascii="Arial" w:hAnsi="Arial" w:cs="Arial"/>
        </w:rPr>
      </w:pPr>
      <w:r w:rsidRPr="008A4032">
        <w:rPr>
          <w:rFonts w:ascii="Arial" w:hAnsi="Arial" w:cs="Arial"/>
          <w:color w:val="000000"/>
        </w:rPr>
        <w:t xml:space="preserve">- nie </w:t>
      </w:r>
      <w:r w:rsidR="00426525" w:rsidRPr="008A4032">
        <w:rPr>
          <w:rFonts w:ascii="Arial" w:hAnsi="Arial" w:cs="Arial"/>
          <w:color w:val="000000"/>
        </w:rPr>
        <w:t>zamieścił w Biuletynie Zamówień Publicznych</w:t>
      </w:r>
      <w:r w:rsidRPr="008A4032">
        <w:rPr>
          <w:rFonts w:ascii="Arial" w:hAnsi="Arial" w:cs="Arial"/>
          <w:color w:val="000000"/>
        </w:rPr>
        <w:t xml:space="preserve"> ogłoszenia o </w:t>
      </w:r>
      <w:r w:rsidR="00426525" w:rsidRPr="008A4032">
        <w:rPr>
          <w:rFonts w:ascii="Arial" w:hAnsi="Arial" w:cs="Arial"/>
          <w:color w:val="000000"/>
        </w:rPr>
        <w:t>wyniku postępowania albo</w:t>
      </w:r>
    </w:p>
    <w:p w14:paraId="7E2ADAE1" w14:textId="79DFAAB5" w:rsidR="0009785B" w:rsidRPr="008A4032" w:rsidRDefault="0009785B" w:rsidP="008A4032">
      <w:pPr>
        <w:pStyle w:val="NormalnyWeb"/>
        <w:spacing w:before="0" w:after="0" w:line="360" w:lineRule="auto"/>
        <w:rPr>
          <w:rFonts w:ascii="Arial" w:hAnsi="Arial" w:cs="Arial"/>
        </w:rPr>
      </w:pPr>
      <w:r w:rsidRPr="008A4032">
        <w:rPr>
          <w:rFonts w:ascii="Arial" w:hAnsi="Arial" w:cs="Arial"/>
          <w:color w:val="000000"/>
        </w:rPr>
        <w:t xml:space="preserve">- </w:t>
      </w:r>
      <w:r w:rsidR="00426525" w:rsidRPr="008A4032">
        <w:rPr>
          <w:rFonts w:ascii="Arial" w:hAnsi="Arial" w:cs="Arial"/>
          <w:color w:val="000000"/>
        </w:rPr>
        <w:t>zamieścił w Biuletynie Zamówień Publicznych ogłoszenie o wyniku postępowania</w:t>
      </w:r>
      <w:r w:rsidRPr="008A4032">
        <w:rPr>
          <w:rFonts w:ascii="Arial" w:hAnsi="Arial" w:cs="Arial"/>
          <w:color w:val="000000"/>
        </w:rPr>
        <w:t>, które nie zawiera uzasadnienia udzielenia zamówienia w trybie negocjacji bez ogłoszenia albo zamówienia z wolnej ręki</w:t>
      </w:r>
      <w:r w:rsidR="00426525" w:rsidRPr="008A4032">
        <w:rPr>
          <w:rFonts w:ascii="Arial" w:hAnsi="Arial" w:cs="Arial"/>
          <w:color w:val="000000"/>
        </w:rPr>
        <w:t>.</w:t>
      </w:r>
    </w:p>
    <w:p w14:paraId="2D09A5A2" w14:textId="77777777" w:rsidR="00702AEA" w:rsidRPr="008A4032" w:rsidRDefault="00702AEA" w:rsidP="008A4032">
      <w:pPr>
        <w:pStyle w:val="NormalnyWeb"/>
        <w:spacing w:before="0" w:after="0" w:line="360" w:lineRule="auto"/>
        <w:rPr>
          <w:rFonts w:ascii="Arial" w:hAnsi="Arial" w:cs="Arial"/>
        </w:rPr>
      </w:pPr>
    </w:p>
    <w:tbl>
      <w:tblPr>
        <w:tblW w:w="9630" w:type="dxa"/>
        <w:tblCellSpacing w:w="0" w:type="dxa"/>
        <w:tblCellMar>
          <w:top w:w="105" w:type="dxa"/>
          <w:left w:w="105" w:type="dxa"/>
          <w:bottom w:w="105" w:type="dxa"/>
          <w:right w:w="105" w:type="dxa"/>
        </w:tblCellMar>
        <w:tblLook w:val="04A0" w:firstRow="1" w:lastRow="0" w:firstColumn="1" w:lastColumn="0" w:noHBand="0" w:noVBand="1"/>
      </w:tblPr>
      <w:tblGrid>
        <w:gridCol w:w="9630"/>
      </w:tblGrid>
      <w:tr w:rsidR="00702AEA" w:rsidRPr="008A4032" w14:paraId="102F2BD5" w14:textId="77777777" w:rsidTr="00702AEA">
        <w:trPr>
          <w:tblCellSpacing w:w="0" w:type="dxa"/>
        </w:trPr>
        <w:tc>
          <w:tcPr>
            <w:tcW w:w="9390" w:type="dxa"/>
            <w:tcBorders>
              <w:top w:val="single" w:sz="6"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hideMark/>
          </w:tcPr>
          <w:p w14:paraId="66240DB8" w14:textId="4FC4EED3" w:rsidR="00702AEA" w:rsidRPr="008A4032" w:rsidRDefault="00702AEA" w:rsidP="008A4032">
            <w:pPr>
              <w:spacing w:line="360" w:lineRule="auto"/>
              <w:jc w:val="center"/>
              <w:rPr>
                <w:rFonts w:ascii="Arial" w:hAnsi="Arial" w:cs="Arial"/>
              </w:rPr>
            </w:pPr>
            <w:r w:rsidRPr="008A4032">
              <w:rPr>
                <w:rFonts w:ascii="Arial" w:hAnsi="Arial" w:cs="Arial"/>
                <w:b/>
                <w:bCs/>
                <w:color w:val="000000"/>
              </w:rPr>
              <w:t>2</w:t>
            </w:r>
            <w:r w:rsidR="00193499">
              <w:rPr>
                <w:rFonts w:ascii="Arial" w:hAnsi="Arial" w:cs="Arial"/>
                <w:b/>
                <w:bCs/>
                <w:color w:val="000000"/>
              </w:rPr>
              <w:t>2</w:t>
            </w:r>
            <w:r w:rsidRPr="008A4032">
              <w:rPr>
                <w:rFonts w:ascii="Arial" w:hAnsi="Arial" w:cs="Arial"/>
                <w:b/>
                <w:bCs/>
                <w:color w:val="000000"/>
              </w:rPr>
              <w:t>. Załączniki.</w:t>
            </w:r>
          </w:p>
        </w:tc>
      </w:tr>
    </w:tbl>
    <w:p w14:paraId="7CB131A3" w14:textId="77777777" w:rsidR="00702AEA" w:rsidRPr="008A4032" w:rsidRDefault="00702AEA" w:rsidP="008A4032">
      <w:pPr>
        <w:pStyle w:val="NormalnyWeb"/>
        <w:spacing w:before="0" w:after="0" w:line="360" w:lineRule="auto"/>
        <w:rPr>
          <w:rFonts w:ascii="Arial" w:hAnsi="Arial" w:cs="Arial"/>
        </w:rPr>
      </w:pPr>
    </w:p>
    <w:p w14:paraId="34CA4150" w14:textId="77777777" w:rsidR="00702AEA" w:rsidRPr="008A4032" w:rsidRDefault="00702AEA" w:rsidP="008A4032">
      <w:pPr>
        <w:pStyle w:val="NormalnyWeb"/>
        <w:spacing w:before="0" w:after="0" w:line="360" w:lineRule="auto"/>
        <w:rPr>
          <w:rFonts w:ascii="Arial" w:hAnsi="Arial" w:cs="Arial"/>
        </w:rPr>
      </w:pPr>
      <w:r w:rsidRPr="008A4032">
        <w:rPr>
          <w:rFonts w:ascii="Arial" w:hAnsi="Arial" w:cs="Arial"/>
          <w:color w:val="000000"/>
        </w:rPr>
        <w:t xml:space="preserve">Załącznik nr 1 Wzór Formularza Oferty </w:t>
      </w:r>
    </w:p>
    <w:p w14:paraId="4E3860B8" w14:textId="48B7182B" w:rsidR="00702AEA" w:rsidRPr="008A4032" w:rsidRDefault="00702AEA" w:rsidP="008A4032">
      <w:pPr>
        <w:pStyle w:val="NormalnyWeb"/>
        <w:spacing w:before="0" w:after="0" w:line="360" w:lineRule="auto"/>
        <w:rPr>
          <w:rFonts w:ascii="Arial" w:hAnsi="Arial" w:cs="Arial"/>
          <w:color w:val="000000" w:themeColor="text1"/>
        </w:rPr>
      </w:pPr>
      <w:r w:rsidRPr="008A4032">
        <w:rPr>
          <w:rFonts w:ascii="Arial" w:hAnsi="Arial" w:cs="Arial"/>
          <w:color w:val="000000" w:themeColor="text1"/>
        </w:rPr>
        <w:t>Załącznik nr 2 Oświadczenie o niepodleganiu wykluczeniu</w:t>
      </w:r>
    </w:p>
    <w:p w14:paraId="774F0D43" w14:textId="77777777" w:rsidR="00C82330" w:rsidRPr="008A4032" w:rsidRDefault="00C82330" w:rsidP="008A4032">
      <w:pPr>
        <w:pStyle w:val="NormalnyWeb"/>
        <w:spacing w:before="0" w:after="0" w:line="360" w:lineRule="auto"/>
        <w:rPr>
          <w:rFonts w:ascii="Arial" w:hAnsi="Arial" w:cs="Arial"/>
          <w:color w:val="000000" w:themeColor="text1"/>
        </w:rPr>
      </w:pPr>
    </w:p>
    <w:p w14:paraId="63E357B2" w14:textId="77777777" w:rsidR="00702AEA" w:rsidRPr="008A4032" w:rsidRDefault="00702AEA" w:rsidP="008A4032">
      <w:pPr>
        <w:pStyle w:val="NormalnyWeb"/>
        <w:spacing w:before="0" w:after="0" w:line="360" w:lineRule="auto"/>
        <w:rPr>
          <w:rFonts w:ascii="Arial" w:hAnsi="Arial" w:cs="Arial"/>
        </w:rPr>
      </w:pPr>
    </w:p>
    <w:p w14:paraId="23A8343D" w14:textId="77777777" w:rsidR="00702AEA" w:rsidRPr="008A4032" w:rsidRDefault="00702AEA" w:rsidP="008A4032">
      <w:pPr>
        <w:pStyle w:val="NormalnyWeb"/>
        <w:spacing w:before="0" w:after="0" w:line="360" w:lineRule="auto"/>
        <w:rPr>
          <w:rFonts w:ascii="Arial" w:hAnsi="Arial" w:cs="Arial"/>
        </w:rPr>
      </w:pPr>
    </w:p>
    <w:p w14:paraId="06E8C335" w14:textId="77777777" w:rsidR="00702AEA" w:rsidRPr="008A4032" w:rsidRDefault="00702AEA" w:rsidP="008A4032">
      <w:pPr>
        <w:pStyle w:val="NormalnyWeb"/>
        <w:spacing w:before="0" w:after="0" w:line="360" w:lineRule="auto"/>
        <w:rPr>
          <w:rFonts w:ascii="Arial" w:hAnsi="Arial" w:cs="Arial"/>
        </w:rPr>
      </w:pPr>
    </w:p>
    <w:p w14:paraId="39EBDD1F" w14:textId="77777777" w:rsidR="004E07BB" w:rsidRPr="008A4032" w:rsidRDefault="004E07BB" w:rsidP="008A4032">
      <w:pPr>
        <w:pStyle w:val="NormalnyWeb"/>
        <w:spacing w:before="0" w:after="0" w:line="360" w:lineRule="auto"/>
        <w:rPr>
          <w:rFonts w:ascii="Arial" w:hAnsi="Arial" w:cs="Arial"/>
        </w:rPr>
      </w:pPr>
    </w:p>
    <w:p w14:paraId="068E76EB" w14:textId="77777777" w:rsidR="004E07BB" w:rsidRPr="008A4032" w:rsidRDefault="004E07BB" w:rsidP="008A4032">
      <w:pPr>
        <w:pStyle w:val="NormalnyWeb"/>
        <w:spacing w:before="0" w:after="0" w:line="360" w:lineRule="auto"/>
        <w:rPr>
          <w:rFonts w:ascii="Arial" w:hAnsi="Arial" w:cs="Arial"/>
        </w:rPr>
      </w:pPr>
    </w:p>
    <w:p w14:paraId="73DFCECC" w14:textId="77777777" w:rsidR="004E07BB" w:rsidRPr="008A4032" w:rsidRDefault="004E07BB" w:rsidP="008A4032">
      <w:pPr>
        <w:pStyle w:val="NormalnyWeb"/>
        <w:spacing w:before="0" w:after="0" w:line="360" w:lineRule="auto"/>
        <w:rPr>
          <w:rFonts w:ascii="Arial" w:hAnsi="Arial" w:cs="Arial"/>
        </w:rPr>
      </w:pPr>
    </w:p>
    <w:p w14:paraId="2171B43E" w14:textId="77777777" w:rsidR="00E3452B" w:rsidRPr="008A4032" w:rsidRDefault="00E3452B" w:rsidP="008A4032">
      <w:pPr>
        <w:pStyle w:val="NormalnyWeb"/>
        <w:spacing w:before="0" w:after="0" w:line="360" w:lineRule="auto"/>
        <w:rPr>
          <w:rFonts w:ascii="Arial" w:hAnsi="Arial" w:cs="Arial"/>
        </w:rPr>
      </w:pPr>
    </w:p>
    <w:p w14:paraId="3AED51DD" w14:textId="77777777" w:rsidR="00E3452B" w:rsidRPr="008A4032" w:rsidRDefault="00E3452B" w:rsidP="008A4032">
      <w:pPr>
        <w:pStyle w:val="NormalnyWeb"/>
        <w:spacing w:before="0" w:after="0" w:line="360" w:lineRule="auto"/>
        <w:rPr>
          <w:rFonts w:ascii="Arial" w:hAnsi="Arial" w:cs="Arial"/>
        </w:rPr>
      </w:pPr>
    </w:p>
    <w:p w14:paraId="358B303D" w14:textId="77777777" w:rsidR="00E3452B" w:rsidRPr="008A4032" w:rsidRDefault="00E3452B" w:rsidP="008A4032">
      <w:pPr>
        <w:pStyle w:val="NormalnyWeb"/>
        <w:spacing w:before="0" w:after="0" w:line="360" w:lineRule="auto"/>
        <w:rPr>
          <w:rFonts w:ascii="Arial" w:hAnsi="Arial" w:cs="Arial"/>
        </w:rPr>
      </w:pPr>
    </w:p>
    <w:p w14:paraId="7E8A5FA8" w14:textId="77777777" w:rsidR="002E7975" w:rsidRDefault="002E7975" w:rsidP="008A4032">
      <w:pPr>
        <w:pStyle w:val="NormalnyWeb"/>
        <w:spacing w:before="0" w:after="0" w:line="360" w:lineRule="auto"/>
        <w:rPr>
          <w:rFonts w:ascii="Arial" w:hAnsi="Arial" w:cs="Arial"/>
          <w:color w:val="000000"/>
        </w:rPr>
      </w:pPr>
    </w:p>
    <w:p w14:paraId="189D80A3" w14:textId="77777777" w:rsidR="00403CB1" w:rsidRDefault="00403CB1" w:rsidP="008A4032">
      <w:pPr>
        <w:pStyle w:val="NormalnyWeb"/>
        <w:spacing w:before="0" w:after="0" w:line="360" w:lineRule="auto"/>
        <w:rPr>
          <w:rFonts w:ascii="Arial" w:hAnsi="Arial" w:cs="Arial"/>
          <w:color w:val="000000"/>
        </w:rPr>
      </w:pPr>
    </w:p>
    <w:p w14:paraId="188CF572" w14:textId="77777777" w:rsidR="00403CB1" w:rsidRDefault="00403CB1" w:rsidP="008A4032">
      <w:pPr>
        <w:pStyle w:val="NormalnyWeb"/>
        <w:spacing w:before="0" w:after="0" w:line="360" w:lineRule="auto"/>
        <w:rPr>
          <w:rFonts w:ascii="Arial" w:hAnsi="Arial" w:cs="Arial"/>
          <w:color w:val="000000"/>
        </w:rPr>
      </w:pPr>
    </w:p>
    <w:p w14:paraId="05042D12" w14:textId="77777777" w:rsidR="00403CB1" w:rsidRDefault="00403CB1" w:rsidP="008A4032">
      <w:pPr>
        <w:pStyle w:val="NormalnyWeb"/>
        <w:spacing w:before="0" w:after="0" w:line="360" w:lineRule="auto"/>
        <w:rPr>
          <w:rFonts w:ascii="Arial" w:hAnsi="Arial" w:cs="Arial"/>
          <w:color w:val="000000"/>
        </w:rPr>
      </w:pPr>
    </w:p>
    <w:p w14:paraId="5160CD17" w14:textId="77777777" w:rsidR="00403CB1" w:rsidRPr="008A4032" w:rsidRDefault="00403CB1" w:rsidP="008A4032">
      <w:pPr>
        <w:pStyle w:val="NormalnyWeb"/>
        <w:spacing w:before="0" w:after="0" w:line="360" w:lineRule="auto"/>
        <w:rPr>
          <w:rFonts w:ascii="Arial" w:hAnsi="Arial" w:cs="Arial"/>
          <w:color w:val="000000"/>
        </w:rPr>
      </w:pPr>
    </w:p>
    <w:p w14:paraId="19DF918F" w14:textId="77777777" w:rsidR="0080384C" w:rsidRDefault="0080384C" w:rsidP="00242A44">
      <w:pPr>
        <w:pStyle w:val="NormalnyWeb"/>
        <w:spacing w:before="0" w:after="0" w:line="360" w:lineRule="auto"/>
        <w:rPr>
          <w:rFonts w:ascii="Arial" w:hAnsi="Arial" w:cs="Arial"/>
          <w:color w:val="000000"/>
        </w:rPr>
      </w:pPr>
    </w:p>
    <w:p w14:paraId="0ED62797" w14:textId="0867B56A" w:rsidR="00E3452B" w:rsidRPr="00193499" w:rsidRDefault="00702AEA" w:rsidP="00193499">
      <w:pPr>
        <w:pStyle w:val="NormalnyWeb"/>
        <w:spacing w:before="0" w:after="0" w:line="360" w:lineRule="auto"/>
        <w:jc w:val="right"/>
        <w:rPr>
          <w:rFonts w:ascii="Arial" w:hAnsi="Arial" w:cs="Arial"/>
        </w:rPr>
      </w:pPr>
      <w:r w:rsidRPr="008A4032">
        <w:rPr>
          <w:rFonts w:ascii="Arial" w:hAnsi="Arial" w:cs="Arial"/>
          <w:color w:val="000000"/>
        </w:rPr>
        <w:lastRenderedPageBreak/>
        <w:t>Załącznik nr 1 do SWZ</w:t>
      </w:r>
    </w:p>
    <w:p w14:paraId="583C530C" w14:textId="0DA74F6C" w:rsidR="00193499" w:rsidRPr="00193499" w:rsidRDefault="00193499" w:rsidP="00193499">
      <w:pPr>
        <w:widowControl/>
        <w:spacing w:line="360" w:lineRule="auto"/>
        <w:jc w:val="center"/>
        <w:textAlignment w:val="auto"/>
        <w:rPr>
          <w:color w:val="000000"/>
        </w:rPr>
      </w:pPr>
      <w:r w:rsidRPr="00BA3895">
        <w:rPr>
          <w:rFonts w:ascii="Arial" w:eastAsia="Times New Roman" w:hAnsi="Arial" w:cs="Arial"/>
          <w:b/>
          <w:bCs/>
          <w:color w:val="000000"/>
          <w:kern w:val="0"/>
          <w:lang w:eastAsia="pl-PL" w:bidi="ar-SA"/>
        </w:rPr>
        <w:t xml:space="preserve">FORMULARZ OFERTOWY </w:t>
      </w:r>
    </w:p>
    <w:p w14:paraId="1D4ACDF3" w14:textId="77777777" w:rsidR="00193499" w:rsidRPr="00BA3895" w:rsidRDefault="00193499" w:rsidP="00193499">
      <w:pPr>
        <w:pStyle w:val="NormalnyWeb"/>
        <w:spacing w:before="0" w:after="0" w:line="360" w:lineRule="auto"/>
        <w:rPr>
          <w:color w:val="000000"/>
        </w:rPr>
      </w:pPr>
      <w:r w:rsidRPr="00BA3895">
        <w:rPr>
          <w:rStyle w:val="Domylnaczcionkaakapitu3"/>
          <w:rFonts w:ascii="Arial" w:hAnsi="Arial" w:cs="Arial"/>
          <w:b/>
          <w:bCs/>
          <w:color w:val="000000"/>
        </w:rPr>
        <w:t>1. ZAMAWIAJĄCY:</w:t>
      </w:r>
    </w:p>
    <w:p w14:paraId="59CBADE8" w14:textId="77777777" w:rsidR="00193499" w:rsidRPr="00BA3895" w:rsidRDefault="00193499" w:rsidP="00193499">
      <w:pPr>
        <w:pStyle w:val="NormalnyWeb"/>
        <w:spacing w:before="0" w:after="0" w:line="360" w:lineRule="auto"/>
        <w:rPr>
          <w:rFonts w:ascii="Arial" w:hAnsi="Arial" w:cs="Arial"/>
          <w:color w:val="000000"/>
        </w:rPr>
      </w:pPr>
      <w:r w:rsidRPr="00BA3895">
        <w:rPr>
          <w:rFonts w:ascii="Arial" w:hAnsi="Arial" w:cs="Arial"/>
          <w:color w:val="000000"/>
        </w:rPr>
        <w:t>Zakład Unieszkodliwiania Odpadów Komunalnych Spytkowo Sp. z o.o.</w:t>
      </w:r>
    </w:p>
    <w:p w14:paraId="75DB73D2" w14:textId="77777777" w:rsidR="00193499" w:rsidRPr="00BA3895" w:rsidRDefault="00193499" w:rsidP="00193499">
      <w:pPr>
        <w:pStyle w:val="NormalnyWeb"/>
        <w:spacing w:before="0" w:after="0" w:line="360" w:lineRule="auto"/>
        <w:rPr>
          <w:color w:val="000000"/>
        </w:rPr>
      </w:pPr>
      <w:r w:rsidRPr="00BA3895">
        <w:rPr>
          <w:rStyle w:val="Domylnaczcionkaakapitu3"/>
          <w:rFonts w:ascii="Arial" w:hAnsi="Arial" w:cs="Arial"/>
          <w:b/>
          <w:bCs/>
          <w:color w:val="000000"/>
        </w:rPr>
        <w:t>2. WYKONAWCA:</w:t>
      </w:r>
    </w:p>
    <w:p w14:paraId="7EF7379F" w14:textId="77777777" w:rsidR="00193499" w:rsidRPr="00BA3895" w:rsidRDefault="00193499" w:rsidP="00193499">
      <w:pPr>
        <w:pStyle w:val="NormalnyWeb"/>
        <w:spacing w:before="0" w:after="0" w:line="360" w:lineRule="auto"/>
        <w:rPr>
          <w:color w:val="000000"/>
        </w:rPr>
      </w:pPr>
      <w:r w:rsidRPr="00BA3895">
        <w:rPr>
          <w:rStyle w:val="Domylnaczcionkaakapitu3"/>
          <w:rFonts w:ascii="Arial" w:hAnsi="Arial" w:cs="Arial"/>
          <w:color w:val="000000"/>
        </w:rPr>
        <w:t>Niniejsza oferta zostaje złożona przez</w:t>
      </w:r>
      <w:r w:rsidRPr="00BA3895">
        <w:rPr>
          <w:rFonts w:ascii="Arial" w:hAnsi="Arial" w:cs="Arial"/>
          <w:color w:val="000000"/>
        </w:rPr>
        <w:t>[1]</w:t>
      </w:r>
      <w:r w:rsidRPr="00BA3895">
        <w:rPr>
          <w:rStyle w:val="Domylnaczcionkaakapitu3"/>
          <w:rFonts w:ascii="Arial" w:hAnsi="Arial" w:cs="Arial"/>
          <w:color w:val="000000"/>
        </w:rPr>
        <w:t>:</w:t>
      </w:r>
    </w:p>
    <w:tbl>
      <w:tblPr>
        <w:tblW w:w="9378" w:type="dxa"/>
        <w:tblInd w:w="57" w:type="dxa"/>
        <w:tblLayout w:type="fixed"/>
        <w:tblCellMar>
          <w:left w:w="10" w:type="dxa"/>
          <w:right w:w="10" w:type="dxa"/>
        </w:tblCellMar>
        <w:tblLook w:val="0000" w:firstRow="0" w:lastRow="0" w:firstColumn="0" w:lastColumn="0" w:noHBand="0" w:noVBand="0"/>
      </w:tblPr>
      <w:tblGrid>
        <w:gridCol w:w="502"/>
        <w:gridCol w:w="3820"/>
        <w:gridCol w:w="1766"/>
        <w:gridCol w:w="3290"/>
      </w:tblGrid>
      <w:tr w:rsidR="00193499" w:rsidRPr="00BA3895" w14:paraId="6D693C4E" w14:textId="77777777" w:rsidTr="000A3885">
        <w:tc>
          <w:tcPr>
            <w:tcW w:w="502" w:type="dxa"/>
            <w:tcBorders>
              <w:top w:val="single" w:sz="6" w:space="0" w:color="000001"/>
              <w:left w:val="single" w:sz="6" w:space="0" w:color="000001"/>
              <w:bottom w:val="single" w:sz="6" w:space="0" w:color="000001"/>
            </w:tcBorders>
            <w:shd w:val="clear" w:color="auto" w:fill="auto"/>
            <w:tcMar>
              <w:top w:w="57" w:type="dxa"/>
              <w:left w:w="57" w:type="dxa"/>
              <w:bottom w:w="57" w:type="dxa"/>
              <w:right w:w="57" w:type="dxa"/>
            </w:tcMar>
          </w:tcPr>
          <w:p w14:paraId="6D1DC42C" w14:textId="77777777" w:rsidR="00193499" w:rsidRPr="00BA3895" w:rsidRDefault="00193499" w:rsidP="000A3885">
            <w:pPr>
              <w:pStyle w:val="Normalny2"/>
              <w:spacing w:line="360" w:lineRule="auto"/>
              <w:jc w:val="center"/>
              <w:rPr>
                <w:color w:val="000000"/>
              </w:rPr>
            </w:pPr>
            <w:proofErr w:type="spellStart"/>
            <w:r w:rsidRPr="00BA3895">
              <w:rPr>
                <w:rFonts w:ascii="Arial" w:hAnsi="Arial" w:cs="Arial"/>
                <w:color w:val="000000"/>
              </w:rPr>
              <w:t>Lp</w:t>
            </w:r>
            <w:proofErr w:type="spellEnd"/>
          </w:p>
        </w:tc>
        <w:tc>
          <w:tcPr>
            <w:tcW w:w="3820" w:type="dxa"/>
            <w:tcBorders>
              <w:top w:val="single" w:sz="6" w:space="0" w:color="000001"/>
              <w:left w:val="single" w:sz="6" w:space="0" w:color="000001"/>
              <w:bottom w:val="single" w:sz="6" w:space="0" w:color="000001"/>
            </w:tcBorders>
            <w:shd w:val="clear" w:color="auto" w:fill="auto"/>
            <w:tcMar>
              <w:top w:w="57" w:type="dxa"/>
              <w:left w:w="57" w:type="dxa"/>
              <w:bottom w:w="57" w:type="dxa"/>
              <w:right w:w="57" w:type="dxa"/>
            </w:tcMar>
          </w:tcPr>
          <w:p w14:paraId="29FBBE1A" w14:textId="77777777" w:rsidR="00193499" w:rsidRPr="00BA3895" w:rsidRDefault="00193499" w:rsidP="000A3885">
            <w:pPr>
              <w:pStyle w:val="Normalny2"/>
              <w:spacing w:line="360" w:lineRule="auto"/>
              <w:jc w:val="center"/>
              <w:rPr>
                <w:color w:val="000000"/>
              </w:rPr>
            </w:pPr>
            <w:r w:rsidRPr="00BA3895">
              <w:rPr>
                <w:rFonts w:ascii="Arial" w:hAnsi="Arial" w:cs="Arial"/>
                <w:color w:val="000000"/>
              </w:rPr>
              <w:t>Nazwa(y) Wykonawcy(ów)</w:t>
            </w:r>
          </w:p>
        </w:tc>
        <w:tc>
          <w:tcPr>
            <w:tcW w:w="1766" w:type="dxa"/>
            <w:tcBorders>
              <w:top w:val="single" w:sz="6" w:space="0" w:color="000001"/>
              <w:left w:val="single" w:sz="6" w:space="0" w:color="000001"/>
              <w:bottom w:val="single" w:sz="6" w:space="0" w:color="000001"/>
            </w:tcBorders>
            <w:shd w:val="clear" w:color="auto" w:fill="auto"/>
            <w:tcMar>
              <w:top w:w="57" w:type="dxa"/>
              <w:left w:w="57" w:type="dxa"/>
              <w:bottom w:w="57" w:type="dxa"/>
              <w:right w:w="57" w:type="dxa"/>
            </w:tcMar>
          </w:tcPr>
          <w:p w14:paraId="39B8B780" w14:textId="77777777" w:rsidR="00193499" w:rsidRPr="00BA3895" w:rsidRDefault="00193499" w:rsidP="000A3885">
            <w:pPr>
              <w:pStyle w:val="Normalny2"/>
              <w:spacing w:line="360" w:lineRule="auto"/>
              <w:jc w:val="center"/>
              <w:rPr>
                <w:color w:val="000000"/>
              </w:rPr>
            </w:pPr>
            <w:r w:rsidRPr="00BA3895">
              <w:rPr>
                <w:rFonts w:ascii="Arial" w:hAnsi="Arial" w:cs="Arial"/>
                <w:color w:val="000000"/>
              </w:rPr>
              <w:t>NIP</w:t>
            </w:r>
          </w:p>
        </w:tc>
        <w:tc>
          <w:tcPr>
            <w:tcW w:w="3290" w:type="dxa"/>
            <w:tcBorders>
              <w:top w:val="single" w:sz="6" w:space="0" w:color="000001"/>
              <w:left w:val="single" w:sz="6" w:space="0" w:color="000001"/>
              <w:bottom w:val="single" w:sz="6" w:space="0" w:color="000001"/>
              <w:right w:val="single" w:sz="6" w:space="0" w:color="000001"/>
            </w:tcBorders>
            <w:shd w:val="clear" w:color="auto" w:fill="auto"/>
            <w:tcMar>
              <w:top w:w="57" w:type="dxa"/>
              <w:left w:w="57" w:type="dxa"/>
              <w:bottom w:w="57" w:type="dxa"/>
              <w:right w:w="57" w:type="dxa"/>
            </w:tcMar>
          </w:tcPr>
          <w:p w14:paraId="7E646AFC" w14:textId="77777777" w:rsidR="00193499" w:rsidRPr="00BA3895" w:rsidRDefault="00193499" w:rsidP="000A3885">
            <w:pPr>
              <w:pStyle w:val="Normalny2"/>
              <w:spacing w:line="360" w:lineRule="auto"/>
              <w:jc w:val="center"/>
              <w:rPr>
                <w:color w:val="000000"/>
              </w:rPr>
            </w:pPr>
            <w:r w:rsidRPr="00BA3895">
              <w:rPr>
                <w:rFonts w:ascii="Arial" w:hAnsi="Arial" w:cs="Arial"/>
                <w:color w:val="000000"/>
              </w:rPr>
              <w:t>Adres(y) Wykonawcy(ów)</w:t>
            </w:r>
          </w:p>
        </w:tc>
      </w:tr>
      <w:tr w:rsidR="00193499" w:rsidRPr="00BA3895" w14:paraId="756C0AE0" w14:textId="77777777" w:rsidTr="000A3885">
        <w:trPr>
          <w:trHeight w:val="392"/>
        </w:trPr>
        <w:tc>
          <w:tcPr>
            <w:tcW w:w="502" w:type="dxa"/>
            <w:tcBorders>
              <w:left w:val="single" w:sz="6" w:space="0" w:color="000001"/>
              <w:bottom w:val="single" w:sz="6" w:space="0" w:color="000001"/>
            </w:tcBorders>
            <w:shd w:val="clear" w:color="auto" w:fill="auto"/>
            <w:tcMar>
              <w:top w:w="0" w:type="dxa"/>
              <w:left w:w="57" w:type="dxa"/>
              <w:bottom w:w="57" w:type="dxa"/>
              <w:right w:w="57" w:type="dxa"/>
            </w:tcMar>
          </w:tcPr>
          <w:p w14:paraId="793B78CA" w14:textId="77777777" w:rsidR="00193499" w:rsidRPr="00BA3895" w:rsidRDefault="00193499" w:rsidP="000A3885">
            <w:pPr>
              <w:pStyle w:val="Normalny2"/>
              <w:snapToGrid w:val="0"/>
              <w:spacing w:line="360" w:lineRule="auto"/>
              <w:rPr>
                <w:rFonts w:ascii="Arial" w:hAnsi="Arial" w:cs="Arial"/>
                <w:color w:val="000000"/>
              </w:rPr>
            </w:pPr>
          </w:p>
        </w:tc>
        <w:tc>
          <w:tcPr>
            <w:tcW w:w="3820" w:type="dxa"/>
            <w:tcBorders>
              <w:left w:val="single" w:sz="6" w:space="0" w:color="000001"/>
              <w:bottom w:val="single" w:sz="6" w:space="0" w:color="000001"/>
            </w:tcBorders>
            <w:shd w:val="clear" w:color="auto" w:fill="auto"/>
            <w:tcMar>
              <w:top w:w="0" w:type="dxa"/>
              <w:left w:w="57" w:type="dxa"/>
              <w:bottom w:w="57" w:type="dxa"/>
              <w:right w:w="57" w:type="dxa"/>
            </w:tcMar>
          </w:tcPr>
          <w:p w14:paraId="7995D258" w14:textId="77777777" w:rsidR="00193499" w:rsidRPr="00BA3895" w:rsidRDefault="00193499" w:rsidP="000A3885">
            <w:pPr>
              <w:pStyle w:val="Normalny2"/>
              <w:snapToGrid w:val="0"/>
              <w:spacing w:line="360" w:lineRule="auto"/>
              <w:rPr>
                <w:rFonts w:ascii="Arial" w:hAnsi="Arial" w:cs="Arial"/>
                <w:color w:val="000000"/>
              </w:rPr>
            </w:pPr>
          </w:p>
        </w:tc>
        <w:tc>
          <w:tcPr>
            <w:tcW w:w="1766" w:type="dxa"/>
            <w:tcBorders>
              <w:left w:val="single" w:sz="6" w:space="0" w:color="000001"/>
              <w:bottom w:val="single" w:sz="6" w:space="0" w:color="000001"/>
            </w:tcBorders>
            <w:shd w:val="clear" w:color="auto" w:fill="auto"/>
            <w:tcMar>
              <w:top w:w="0" w:type="dxa"/>
              <w:left w:w="57" w:type="dxa"/>
              <w:bottom w:w="57" w:type="dxa"/>
              <w:right w:w="57" w:type="dxa"/>
            </w:tcMar>
          </w:tcPr>
          <w:p w14:paraId="03B368A4" w14:textId="77777777" w:rsidR="00193499" w:rsidRPr="00BA3895" w:rsidRDefault="00193499" w:rsidP="000A3885">
            <w:pPr>
              <w:pStyle w:val="Normalny2"/>
              <w:snapToGrid w:val="0"/>
              <w:spacing w:line="360" w:lineRule="auto"/>
              <w:rPr>
                <w:rFonts w:ascii="Arial" w:hAnsi="Arial" w:cs="Arial"/>
                <w:color w:val="000000"/>
              </w:rPr>
            </w:pPr>
          </w:p>
        </w:tc>
        <w:tc>
          <w:tcPr>
            <w:tcW w:w="3290" w:type="dxa"/>
            <w:tcBorders>
              <w:left w:val="single" w:sz="6" w:space="0" w:color="000001"/>
              <w:bottom w:val="single" w:sz="6" w:space="0" w:color="000001"/>
              <w:right w:val="single" w:sz="6" w:space="0" w:color="000001"/>
            </w:tcBorders>
            <w:shd w:val="clear" w:color="auto" w:fill="auto"/>
            <w:tcMar>
              <w:top w:w="0" w:type="dxa"/>
              <w:left w:w="57" w:type="dxa"/>
              <w:bottom w:w="57" w:type="dxa"/>
              <w:right w:w="57" w:type="dxa"/>
            </w:tcMar>
          </w:tcPr>
          <w:p w14:paraId="14C219FF" w14:textId="77777777" w:rsidR="00193499" w:rsidRPr="00BA3895" w:rsidRDefault="00193499" w:rsidP="000A3885">
            <w:pPr>
              <w:pStyle w:val="Normalny2"/>
              <w:snapToGrid w:val="0"/>
              <w:spacing w:line="360" w:lineRule="auto"/>
              <w:rPr>
                <w:rFonts w:ascii="Arial" w:hAnsi="Arial" w:cs="Arial"/>
                <w:color w:val="000000"/>
              </w:rPr>
            </w:pPr>
          </w:p>
        </w:tc>
      </w:tr>
    </w:tbl>
    <w:p w14:paraId="4CEA18E7" w14:textId="77777777" w:rsidR="00193499" w:rsidRPr="00BA3895" w:rsidRDefault="00193499" w:rsidP="00193499">
      <w:pPr>
        <w:pStyle w:val="NormalnyWeb"/>
        <w:spacing w:before="0" w:after="0" w:line="360" w:lineRule="auto"/>
        <w:rPr>
          <w:rFonts w:ascii="Arial" w:hAnsi="Arial" w:cs="Arial"/>
          <w:b/>
          <w:bCs/>
          <w:color w:val="000000"/>
        </w:rPr>
      </w:pPr>
    </w:p>
    <w:p w14:paraId="4BCA348D" w14:textId="77777777" w:rsidR="00193499" w:rsidRPr="00BA3895" w:rsidRDefault="00193499" w:rsidP="00193499">
      <w:pPr>
        <w:pStyle w:val="NormalnyWeb"/>
        <w:spacing w:before="0" w:after="0" w:line="360" w:lineRule="auto"/>
        <w:rPr>
          <w:color w:val="000000"/>
        </w:rPr>
      </w:pPr>
      <w:r w:rsidRPr="00BA3895">
        <w:rPr>
          <w:rFonts w:ascii="Arial" w:hAnsi="Arial" w:cs="Arial"/>
          <w:b/>
          <w:bCs/>
          <w:color w:val="000000"/>
        </w:rPr>
        <w:t>3. KORESPONDENCJĘ NALEŻY KIEROWAĆ NA ADRES:</w:t>
      </w:r>
    </w:p>
    <w:tbl>
      <w:tblPr>
        <w:tblW w:w="9660" w:type="dxa"/>
        <w:tblInd w:w="57" w:type="dxa"/>
        <w:tblLayout w:type="fixed"/>
        <w:tblCellMar>
          <w:left w:w="10" w:type="dxa"/>
          <w:right w:w="10" w:type="dxa"/>
        </w:tblCellMar>
        <w:tblLook w:val="0000" w:firstRow="0" w:lastRow="0" w:firstColumn="0" w:lastColumn="0" w:noHBand="0" w:noVBand="0"/>
      </w:tblPr>
      <w:tblGrid>
        <w:gridCol w:w="3148"/>
        <w:gridCol w:w="6512"/>
      </w:tblGrid>
      <w:tr w:rsidR="00193499" w:rsidRPr="00BA3895" w14:paraId="0E69C75F" w14:textId="77777777" w:rsidTr="000A3885">
        <w:tc>
          <w:tcPr>
            <w:tcW w:w="3148" w:type="dxa"/>
            <w:tcBorders>
              <w:top w:val="single" w:sz="6" w:space="0" w:color="000001"/>
              <w:left w:val="single" w:sz="6" w:space="0" w:color="000001"/>
              <w:bottom w:val="single" w:sz="6" w:space="0" w:color="000001"/>
            </w:tcBorders>
            <w:shd w:val="clear" w:color="auto" w:fill="auto"/>
            <w:tcMar>
              <w:top w:w="57" w:type="dxa"/>
              <w:left w:w="57" w:type="dxa"/>
              <w:bottom w:w="57" w:type="dxa"/>
              <w:right w:w="57" w:type="dxa"/>
            </w:tcMar>
          </w:tcPr>
          <w:p w14:paraId="274EEEE0" w14:textId="77777777" w:rsidR="00193499" w:rsidRPr="00BA3895" w:rsidRDefault="00193499" w:rsidP="000A3885">
            <w:pPr>
              <w:pStyle w:val="Normalny2"/>
              <w:spacing w:line="360" w:lineRule="auto"/>
              <w:rPr>
                <w:color w:val="000000"/>
              </w:rPr>
            </w:pPr>
            <w:r w:rsidRPr="00BA3895">
              <w:rPr>
                <w:rFonts w:ascii="Arial" w:hAnsi="Arial" w:cs="Arial"/>
                <w:color w:val="000000"/>
              </w:rPr>
              <w:t>Wykonawca</w:t>
            </w:r>
          </w:p>
        </w:tc>
        <w:tc>
          <w:tcPr>
            <w:tcW w:w="6512" w:type="dxa"/>
            <w:tcBorders>
              <w:top w:val="single" w:sz="6" w:space="0" w:color="000001"/>
              <w:left w:val="single" w:sz="6" w:space="0" w:color="000001"/>
              <w:bottom w:val="single" w:sz="6" w:space="0" w:color="000001"/>
              <w:right w:val="single" w:sz="6" w:space="0" w:color="000001"/>
            </w:tcBorders>
            <w:shd w:val="clear" w:color="auto" w:fill="auto"/>
            <w:tcMar>
              <w:top w:w="57" w:type="dxa"/>
              <w:left w:w="57" w:type="dxa"/>
              <w:bottom w:w="57" w:type="dxa"/>
              <w:right w:w="57" w:type="dxa"/>
            </w:tcMar>
          </w:tcPr>
          <w:p w14:paraId="1A2EBF33" w14:textId="77777777" w:rsidR="00193499" w:rsidRPr="00BA3895" w:rsidRDefault="00193499" w:rsidP="000A3885">
            <w:pPr>
              <w:pStyle w:val="Normalny2"/>
              <w:snapToGrid w:val="0"/>
              <w:spacing w:line="360" w:lineRule="auto"/>
              <w:rPr>
                <w:rFonts w:ascii="Arial" w:hAnsi="Arial" w:cs="Arial"/>
                <w:color w:val="000000"/>
              </w:rPr>
            </w:pPr>
          </w:p>
        </w:tc>
      </w:tr>
      <w:tr w:rsidR="00193499" w:rsidRPr="00BA3895" w14:paraId="06595C14" w14:textId="77777777" w:rsidTr="000A3885">
        <w:tc>
          <w:tcPr>
            <w:tcW w:w="3148" w:type="dxa"/>
            <w:tcBorders>
              <w:left w:val="single" w:sz="6" w:space="0" w:color="000001"/>
              <w:bottom w:val="single" w:sz="6" w:space="0" w:color="000001"/>
            </w:tcBorders>
            <w:shd w:val="clear" w:color="auto" w:fill="auto"/>
            <w:tcMar>
              <w:top w:w="0" w:type="dxa"/>
              <w:left w:w="57" w:type="dxa"/>
              <w:bottom w:w="57" w:type="dxa"/>
              <w:right w:w="57" w:type="dxa"/>
            </w:tcMar>
          </w:tcPr>
          <w:p w14:paraId="0B1231B3" w14:textId="77777777" w:rsidR="00193499" w:rsidRPr="00BA3895" w:rsidRDefault="00193499" w:rsidP="000A3885">
            <w:pPr>
              <w:pStyle w:val="Normalny2"/>
              <w:spacing w:line="360" w:lineRule="auto"/>
              <w:rPr>
                <w:color w:val="000000"/>
              </w:rPr>
            </w:pPr>
            <w:r w:rsidRPr="00BA3895">
              <w:rPr>
                <w:rFonts w:ascii="Arial" w:hAnsi="Arial" w:cs="Arial"/>
                <w:color w:val="000000"/>
              </w:rPr>
              <w:t>Imię i nazwisko osoby uprawnionej do kontaktu</w:t>
            </w:r>
          </w:p>
        </w:tc>
        <w:tc>
          <w:tcPr>
            <w:tcW w:w="6512" w:type="dxa"/>
            <w:tcBorders>
              <w:left w:val="single" w:sz="6" w:space="0" w:color="000001"/>
              <w:bottom w:val="single" w:sz="6" w:space="0" w:color="000001"/>
              <w:right w:val="single" w:sz="6" w:space="0" w:color="000001"/>
            </w:tcBorders>
            <w:shd w:val="clear" w:color="auto" w:fill="auto"/>
            <w:tcMar>
              <w:top w:w="0" w:type="dxa"/>
              <w:left w:w="57" w:type="dxa"/>
              <w:bottom w:w="57" w:type="dxa"/>
              <w:right w:w="57" w:type="dxa"/>
            </w:tcMar>
          </w:tcPr>
          <w:p w14:paraId="54095D9E" w14:textId="77777777" w:rsidR="00193499" w:rsidRPr="00BA3895" w:rsidRDefault="00193499" w:rsidP="000A3885">
            <w:pPr>
              <w:pStyle w:val="Normalny2"/>
              <w:snapToGrid w:val="0"/>
              <w:spacing w:line="360" w:lineRule="auto"/>
              <w:rPr>
                <w:rFonts w:ascii="Arial" w:hAnsi="Arial" w:cs="Arial"/>
                <w:color w:val="000000"/>
              </w:rPr>
            </w:pPr>
          </w:p>
        </w:tc>
      </w:tr>
      <w:tr w:rsidR="00193499" w:rsidRPr="00BA3895" w14:paraId="43FBF4D4" w14:textId="77777777" w:rsidTr="000A3885">
        <w:tc>
          <w:tcPr>
            <w:tcW w:w="3148" w:type="dxa"/>
            <w:tcBorders>
              <w:left w:val="single" w:sz="6" w:space="0" w:color="000001"/>
              <w:bottom w:val="single" w:sz="6" w:space="0" w:color="000001"/>
            </w:tcBorders>
            <w:shd w:val="clear" w:color="auto" w:fill="auto"/>
            <w:tcMar>
              <w:top w:w="0" w:type="dxa"/>
              <w:left w:w="57" w:type="dxa"/>
              <w:bottom w:w="57" w:type="dxa"/>
              <w:right w:w="57" w:type="dxa"/>
            </w:tcMar>
          </w:tcPr>
          <w:p w14:paraId="2D2E3166" w14:textId="77777777" w:rsidR="00193499" w:rsidRPr="00BA3895" w:rsidRDefault="00193499" w:rsidP="000A3885">
            <w:pPr>
              <w:pStyle w:val="Normalny2"/>
              <w:spacing w:line="360" w:lineRule="auto"/>
              <w:rPr>
                <w:color w:val="000000"/>
              </w:rPr>
            </w:pPr>
            <w:r w:rsidRPr="00BA3895">
              <w:rPr>
                <w:rFonts w:ascii="Arial" w:hAnsi="Arial" w:cs="Arial"/>
                <w:color w:val="000000"/>
              </w:rPr>
              <w:t>Adres</w:t>
            </w:r>
          </w:p>
        </w:tc>
        <w:tc>
          <w:tcPr>
            <w:tcW w:w="6512" w:type="dxa"/>
            <w:tcBorders>
              <w:left w:val="single" w:sz="6" w:space="0" w:color="000001"/>
              <w:bottom w:val="single" w:sz="6" w:space="0" w:color="000001"/>
              <w:right w:val="single" w:sz="6" w:space="0" w:color="000001"/>
            </w:tcBorders>
            <w:shd w:val="clear" w:color="auto" w:fill="auto"/>
            <w:tcMar>
              <w:top w:w="0" w:type="dxa"/>
              <w:left w:w="57" w:type="dxa"/>
              <w:bottom w:w="57" w:type="dxa"/>
              <w:right w:w="57" w:type="dxa"/>
            </w:tcMar>
          </w:tcPr>
          <w:p w14:paraId="6029F07E" w14:textId="77777777" w:rsidR="00193499" w:rsidRPr="00BA3895" w:rsidRDefault="00193499" w:rsidP="000A3885">
            <w:pPr>
              <w:pStyle w:val="Normalny2"/>
              <w:snapToGrid w:val="0"/>
              <w:spacing w:line="360" w:lineRule="auto"/>
              <w:rPr>
                <w:rFonts w:ascii="Arial" w:hAnsi="Arial" w:cs="Arial"/>
                <w:color w:val="000000"/>
              </w:rPr>
            </w:pPr>
          </w:p>
        </w:tc>
      </w:tr>
      <w:tr w:rsidR="00193499" w:rsidRPr="00BA3895" w14:paraId="1E3D069C" w14:textId="77777777" w:rsidTr="000A3885">
        <w:tc>
          <w:tcPr>
            <w:tcW w:w="3148" w:type="dxa"/>
            <w:tcBorders>
              <w:left w:val="single" w:sz="6" w:space="0" w:color="000001"/>
              <w:bottom w:val="single" w:sz="6" w:space="0" w:color="000001"/>
            </w:tcBorders>
            <w:shd w:val="clear" w:color="auto" w:fill="auto"/>
            <w:tcMar>
              <w:top w:w="0" w:type="dxa"/>
              <w:left w:w="57" w:type="dxa"/>
              <w:bottom w:w="57" w:type="dxa"/>
              <w:right w:w="57" w:type="dxa"/>
            </w:tcMar>
          </w:tcPr>
          <w:p w14:paraId="33EC47CD" w14:textId="77777777" w:rsidR="00193499" w:rsidRPr="00BA3895" w:rsidRDefault="00193499" w:rsidP="000A3885">
            <w:pPr>
              <w:pStyle w:val="Normalny2"/>
              <w:spacing w:line="360" w:lineRule="auto"/>
              <w:rPr>
                <w:color w:val="000000"/>
              </w:rPr>
            </w:pPr>
            <w:r w:rsidRPr="00BA3895">
              <w:rPr>
                <w:rFonts w:ascii="Arial" w:hAnsi="Arial" w:cs="Arial"/>
                <w:color w:val="000000"/>
              </w:rPr>
              <w:t>Nr telefonu</w:t>
            </w:r>
          </w:p>
        </w:tc>
        <w:tc>
          <w:tcPr>
            <w:tcW w:w="6512" w:type="dxa"/>
            <w:tcBorders>
              <w:left w:val="single" w:sz="6" w:space="0" w:color="000001"/>
              <w:bottom w:val="single" w:sz="6" w:space="0" w:color="000001"/>
              <w:right w:val="single" w:sz="6" w:space="0" w:color="000001"/>
            </w:tcBorders>
            <w:shd w:val="clear" w:color="auto" w:fill="auto"/>
            <w:tcMar>
              <w:top w:w="0" w:type="dxa"/>
              <w:left w:w="57" w:type="dxa"/>
              <w:bottom w:w="57" w:type="dxa"/>
              <w:right w:w="57" w:type="dxa"/>
            </w:tcMar>
          </w:tcPr>
          <w:p w14:paraId="0A8B54B3" w14:textId="77777777" w:rsidR="00193499" w:rsidRPr="00BA3895" w:rsidRDefault="00193499" w:rsidP="000A3885">
            <w:pPr>
              <w:pStyle w:val="Normalny2"/>
              <w:snapToGrid w:val="0"/>
              <w:spacing w:line="360" w:lineRule="auto"/>
              <w:rPr>
                <w:rFonts w:ascii="Arial" w:hAnsi="Arial" w:cs="Arial"/>
                <w:color w:val="000000"/>
              </w:rPr>
            </w:pPr>
          </w:p>
        </w:tc>
      </w:tr>
      <w:tr w:rsidR="00193499" w:rsidRPr="00BA3895" w14:paraId="2665ED94" w14:textId="77777777" w:rsidTr="000A3885">
        <w:tc>
          <w:tcPr>
            <w:tcW w:w="3148" w:type="dxa"/>
            <w:tcBorders>
              <w:left w:val="single" w:sz="6" w:space="0" w:color="000001"/>
              <w:bottom w:val="single" w:sz="6" w:space="0" w:color="000001"/>
            </w:tcBorders>
            <w:shd w:val="clear" w:color="auto" w:fill="auto"/>
            <w:tcMar>
              <w:top w:w="0" w:type="dxa"/>
              <w:left w:w="57" w:type="dxa"/>
              <w:bottom w:w="57" w:type="dxa"/>
              <w:right w:w="57" w:type="dxa"/>
            </w:tcMar>
          </w:tcPr>
          <w:p w14:paraId="26334F43" w14:textId="77777777" w:rsidR="00193499" w:rsidRPr="00BA3895" w:rsidRDefault="00193499" w:rsidP="000A3885">
            <w:pPr>
              <w:pStyle w:val="Normalny2"/>
              <w:spacing w:line="360" w:lineRule="auto"/>
              <w:rPr>
                <w:rFonts w:ascii="Arial" w:hAnsi="Arial" w:cs="Arial"/>
                <w:color w:val="000000"/>
              </w:rPr>
            </w:pPr>
            <w:r w:rsidRPr="00BA3895">
              <w:rPr>
                <w:rFonts w:ascii="Arial" w:hAnsi="Arial" w:cs="Arial"/>
                <w:color w:val="000000"/>
              </w:rPr>
              <w:t>E-mail</w:t>
            </w:r>
          </w:p>
        </w:tc>
        <w:tc>
          <w:tcPr>
            <w:tcW w:w="6512" w:type="dxa"/>
            <w:tcBorders>
              <w:left w:val="single" w:sz="6" w:space="0" w:color="000001"/>
              <w:bottom w:val="single" w:sz="6" w:space="0" w:color="000001"/>
              <w:right w:val="single" w:sz="6" w:space="0" w:color="000001"/>
            </w:tcBorders>
            <w:shd w:val="clear" w:color="auto" w:fill="auto"/>
            <w:tcMar>
              <w:top w:w="0" w:type="dxa"/>
              <w:left w:w="57" w:type="dxa"/>
              <w:bottom w:w="57" w:type="dxa"/>
              <w:right w:w="57" w:type="dxa"/>
            </w:tcMar>
          </w:tcPr>
          <w:p w14:paraId="197486D9" w14:textId="77777777" w:rsidR="00193499" w:rsidRPr="00BA3895" w:rsidRDefault="00193499" w:rsidP="000A3885">
            <w:pPr>
              <w:pStyle w:val="Normalny2"/>
              <w:snapToGrid w:val="0"/>
              <w:spacing w:line="360" w:lineRule="auto"/>
              <w:rPr>
                <w:rFonts w:ascii="Arial" w:hAnsi="Arial" w:cs="Arial"/>
                <w:color w:val="000000"/>
              </w:rPr>
            </w:pPr>
          </w:p>
        </w:tc>
      </w:tr>
    </w:tbl>
    <w:p w14:paraId="2F5809D4" w14:textId="77777777" w:rsidR="00193499" w:rsidRPr="00BA3895" w:rsidRDefault="00193499" w:rsidP="00193499">
      <w:pPr>
        <w:pStyle w:val="NormalnyWeb"/>
        <w:spacing w:before="0" w:after="0" w:line="360" w:lineRule="auto"/>
        <w:rPr>
          <w:rFonts w:ascii="Arial" w:hAnsi="Arial" w:cs="Arial"/>
          <w:b/>
          <w:bCs/>
          <w:color w:val="000000"/>
        </w:rPr>
      </w:pPr>
      <w:r w:rsidRPr="00BA3895">
        <w:rPr>
          <w:rFonts w:ascii="Arial" w:hAnsi="Arial" w:cs="Arial"/>
          <w:b/>
          <w:bCs/>
          <w:color w:val="000000"/>
        </w:rPr>
        <w:br/>
        <w:t>4. Ja (my) niżej podpisany (i), działając w imieniu i na rzecz Wykonawcy składającego niniejszą ofertę oświadczam(y), że:</w:t>
      </w:r>
    </w:p>
    <w:p w14:paraId="379F6289" w14:textId="77777777" w:rsidR="00193499" w:rsidRDefault="00193499" w:rsidP="00193499">
      <w:pPr>
        <w:pStyle w:val="NormalnyWeb"/>
        <w:spacing w:before="0" w:after="0" w:line="360" w:lineRule="auto"/>
        <w:rPr>
          <w:rFonts w:ascii="Arial" w:hAnsi="Arial" w:cs="Arial"/>
          <w:color w:val="000000"/>
        </w:rPr>
      </w:pPr>
      <w:r>
        <w:rPr>
          <w:rFonts w:ascii="Arial" w:hAnsi="Arial" w:cs="Arial"/>
          <w:color w:val="000000"/>
        </w:rPr>
        <w:t>1. Zapoznałem(liśmy) się z treścią SWZ oraz jej załączników dla niniejszego postępowania o zamówienie publiczne i akceptuję (jemy) ją w całości bez zastrzeżeń.</w:t>
      </w:r>
    </w:p>
    <w:p w14:paraId="7893F948" w14:textId="77777777" w:rsidR="00193499" w:rsidRDefault="00193499" w:rsidP="00193499">
      <w:pPr>
        <w:pStyle w:val="NormalnyWeb"/>
        <w:spacing w:after="0" w:line="360" w:lineRule="auto"/>
        <w:rPr>
          <w:rFonts w:ascii="Arial" w:hAnsi="Arial" w:cs="Arial"/>
          <w:color w:val="000000"/>
        </w:rPr>
      </w:pPr>
      <w:r>
        <w:rPr>
          <w:rFonts w:ascii="Arial" w:hAnsi="Arial" w:cs="Arial"/>
          <w:color w:val="000000"/>
        </w:rPr>
        <w:t>2. Gwarantuje(my) wykonanie całości przedmiotu niniejszego zamówienia publicznego.</w:t>
      </w:r>
    </w:p>
    <w:p w14:paraId="5FCF455A" w14:textId="77777777" w:rsidR="00193499" w:rsidRDefault="00193499" w:rsidP="00193499">
      <w:pPr>
        <w:pStyle w:val="NormalnyWeb"/>
        <w:spacing w:after="0" w:line="360" w:lineRule="auto"/>
      </w:pPr>
      <w:r>
        <w:rPr>
          <w:rStyle w:val="Domylnaczcionkaakapitu3"/>
          <w:rFonts w:ascii="Arial" w:hAnsi="Arial" w:cs="Arial"/>
          <w:color w:val="000000"/>
        </w:rPr>
        <w:t xml:space="preserve">3. Gwarantuje(my) termin wykonania zamówienia zgodny z zapisami SWZ. </w:t>
      </w:r>
    </w:p>
    <w:p w14:paraId="004CB0CE" w14:textId="77777777" w:rsidR="00403CB1" w:rsidRDefault="00403CB1" w:rsidP="00193499">
      <w:pPr>
        <w:pStyle w:val="Bezodstpw"/>
        <w:spacing w:line="360" w:lineRule="auto"/>
        <w:rPr>
          <w:rFonts w:ascii="Arial" w:hAnsi="Arial" w:cs="Arial"/>
          <w:color w:val="000000"/>
          <w:szCs w:val="24"/>
        </w:rPr>
      </w:pPr>
    </w:p>
    <w:p w14:paraId="2DA473D3" w14:textId="09EDBBDD" w:rsidR="00193499" w:rsidRDefault="00193499" w:rsidP="00193499">
      <w:pPr>
        <w:pStyle w:val="Bezodstpw"/>
        <w:spacing w:line="360" w:lineRule="auto"/>
      </w:pPr>
      <w:r>
        <w:rPr>
          <w:rFonts w:ascii="Arial" w:hAnsi="Arial" w:cs="Arial"/>
          <w:color w:val="000000"/>
          <w:szCs w:val="24"/>
        </w:rPr>
        <w:t>4. C</w:t>
      </w:r>
      <w:r>
        <w:rPr>
          <w:rStyle w:val="Domylnaczcionkaakapitu3"/>
          <w:rFonts w:ascii="Arial" w:hAnsi="Arial" w:cs="Arial"/>
          <w:color w:val="000000"/>
          <w:szCs w:val="24"/>
        </w:rPr>
        <w:t xml:space="preserve">ena mojej (naszej) oferty za realizację całego zamówienia wynosi </w:t>
      </w:r>
      <w:r>
        <w:rPr>
          <w:rStyle w:val="Domylnaczcionkaakapitu3"/>
          <w:rFonts w:ascii="Arial" w:hAnsi="Arial" w:cs="Arial"/>
          <w:b/>
          <w:bCs/>
          <w:color w:val="000000"/>
          <w:szCs w:val="24"/>
        </w:rPr>
        <w:t>.......................</w:t>
      </w:r>
      <w:r>
        <w:rPr>
          <w:rStyle w:val="Domylnaczcionkaakapitu3"/>
          <w:rFonts w:ascii="Arial" w:hAnsi="Arial" w:cs="Arial"/>
          <w:color w:val="000000"/>
          <w:szCs w:val="24"/>
        </w:rPr>
        <w:t xml:space="preserve">PLN brutto, </w:t>
      </w:r>
    </w:p>
    <w:p w14:paraId="18FC2F3C" w14:textId="77777777" w:rsidR="00193499" w:rsidRDefault="00193499" w:rsidP="00193499">
      <w:pPr>
        <w:pStyle w:val="Bezodstpw"/>
        <w:spacing w:line="360" w:lineRule="auto"/>
      </w:pPr>
      <w:r>
        <w:rPr>
          <w:rStyle w:val="Domylnaczcionkaakapitu3"/>
          <w:rFonts w:ascii="Arial" w:hAnsi="Arial" w:cs="Arial"/>
          <w:color w:val="000000"/>
          <w:szCs w:val="24"/>
          <w:shd w:val="clear" w:color="auto" w:fill="FFFFFF"/>
        </w:rPr>
        <w:t>Stawka VAT: …………….%</w:t>
      </w:r>
    </w:p>
    <w:p w14:paraId="1C4EC246" w14:textId="77777777" w:rsidR="00403CB1" w:rsidRDefault="00403CB1" w:rsidP="00193499">
      <w:pPr>
        <w:pStyle w:val="Bezodstpw"/>
        <w:spacing w:line="360" w:lineRule="auto"/>
        <w:rPr>
          <w:rStyle w:val="Domylnaczcionkaakapitu3"/>
          <w:rFonts w:ascii="Arial" w:hAnsi="Arial" w:cs="Arial"/>
          <w:shd w:val="clear" w:color="auto" w:fill="FFFFFF"/>
        </w:rPr>
      </w:pPr>
    </w:p>
    <w:p w14:paraId="00C02087" w14:textId="77777777" w:rsidR="00403CB1" w:rsidRDefault="00403CB1" w:rsidP="00193499">
      <w:pPr>
        <w:pStyle w:val="Bezodstpw"/>
        <w:spacing w:line="360" w:lineRule="auto"/>
        <w:rPr>
          <w:rStyle w:val="Domylnaczcionkaakapitu3"/>
          <w:shd w:val="clear" w:color="auto" w:fill="FFFFFF"/>
        </w:rPr>
      </w:pPr>
    </w:p>
    <w:p w14:paraId="24F617BF" w14:textId="77777777" w:rsidR="00403CB1" w:rsidRDefault="00403CB1" w:rsidP="00193499">
      <w:pPr>
        <w:pStyle w:val="Bezodstpw"/>
        <w:spacing w:line="360" w:lineRule="auto"/>
        <w:rPr>
          <w:rStyle w:val="Domylnaczcionkaakapitu3"/>
          <w:shd w:val="clear" w:color="auto" w:fill="FFFFFF"/>
        </w:rPr>
      </w:pPr>
    </w:p>
    <w:p w14:paraId="1DACD283" w14:textId="65AC7AF6" w:rsidR="00193499" w:rsidRDefault="00193499" w:rsidP="00193499">
      <w:pPr>
        <w:pStyle w:val="Bezodstpw"/>
        <w:spacing w:line="360" w:lineRule="auto"/>
      </w:pPr>
      <w:r>
        <w:rPr>
          <w:rStyle w:val="Domylnaczcionkaakapitu3"/>
          <w:rFonts w:ascii="Arial" w:hAnsi="Arial" w:cs="Arial"/>
          <w:shd w:val="clear" w:color="auto" w:fill="FFFFFF"/>
        </w:rPr>
        <w:lastRenderedPageBreak/>
        <w:t xml:space="preserve">Tabela kalkulacji wartości brutto: </w:t>
      </w:r>
    </w:p>
    <w:tbl>
      <w:tblPr>
        <w:tblW w:w="9493" w:type="dxa"/>
        <w:tblCellMar>
          <w:left w:w="10" w:type="dxa"/>
          <w:right w:w="10" w:type="dxa"/>
        </w:tblCellMar>
        <w:tblLook w:val="0000" w:firstRow="0" w:lastRow="0" w:firstColumn="0" w:lastColumn="0" w:noHBand="0" w:noVBand="0"/>
      </w:tblPr>
      <w:tblGrid>
        <w:gridCol w:w="417"/>
        <w:gridCol w:w="1774"/>
        <w:gridCol w:w="1348"/>
        <w:gridCol w:w="1034"/>
        <w:gridCol w:w="1376"/>
        <w:gridCol w:w="1437"/>
        <w:gridCol w:w="2107"/>
      </w:tblGrid>
      <w:tr w:rsidR="00403CB1" w14:paraId="18DDDDC0" w14:textId="77777777" w:rsidTr="0080384C">
        <w:tc>
          <w:tcPr>
            <w:tcW w:w="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14AA89" w14:textId="77777777" w:rsidR="00403CB1" w:rsidRPr="00403CB1" w:rsidRDefault="00403CB1" w:rsidP="000A3885">
            <w:pPr>
              <w:pStyle w:val="NormalnyWeb"/>
              <w:spacing w:before="0" w:after="0" w:line="360" w:lineRule="auto"/>
              <w:rPr>
                <w:sz w:val="18"/>
                <w:szCs w:val="18"/>
              </w:rPr>
            </w:pPr>
            <w:proofErr w:type="spellStart"/>
            <w:r w:rsidRPr="00403CB1">
              <w:rPr>
                <w:rFonts w:ascii="Arial" w:hAnsi="Arial" w:cs="Arial"/>
                <w:color w:val="000000"/>
                <w:sz w:val="18"/>
                <w:szCs w:val="18"/>
              </w:rPr>
              <w:t>Lp</w:t>
            </w:r>
            <w:proofErr w:type="spellEnd"/>
          </w:p>
        </w:tc>
        <w:tc>
          <w:tcPr>
            <w:tcW w:w="1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DEED0F" w14:textId="66D8EC9E" w:rsidR="00403CB1" w:rsidRPr="00403CB1" w:rsidRDefault="00403CB1" w:rsidP="000A3885">
            <w:pPr>
              <w:pStyle w:val="NormalnyWeb"/>
              <w:spacing w:before="0" w:after="0" w:line="360" w:lineRule="auto"/>
              <w:jc w:val="center"/>
              <w:rPr>
                <w:sz w:val="18"/>
                <w:szCs w:val="18"/>
              </w:rPr>
            </w:pPr>
            <w:r w:rsidRPr="00403CB1">
              <w:rPr>
                <w:rFonts w:ascii="Arial" w:hAnsi="Arial" w:cs="Arial"/>
                <w:color w:val="000000"/>
                <w:sz w:val="18"/>
                <w:szCs w:val="18"/>
              </w:rPr>
              <w:t xml:space="preserve">Cena jednostkowa netto z dnia </w:t>
            </w:r>
            <w:r w:rsidR="0080384C" w:rsidRPr="0080384C">
              <w:rPr>
                <w:rFonts w:ascii="Arial" w:hAnsi="Arial" w:cs="Arial"/>
                <w:b/>
                <w:bCs/>
                <w:color w:val="000000"/>
                <w:sz w:val="18"/>
                <w:szCs w:val="18"/>
              </w:rPr>
              <w:t>11.12.2023</w:t>
            </w:r>
            <w:r w:rsidRPr="00403CB1">
              <w:rPr>
                <w:rFonts w:ascii="Arial" w:hAnsi="Arial" w:cs="Arial"/>
                <w:color w:val="000000"/>
                <w:sz w:val="18"/>
                <w:szCs w:val="18"/>
              </w:rPr>
              <w:t xml:space="preserve"> roku ogłoszona na stronie internetowej </w:t>
            </w:r>
            <w:r w:rsidR="00D92C24">
              <w:rPr>
                <w:rFonts w:ascii="Arial" w:hAnsi="Arial" w:cs="Arial"/>
                <w:color w:val="000000"/>
                <w:sz w:val="18"/>
                <w:szCs w:val="18"/>
              </w:rPr>
              <w:t>ORLEN</w:t>
            </w:r>
            <w:r w:rsidRPr="00403CB1">
              <w:rPr>
                <w:rFonts w:ascii="Arial" w:hAnsi="Arial" w:cs="Arial"/>
                <w:color w:val="000000"/>
                <w:sz w:val="18"/>
                <w:szCs w:val="18"/>
              </w:rPr>
              <w:t xml:space="preserve"> /</w:t>
            </w:r>
            <w:r w:rsidRPr="00403CB1">
              <w:rPr>
                <w:rFonts w:ascii="Arial" w:hAnsi="Arial" w:cs="Arial"/>
                <w:i/>
                <w:iCs/>
                <w:color w:val="000000"/>
                <w:sz w:val="18"/>
                <w:szCs w:val="18"/>
              </w:rPr>
              <w:t xml:space="preserve"> </w:t>
            </w:r>
            <w:proofErr w:type="spellStart"/>
            <w:r w:rsidRPr="00403CB1">
              <w:rPr>
                <w:rFonts w:ascii="Arial" w:hAnsi="Arial" w:cs="Arial"/>
                <w:i/>
                <w:iCs/>
                <w:color w:val="000000"/>
                <w:sz w:val="18"/>
                <w:szCs w:val="18"/>
              </w:rPr>
              <w:t>Ek</w:t>
            </w:r>
            <w:r w:rsidR="00D92C24">
              <w:rPr>
                <w:rFonts w:ascii="Arial" w:hAnsi="Arial" w:cs="Arial"/>
                <w:i/>
                <w:iCs/>
                <w:color w:val="000000"/>
                <w:sz w:val="18"/>
                <w:szCs w:val="18"/>
              </w:rPr>
              <w:t>odiesel</w:t>
            </w:r>
            <w:proofErr w:type="spellEnd"/>
            <w:r w:rsidRPr="00403CB1">
              <w:rPr>
                <w:rFonts w:ascii="Arial" w:hAnsi="Arial" w:cs="Arial"/>
                <w:color w:val="000000"/>
                <w:sz w:val="18"/>
                <w:szCs w:val="18"/>
              </w:rPr>
              <w:t xml:space="preserve"> [zł/ 1 litr]</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EFB06F" w14:textId="5C96BFB4" w:rsidR="00403CB1" w:rsidRPr="00403CB1" w:rsidRDefault="00403CB1" w:rsidP="000A3885">
            <w:pPr>
              <w:pStyle w:val="NormalnyWeb"/>
              <w:spacing w:before="0" w:after="0" w:line="360" w:lineRule="auto"/>
              <w:jc w:val="center"/>
              <w:rPr>
                <w:sz w:val="18"/>
                <w:szCs w:val="18"/>
              </w:rPr>
            </w:pPr>
            <w:r w:rsidRPr="00403CB1">
              <w:rPr>
                <w:rFonts w:ascii="Arial" w:hAnsi="Arial" w:cs="Arial"/>
                <w:color w:val="000000"/>
                <w:sz w:val="18"/>
                <w:szCs w:val="18"/>
              </w:rPr>
              <w:t xml:space="preserve">Cena jednostkowa brutto </w:t>
            </w:r>
          </w:p>
        </w:tc>
        <w:tc>
          <w:tcPr>
            <w:tcW w:w="10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50388A" w14:textId="77777777" w:rsidR="00403CB1" w:rsidRPr="00403CB1" w:rsidRDefault="00403CB1" w:rsidP="000A3885">
            <w:pPr>
              <w:pStyle w:val="NormalnyWeb"/>
              <w:spacing w:before="0" w:after="0" w:line="360" w:lineRule="auto"/>
              <w:jc w:val="center"/>
              <w:rPr>
                <w:sz w:val="18"/>
                <w:szCs w:val="18"/>
              </w:rPr>
            </w:pPr>
            <w:r w:rsidRPr="00403CB1">
              <w:rPr>
                <w:rFonts w:ascii="Arial" w:hAnsi="Arial" w:cs="Arial"/>
                <w:color w:val="000000"/>
                <w:sz w:val="18"/>
                <w:szCs w:val="18"/>
              </w:rPr>
              <w:t>Upust brutto w zaokrągleniu do dwóch miejsc po przecinku [zł/1 litr]</w:t>
            </w:r>
          </w:p>
        </w:tc>
        <w:tc>
          <w:tcPr>
            <w:tcW w:w="13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95D209" w14:textId="72CE0F9A" w:rsidR="00403CB1" w:rsidRPr="00403CB1" w:rsidRDefault="00403CB1" w:rsidP="000A3885">
            <w:pPr>
              <w:pStyle w:val="NormalnyWeb"/>
              <w:spacing w:before="0" w:after="0" w:line="360" w:lineRule="auto"/>
              <w:jc w:val="center"/>
              <w:rPr>
                <w:sz w:val="18"/>
                <w:szCs w:val="18"/>
              </w:rPr>
            </w:pPr>
            <w:r w:rsidRPr="00403CB1">
              <w:rPr>
                <w:rFonts w:ascii="Arial" w:hAnsi="Arial" w:cs="Arial"/>
                <w:color w:val="000000"/>
                <w:sz w:val="18"/>
                <w:szCs w:val="18"/>
              </w:rPr>
              <w:t xml:space="preserve">Cena jednostkowa brutto z upustem w zaokrągleniu do dwóch miejsc po przecinku (poz. </w:t>
            </w:r>
            <w:r w:rsidR="00D92C24">
              <w:rPr>
                <w:rFonts w:ascii="Arial" w:hAnsi="Arial" w:cs="Arial"/>
                <w:color w:val="000000"/>
                <w:sz w:val="18"/>
                <w:szCs w:val="18"/>
              </w:rPr>
              <w:t>3</w:t>
            </w:r>
            <w:r w:rsidRPr="00403CB1">
              <w:rPr>
                <w:rFonts w:ascii="Arial" w:hAnsi="Arial" w:cs="Arial"/>
                <w:color w:val="000000"/>
                <w:sz w:val="18"/>
                <w:szCs w:val="18"/>
              </w:rPr>
              <w:t>-</w:t>
            </w:r>
            <w:r w:rsidR="00D92C24">
              <w:rPr>
                <w:rFonts w:ascii="Arial" w:hAnsi="Arial" w:cs="Arial"/>
                <w:color w:val="000000"/>
                <w:sz w:val="18"/>
                <w:szCs w:val="18"/>
              </w:rPr>
              <w:t>4</w:t>
            </w:r>
            <w:r w:rsidRPr="00403CB1">
              <w:rPr>
                <w:rFonts w:ascii="Arial" w:hAnsi="Arial" w:cs="Arial"/>
                <w:color w:val="000000"/>
                <w:sz w:val="18"/>
                <w:szCs w:val="18"/>
              </w:rPr>
              <w:t>)</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A77D30" w14:textId="77777777" w:rsidR="00403CB1" w:rsidRPr="00403CB1" w:rsidRDefault="00403CB1" w:rsidP="000A3885">
            <w:pPr>
              <w:pStyle w:val="NormalnyWeb"/>
              <w:spacing w:before="0" w:after="0" w:line="360" w:lineRule="auto"/>
              <w:jc w:val="center"/>
              <w:rPr>
                <w:sz w:val="18"/>
                <w:szCs w:val="18"/>
              </w:rPr>
            </w:pPr>
            <w:r w:rsidRPr="00403CB1">
              <w:rPr>
                <w:rFonts w:ascii="Arial" w:hAnsi="Arial" w:cs="Arial"/>
                <w:color w:val="000000"/>
                <w:sz w:val="18"/>
                <w:szCs w:val="18"/>
              </w:rPr>
              <w:t>Ilość</w:t>
            </w: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7A4CB7" w14:textId="67F63E61" w:rsidR="00403CB1" w:rsidRPr="00403CB1" w:rsidRDefault="00403CB1" w:rsidP="000A3885">
            <w:pPr>
              <w:pStyle w:val="NormalnyWeb"/>
              <w:spacing w:before="0" w:after="0" w:line="360" w:lineRule="auto"/>
              <w:jc w:val="center"/>
              <w:rPr>
                <w:sz w:val="18"/>
                <w:szCs w:val="18"/>
              </w:rPr>
            </w:pPr>
            <w:r w:rsidRPr="00403CB1">
              <w:rPr>
                <w:rFonts w:ascii="Arial" w:hAnsi="Arial" w:cs="Arial"/>
                <w:color w:val="000000"/>
                <w:sz w:val="18"/>
                <w:szCs w:val="18"/>
              </w:rPr>
              <w:t>Wartość brutto z upustem w zaokrągleniu do dwóch miejsc po przecinku (poz. 5x6)</w:t>
            </w:r>
          </w:p>
        </w:tc>
      </w:tr>
      <w:tr w:rsidR="00403CB1" w14:paraId="433328FC" w14:textId="77777777" w:rsidTr="0080384C">
        <w:tc>
          <w:tcPr>
            <w:tcW w:w="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90DD5A" w14:textId="77777777" w:rsidR="00403CB1" w:rsidRPr="00403CB1" w:rsidRDefault="00403CB1" w:rsidP="000A3885">
            <w:pPr>
              <w:pStyle w:val="NormalnyWeb"/>
              <w:spacing w:before="0" w:after="0" w:line="360" w:lineRule="auto"/>
              <w:jc w:val="center"/>
              <w:rPr>
                <w:rFonts w:ascii="Arial" w:hAnsi="Arial" w:cs="Arial"/>
                <w:sz w:val="12"/>
                <w:szCs w:val="12"/>
              </w:rPr>
            </w:pPr>
            <w:r w:rsidRPr="00403CB1">
              <w:rPr>
                <w:rFonts w:ascii="Arial" w:hAnsi="Arial" w:cs="Arial"/>
                <w:color w:val="000000"/>
                <w:sz w:val="12"/>
                <w:szCs w:val="12"/>
              </w:rPr>
              <w:t>1</w:t>
            </w:r>
          </w:p>
        </w:tc>
        <w:tc>
          <w:tcPr>
            <w:tcW w:w="1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888DED" w14:textId="77777777" w:rsidR="00403CB1" w:rsidRPr="00403CB1" w:rsidRDefault="00403CB1" w:rsidP="000A3885">
            <w:pPr>
              <w:pStyle w:val="NormalnyWeb"/>
              <w:spacing w:before="0" w:after="0" w:line="360" w:lineRule="auto"/>
              <w:jc w:val="center"/>
              <w:rPr>
                <w:rFonts w:ascii="Arial" w:hAnsi="Arial" w:cs="Arial"/>
                <w:sz w:val="12"/>
                <w:szCs w:val="12"/>
              </w:rPr>
            </w:pPr>
            <w:r w:rsidRPr="00403CB1">
              <w:rPr>
                <w:rFonts w:ascii="Arial" w:hAnsi="Arial" w:cs="Arial"/>
                <w:color w:val="000000"/>
                <w:sz w:val="12"/>
                <w:szCs w:val="12"/>
              </w:rPr>
              <w:t>2</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8C1A0" w14:textId="5FF66011" w:rsidR="00403CB1" w:rsidRPr="00403CB1" w:rsidRDefault="00403CB1" w:rsidP="000A3885">
            <w:pPr>
              <w:pStyle w:val="NormalnyWeb"/>
              <w:spacing w:before="0" w:after="0" w:line="360" w:lineRule="auto"/>
              <w:jc w:val="center"/>
              <w:rPr>
                <w:rFonts w:ascii="Arial" w:hAnsi="Arial" w:cs="Arial"/>
                <w:sz w:val="12"/>
                <w:szCs w:val="12"/>
              </w:rPr>
            </w:pPr>
            <w:r w:rsidRPr="00403CB1">
              <w:rPr>
                <w:rFonts w:ascii="Arial" w:hAnsi="Arial" w:cs="Arial"/>
                <w:sz w:val="12"/>
                <w:szCs w:val="12"/>
              </w:rPr>
              <w:t>3</w:t>
            </w:r>
          </w:p>
        </w:tc>
        <w:tc>
          <w:tcPr>
            <w:tcW w:w="10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08F8D4" w14:textId="16FB260B" w:rsidR="00403CB1" w:rsidRPr="00403CB1" w:rsidRDefault="00403CB1" w:rsidP="000A3885">
            <w:pPr>
              <w:pStyle w:val="NormalnyWeb"/>
              <w:spacing w:before="0" w:after="0" w:line="360" w:lineRule="auto"/>
              <w:jc w:val="center"/>
              <w:rPr>
                <w:rFonts w:ascii="Arial" w:hAnsi="Arial" w:cs="Arial"/>
                <w:sz w:val="12"/>
                <w:szCs w:val="12"/>
              </w:rPr>
            </w:pPr>
            <w:r w:rsidRPr="00403CB1">
              <w:rPr>
                <w:rFonts w:ascii="Arial" w:hAnsi="Arial" w:cs="Arial"/>
                <w:sz w:val="12"/>
                <w:szCs w:val="12"/>
              </w:rPr>
              <w:t>4</w:t>
            </w:r>
          </w:p>
        </w:tc>
        <w:tc>
          <w:tcPr>
            <w:tcW w:w="13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3ED7D3" w14:textId="62EF25ED" w:rsidR="00403CB1" w:rsidRPr="00403CB1" w:rsidRDefault="00403CB1" w:rsidP="000A3885">
            <w:pPr>
              <w:pStyle w:val="NormalnyWeb"/>
              <w:spacing w:before="0" w:after="0" w:line="360" w:lineRule="auto"/>
              <w:jc w:val="center"/>
              <w:rPr>
                <w:rFonts w:ascii="Arial" w:hAnsi="Arial" w:cs="Arial"/>
                <w:sz w:val="12"/>
                <w:szCs w:val="12"/>
              </w:rPr>
            </w:pPr>
            <w:r w:rsidRPr="00403CB1">
              <w:rPr>
                <w:rFonts w:ascii="Arial" w:hAnsi="Arial" w:cs="Arial"/>
                <w:sz w:val="12"/>
                <w:szCs w:val="12"/>
              </w:rPr>
              <w:t>5</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EA8868" w14:textId="0C4A4728" w:rsidR="00403CB1" w:rsidRPr="00403CB1" w:rsidRDefault="00403CB1" w:rsidP="000A3885">
            <w:pPr>
              <w:pStyle w:val="NormalnyWeb"/>
              <w:spacing w:before="0" w:after="0" w:line="360" w:lineRule="auto"/>
              <w:jc w:val="center"/>
              <w:rPr>
                <w:rFonts w:ascii="Arial" w:hAnsi="Arial" w:cs="Arial"/>
                <w:sz w:val="12"/>
                <w:szCs w:val="12"/>
              </w:rPr>
            </w:pPr>
            <w:r w:rsidRPr="00403CB1">
              <w:rPr>
                <w:rFonts w:ascii="Arial" w:hAnsi="Arial" w:cs="Arial"/>
                <w:sz w:val="12"/>
                <w:szCs w:val="12"/>
              </w:rPr>
              <w:t>6</w:t>
            </w: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7FAD96" w14:textId="2FEEC5A5" w:rsidR="00403CB1" w:rsidRPr="00403CB1" w:rsidRDefault="00403CB1" w:rsidP="000A3885">
            <w:pPr>
              <w:pStyle w:val="NormalnyWeb"/>
              <w:spacing w:before="0" w:after="0" w:line="360" w:lineRule="auto"/>
              <w:jc w:val="center"/>
              <w:rPr>
                <w:rFonts w:ascii="Arial" w:hAnsi="Arial" w:cs="Arial"/>
                <w:sz w:val="12"/>
                <w:szCs w:val="12"/>
              </w:rPr>
            </w:pPr>
            <w:r w:rsidRPr="00403CB1">
              <w:rPr>
                <w:rFonts w:ascii="Arial" w:hAnsi="Arial" w:cs="Arial"/>
                <w:sz w:val="12"/>
                <w:szCs w:val="12"/>
              </w:rPr>
              <w:t>7</w:t>
            </w:r>
          </w:p>
        </w:tc>
      </w:tr>
      <w:tr w:rsidR="00403CB1" w14:paraId="1695DD21" w14:textId="77777777" w:rsidTr="0080384C">
        <w:tc>
          <w:tcPr>
            <w:tcW w:w="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82F0E" w14:textId="77777777" w:rsidR="00403CB1" w:rsidRPr="00403CB1" w:rsidRDefault="00403CB1" w:rsidP="000A3885">
            <w:pPr>
              <w:pStyle w:val="NormalnyWeb"/>
              <w:spacing w:before="0" w:after="0" w:line="360" w:lineRule="auto"/>
              <w:rPr>
                <w:rFonts w:ascii="Arial" w:hAnsi="Arial" w:cs="Arial"/>
                <w:sz w:val="18"/>
                <w:szCs w:val="18"/>
              </w:rPr>
            </w:pPr>
          </w:p>
        </w:tc>
        <w:tc>
          <w:tcPr>
            <w:tcW w:w="1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1E7F4" w14:textId="77777777" w:rsidR="00403CB1" w:rsidRPr="00403CB1" w:rsidRDefault="00403CB1" w:rsidP="000A3885">
            <w:pPr>
              <w:pStyle w:val="NormalnyWeb"/>
              <w:spacing w:before="0" w:after="0" w:line="360" w:lineRule="auto"/>
              <w:rPr>
                <w:rFonts w:ascii="Arial" w:hAnsi="Arial" w:cs="Arial"/>
                <w:sz w:val="18"/>
                <w:szCs w:val="18"/>
              </w:rPr>
            </w:pP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A23020" w14:textId="77777777" w:rsidR="00403CB1" w:rsidRPr="00403CB1" w:rsidRDefault="00403CB1" w:rsidP="000A3885">
            <w:pPr>
              <w:pStyle w:val="NormalnyWeb"/>
              <w:spacing w:before="0" w:after="0" w:line="360" w:lineRule="auto"/>
              <w:rPr>
                <w:rFonts w:ascii="Arial" w:hAnsi="Arial" w:cs="Arial"/>
                <w:sz w:val="18"/>
                <w:szCs w:val="18"/>
              </w:rPr>
            </w:pPr>
          </w:p>
        </w:tc>
        <w:tc>
          <w:tcPr>
            <w:tcW w:w="10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1CFC97" w14:textId="77777777" w:rsidR="00403CB1" w:rsidRPr="00403CB1" w:rsidRDefault="00403CB1" w:rsidP="000A3885">
            <w:pPr>
              <w:pStyle w:val="NormalnyWeb"/>
              <w:spacing w:before="0" w:after="0" w:line="360" w:lineRule="auto"/>
              <w:rPr>
                <w:rFonts w:ascii="Arial" w:hAnsi="Arial" w:cs="Arial"/>
                <w:sz w:val="18"/>
                <w:szCs w:val="18"/>
              </w:rPr>
            </w:pPr>
          </w:p>
        </w:tc>
        <w:tc>
          <w:tcPr>
            <w:tcW w:w="13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12F2D6" w14:textId="77777777" w:rsidR="00403CB1" w:rsidRPr="00403CB1" w:rsidRDefault="00403CB1" w:rsidP="000A3885">
            <w:pPr>
              <w:pStyle w:val="NormalnyWeb"/>
              <w:spacing w:before="0" w:after="0" w:line="360" w:lineRule="auto"/>
              <w:rPr>
                <w:rFonts w:ascii="Arial" w:hAnsi="Arial" w:cs="Arial"/>
                <w:sz w:val="18"/>
                <w:szCs w:val="18"/>
              </w:rPr>
            </w:pP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FAEE9B" w14:textId="72D173F5" w:rsidR="00403CB1" w:rsidRPr="00403CB1" w:rsidRDefault="0080384C" w:rsidP="000A3885">
            <w:pPr>
              <w:pStyle w:val="NormalnyWeb"/>
              <w:spacing w:before="0" w:after="0" w:line="360" w:lineRule="auto"/>
              <w:jc w:val="center"/>
              <w:rPr>
                <w:sz w:val="18"/>
                <w:szCs w:val="18"/>
              </w:rPr>
            </w:pPr>
            <w:r w:rsidRPr="0080384C">
              <w:rPr>
                <w:rFonts w:ascii="Arial" w:hAnsi="Arial" w:cs="Arial"/>
                <w:b/>
                <w:bCs/>
                <w:sz w:val="18"/>
                <w:szCs w:val="18"/>
              </w:rPr>
              <w:t>27 000</w:t>
            </w:r>
            <w:r w:rsidR="00403CB1" w:rsidRPr="0080384C">
              <w:rPr>
                <w:rFonts w:ascii="Arial" w:hAnsi="Arial" w:cs="Arial"/>
                <w:b/>
                <w:bCs/>
                <w:sz w:val="18"/>
                <w:szCs w:val="18"/>
              </w:rPr>
              <w:t xml:space="preserve"> </w:t>
            </w:r>
            <w:r w:rsidR="00403CB1" w:rsidRPr="00403CB1">
              <w:rPr>
                <w:rFonts w:ascii="Arial" w:hAnsi="Arial" w:cs="Arial"/>
                <w:b/>
                <w:bCs/>
                <w:color w:val="000000"/>
                <w:sz w:val="18"/>
                <w:szCs w:val="18"/>
              </w:rPr>
              <w:t>litrów</w:t>
            </w: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A09BAF" w14:textId="77777777" w:rsidR="00403CB1" w:rsidRPr="00403CB1" w:rsidRDefault="00403CB1" w:rsidP="000A3885">
            <w:pPr>
              <w:pStyle w:val="NormalnyWeb"/>
              <w:spacing w:before="0" w:after="0" w:line="360" w:lineRule="auto"/>
              <w:rPr>
                <w:rFonts w:ascii="Arial" w:hAnsi="Arial" w:cs="Arial"/>
                <w:sz w:val="18"/>
                <w:szCs w:val="18"/>
              </w:rPr>
            </w:pPr>
          </w:p>
          <w:p w14:paraId="4C814737" w14:textId="77777777" w:rsidR="00403CB1" w:rsidRPr="00403CB1" w:rsidRDefault="00403CB1" w:rsidP="000A3885">
            <w:pPr>
              <w:pStyle w:val="NormalnyWeb"/>
              <w:spacing w:before="0" w:after="0" w:line="360" w:lineRule="auto"/>
              <w:rPr>
                <w:rFonts w:ascii="Arial" w:hAnsi="Arial" w:cs="Arial"/>
                <w:sz w:val="18"/>
                <w:szCs w:val="18"/>
              </w:rPr>
            </w:pPr>
          </w:p>
        </w:tc>
      </w:tr>
    </w:tbl>
    <w:p w14:paraId="0E50EDCB" w14:textId="77777777" w:rsidR="00193499" w:rsidRDefault="00193499" w:rsidP="00193499">
      <w:pPr>
        <w:pStyle w:val="NormalnyWeb"/>
        <w:spacing w:before="0" w:after="0" w:line="360" w:lineRule="auto"/>
      </w:pPr>
    </w:p>
    <w:p w14:paraId="51BF3E11" w14:textId="77777777" w:rsidR="00193499" w:rsidRDefault="00193499" w:rsidP="00193499">
      <w:pPr>
        <w:pStyle w:val="NormalnyWeb"/>
        <w:spacing w:before="0" w:after="0" w:line="360" w:lineRule="auto"/>
      </w:pPr>
      <w:r>
        <w:rPr>
          <w:rStyle w:val="Domylnaczcionkaakapitu3"/>
          <w:rFonts w:ascii="Arial" w:hAnsi="Arial" w:cs="Arial"/>
          <w:b/>
          <w:bCs/>
          <w:color w:val="000000"/>
          <w:shd w:val="clear" w:color="auto" w:fill="FFFFFF"/>
        </w:rPr>
        <w:t>Uwaga</w:t>
      </w:r>
      <w:r>
        <w:rPr>
          <w:rStyle w:val="Domylnaczcionkaakapitu3"/>
          <w:rFonts w:ascii="Arial" w:hAnsi="Arial" w:cs="Arial"/>
          <w:color w:val="000000"/>
          <w:shd w:val="clear" w:color="auto" w:fill="FFFFFF"/>
        </w:rPr>
        <w:t>: Ceny należy podać w zaokrągleniu do dwóch miejsc po przecinku.</w:t>
      </w:r>
    </w:p>
    <w:p w14:paraId="30BCEA4B" w14:textId="77777777" w:rsidR="00193499" w:rsidRDefault="00193499" w:rsidP="00193499">
      <w:pPr>
        <w:pStyle w:val="NormalnyWeb"/>
        <w:spacing w:after="0" w:line="360" w:lineRule="auto"/>
      </w:pPr>
      <w:r>
        <w:rPr>
          <w:rStyle w:val="Domylnaczcionkaakapitu3"/>
          <w:rFonts w:ascii="Arial" w:hAnsi="Arial" w:cs="Arial"/>
          <w:color w:val="000000"/>
        </w:rPr>
        <w:t>5. Akceptuje(my) bez zastrzeżeń wzór umowy przedstawiony w Części III SWZ.</w:t>
      </w:r>
    </w:p>
    <w:p w14:paraId="5A750A19" w14:textId="77777777" w:rsidR="00193499" w:rsidRDefault="00193499" w:rsidP="00193499">
      <w:pPr>
        <w:pStyle w:val="NormalnyWeb"/>
        <w:spacing w:after="0" w:line="360" w:lineRule="auto"/>
        <w:rPr>
          <w:rFonts w:ascii="Arial" w:hAnsi="Arial" w:cs="Arial"/>
          <w:color w:val="000000"/>
        </w:rPr>
      </w:pPr>
      <w:r>
        <w:rPr>
          <w:rFonts w:ascii="Arial" w:hAnsi="Arial" w:cs="Arial"/>
          <w:color w:val="000000"/>
        </w:rPr>
        <w:t>6. W przypadku uznania mojej(naszej) oferty za najkorzystniejszą, umowę zobowiązuję(my) się zawrzeć w miejscu i terminie jakie zostaną wskazane przez Zamawiającego.</w:t>
      </w:r>
    </w:p>
    <w:p w14:paraId="57114C87" w14:textId="77777777" w:rsidR="00193499" w:rsidRDefault="00193499" w:rsidP="00193499">
      <w:pPr>
        <w:pStyle w:val="NormalnyWeb"/>
        <w:spacing w:before="0" w:after="0" w:line="360" w:lineRule="auto"/>
      </w:pPr>
      <w:r>
        <w:rPr>
          <w:rFonts w:ascii="Arial" w:hAnsi="Arial" w:cs="Arial"/>
          <w:color w:val="000000"/>
        </w:rPr>
        <w:t xml:space="preserve">7. Składam(y) niniejszą ofertę </w:t>
      </w:r>
      <w:r>
        <w:rPr>
          <w:rStyle w:val="Domylnaczcionkaakapitu3"/>
          <w:rFonts w:ascii="Arial" w:hAnsi="Arial" w:cs="Arial"/>
          <w:i/>
          <w:iCs/>
          <w:color w:val="000000"/>
        </w:rPr>
        <w:t>[we własnym imieniu] / [jako Wykonawcy wspólnie ubiegający się o udzielenie zamówienia],</w:t>
      </w:r>
    </w:p>
    <w:p w14:paraId="4DB1C304" w14:textId="5DA75FE1" w:rsidR="00193499" w:rsidRDefault="00193499" w:rsidP="00193499">
      <w:pPr>
        <w:pStyle w:val="NormalnyWeb"/>
        <w:spacing w:before="0" w:after="0" w:line="360" w:lineRule="auto"/>
      </w:pPr>
      <w:r>
        <w:rPr>
          <w:rFonts w:ascii="Arial" w:hAnsi="Arial" w:cs="Arial"/>
          <w:color w:val="000000"/>
        </w:rPr>
        <w:t xml:space="preserve">8. </w:t>
      </w:r>
      <w:r>
        <w:rPr>
          <w:rStyle w:val="Domylnaczcionkaakapitu3"/>
          <w:rFonts w:ascii="Arial" w:hAnsi="Arial" w:cs="Arial"/>
          <w:i/>
          <w:iCs/>
          <w:color w:val="000000"/>
        </w:rPr>
        <w:t>[żadne z informacji zawartych w ofercie nie stanowią tajemnicy przedsiębiorstwa w rozumieniu przepisów o zwalczaniu nieuczciwej konkurencji</w:t>
      </w:r>
      <w:r w:rsidR="00231F0B">
        <w:rPr>
          <w:rStyle w:val="Domylnaczcionkaakapitu3"/>
          <w:rFonts w:ascii="Arial" w:hAnsi="Arial" w:cs="Arial"/>
          <w:i/>
          <w:iCs/>
          <w:color w:val="000000"/>
        </w:rPr>
        <w:t>]</w:t>
      </w:r>
      <w:r>
        <w:rPr>
          <w:rStyle w:val="Domylnaczcionkaakapitu3"/>
          <w:rFonts w:ascii="Arial" w:hAnsi="Arial" w:cs="Arial"/>
          <w:i/>
          <w:iCs/>
          <w:color w:val="000000"/>
        </w:rPr>
        <w:t xml:space="preserve"> / </w:t>
      </w:r>
      <w:r w:rsidR="00231F0B">
        <w:rPr>
          <w:rStyle w:val="Domylnaczcionkaakapitu3"/>
          <w:rFonts w:ascii="Arial" w:hAnsi="Arial" w:cs="Arial"/>
          <w:i/>
          <w:iCs/>
          <w:color w:val="000000"/>
        </w:rPr>
        <w:t>[</w:t>
      </w:r>
      <w:r>
        <w:rPr>
          <w:rStyle w:val="Domylnaczcionkaakapitu3"/>
          <w:rFonts w:ascii="Arial" w:hAnsi="Arial" w:cs="Arial"/>
          <w:i/>
          <w:iCs/>
          <w:color w:val="000000"/>
        </w:rPr>
        <w:t>wskazane poniżej informacje zawarte w ofercie stanowią tajemnicę przedsiębiorstwa w rozumieniu przepisów o zwalczaniu nieuczciwej konkurencji i w związku z niniejszym nie mogą być one udostępniane, w szczególności innym uczestnikom postępowania</w:t>
      </w:r>
      <w:r w:rsidR="00231F0B">
        <w:rPr>
          <w:rStyle w:val="Domylnaczcionkaakapitu3"/>
          <w:rFonts w:ascii="Arial" w:hAnsi="Arial" w:cs="Arial"/>
          <w:i/>
          <w:iCs/>
          <w:color w:val="000000"/>
        </w:rPr>
        <w:t>]</w:t>
      </w:r>
      <w:r>
        <w:rPr>
          <w:rStyle w:val="Domylnaczcionkaakapitu3"/>
          <w:rFonts w:ascii="Arial" w:hAnsi="Arial" w:cs="Arial"/>
          <w:i/>
          <w:iCs/>
          <w:color w:val="000000"/>
        </w:rPr>
        <w:t>:</w:t>
      </w:r>
    </w:p>
    <w:tbl>
      <w:tblPr>
        <w:tblW w:w="9660" w:type="dxa"/>
        <w:tblInd w:w="57" w:type="dxa"/>
        <w:tblLayout w:type="fixed"/>
        <w:tblCellMar>
          <w:left w:w="10" w:type="dxa"/>
          <w:right w:w="10" w:type="dxa"/>
        </w:tblCellMar>
        <w:tblLook w:val="0000" w:firstRow="0" w:lastRow="0" w:firstColumn="0" w:lastColumn="0" w:noHBand="0" w:noVBand="0"/>
      </w:tblPr>
      <w:tblGrid>
        <w:gridCol w:w="892"/>
        <w:gridCol w:w="3861"/>
        <w:gridCol w:w="2376"/>
        <w:gridCol w:w="2531"/>
      </w:tblGrid>
      <w:tr w:rsidR="00193499" w14:paraId="0DDC3C82" w14:textId="77777777" w:rsidTr="000A3885">
        <w:tc>
          <w:tcPr>
            <w:tcW w:w="892" w:type="dxa"/>
            <w:vMerge w:val="restart"/>
            <w:tcBorders>
              <w:top w:val="single" w:sz="6" w:space="0" w:color="000001"/>
              <w:left w:val="single" w:sz="6" w:space="0" w:color="000001"/>
              <w:bottom w:val="single" w:sz="6" w:space="0" w:color="000001"/>
            </w:tcBorders>
            <w:shd w:val="clear" w:color="auto" w:fill="auto"/>
            <w:tcMar>
              <w:top w:w="57" w:type="dxa"/>
              <w:left w:w="57" w:type="dxa"/>
              <w:bottom w:w="57" w:type="dxa"/>
              <w:right w:w="57" w:type="dxa"/>
            </w:tcMar>
          </w:tcPr>
          <w:p w14:paraId="3793407A" w14:textId="77777777" w:rsidR="00193499" w:rsidRDefault="00193499" w:rsidP="000A3885">
            <w:pPr>
              <w:pStyle w:val="Normalny2"/>
              <w:spacing w:line="360" w:lineRule="auto"/>
              <w:jc w:val="center"/>
            </w:pPr>
            <w:r>
              <w:rPr>
                <w:rFonts w:ascii="Arial" w:hAnsi="Arial" w:cs="Arial"/>
                <w:color w:val="000000"/>
              </w:rPr>
              <w:t>Lp.</w:t>
            </w:r>
          </w:p>
        </w:tc>
        <w:tc>
          <w:tcPr>
            <w:tcW w:w="3861" w:type="dxa"/>
            <w:vMerge w:val="restart"/>
            <w:tcBorders>
              <w:top w:val="single" w:sz="6" w:space="0" w:color="000001"/>
              <w:left w:val="single" w:sz="6" w:space="0" w:color="000001"/>
              <w:bottom w:val="single" w:sz="6" w:space="0" w:color="000001"/>
            </w:tcBorders>
            <w:shd w:val="clear" w:color="auto" w:fill="auto"/>
            <w:tcMar>
              <w:top w:w="57" w:type="dxa"/>
              <w:left w:w="57" w:type="dxa"/>
              <w:bottom w:w="57" w:type="dxa"/>
              <w:right w:w="57" w:type="dxa"/>
            </w:tcMar>
          </w:tcPr>
          <w:p w14:paraId="271D61DD" w14:textId="77777777" w:rsidR="00193499" w:rsidRDefault="00193499" w:rsidP="000A3885">
            <w:pPr>
              <w:pStyle w:val="Normalny2"/>
              <w:spacing w:line="360" w:lineRule="auto"/>
              <w:jc w:val="center"/>
            </w:pPr>
            <w:r>
              <w:rPr>
                <w:rFonts w:ascii="Arial" w:hAnsi="Arial" w:cs="Arial"/>
                <w:color w:val="000000"/>
              </w:rPr>
              <w:t>Oznaczenie rodzaju (nazwy) informacji</w:t>
            </w:r>
          </w:p>
        </w:tc>
        <w:tc>
          <w:tcPr>
            <w:tcW w:w="4907" w:type="dxa"/>
            <w:gridSpan w:val="2"/>
            <w:tcBorders>
              <w:top w:val="single" w:sz="6" w:space="0" w:color="000001"/>
              <w:left w:val="single" w:sz="6" w:space="0" w:color="000001"/>
              <w:bottom w:val="single" w:sz="6" w:space="0" w:color="000001"/>
              <w:right w:val="single" w:sz="6" w:space="0" w:color="000001"/>
            </w:tcBorders>
            <w:shd w:val="clear" w:color="auto" w:fill="auto"/>
            <w:tcMar>
              <w:top w:w="57" w:type="dxa"/>
              <w:left w:w="57" w:type="dxa"/>
              <w:bottom w:w="57" w:type="dxa"/>
              <w:right w:w="57" w:type="dxa"/>
            </w:tcMar>
          </w:tcPr>
          <w:p w14:paraId="2D401116" w14:textId="77777777" w:rsidR="00193499" w:rsidRDefault="00193499" w:rsidP="000A3885">
            <w:pPr>
              <w:pStyle w:val="Normalny2"/>
              <w:spacing w:line="360" w:lineRule="auto"/>
              <w:jc w:val="center"/>
            </w:pPr>
            <w:r>
              <w:rPr>
                <w:rFonts w:ascii="Arial" w:hAnsi="Arial" w:cs="Arial"/>
                <w:color w:val="000000"/>
              </w:rPr>
              <w:t>Strony w ofercie (wyrażone cyfrą)</w:t>
            </w:r>
          </w:p>
        </w:tc>
      </w:tr>
      <w:tr w:rsidR="00193499" w14:paraId="19EAEDD2" w14:textId="77777777" w:rsidTr="000A3885">
        <w:tc>
          <w:tcPr>
            <w:tcW w:w="892" w:type="dxa"/>
            <w:vMerge/>
            <w:tcBorders>
              <w:top w:val="single" w:sz="6" w:space="0" w:color="000001"/>
              <w:left w:val="single" w:sz="6" w:space="0" w:color="000001"/>
              <w:bottom w:val="single" w:sz="6" w:space="0" w:color="000001"/>
            </w:tcBorders>
            <w:shd w:val="clear" w:color="auto" w:fill="auto"/>
            <w:tcMar>
              <w:top w:w="57" w:type="dxa"/>
              <w:left w:w="57" w:type="dxa"/>
              <w:bottom w:w="57" w:type="dxa"/>
              <w:right w:w="57" w:type="dxa"/>
            </w:tcMar>
          </w:tcPr>
          <w:p w14:paraId="5509ED97" w14:textId="77777777" w:rsidR="00193499" w:rsidRDefault="00193499" w:rsidP="000A3885">
            <w:pPr>
              <w:snapToGrid w:val="0"/>
              <w:spacing w:line="360" w:lineRule="auto"/>
              <w:rPr>
                <w:rFonts w:ascii="Arial" w:hAnsi="Arial" w:cs="Arial"/>
                <w:color w:val="000000"/>
              </w:rPr>
            </w:pPr>
          </w:p>
        </w:tc>
        <w:tc>
          <w:tcPr>
            <w:tcW w:w="3861" w:type="dxa"/>
            <w:vMerge/>
            <w:tcBorders>
              <w:top w:val="single" w:sz="6" w:space="0" w:color="000001"/>
              <w:left w:val="single" w:sz="6" w:space="0" w:color="000001"/>
              <w:bottom w:val="single" w:sz="6" w:space="0" w:color="000001"/>
            </w:tcBorders>
            <w:shd w:val="clear" w:color="auto" w:fill="auto"/>
            <w:tcMar>
              <w:top w:w="57" w:type="dxa"/>
              <w:left w:w="57" w:type="dxa"/>
              <w:bottom w:w="57" w:type="dxa"/>
              <w:right w:w="57" w:type="dxa"/>
            </w:tcMar>
          </w:tcPr>
          <w:p w14:paraId="78EC93B1" w14:textId="77777777" w:rsidR="00193499" w:rsidRDefault="00193499" w:rsidP="000A3885">
            <w:pPr>
              <w:snapToGrid w:val="0"/>
              <w:spacing w:line="360" w:lineRule="auto"/>
              <w:rPr>
                <w:rFonts w:ascii="Arial" w:hAnsi="Arial" w:cs="Arial"/>
                <w:color w:val="000000"/>
              </w:rPr>
            </w:pPr>
          </w:p>
        </w:tc>
        <w:tc>
          <w:tcPr>
            <w:tcW w:w="2376" w:type="dxa"/>
            <w:tcBorders>
              <w:left w:val="single" w:sz="6" w:space="0" w:color="000001"/>
              <w:bottom w:val="single" w:sz="6" w:space="0" w:color="000001"/>
            </w:tcBorders>
            <w:shd w:val="clear" w:color="auto" w:fill="auto"/>
            <w:tcMar>
              <w:top w:w="0" w:type="dxa"/>
              <w:left w:w="57" w:type="dxa"/>
              <w:bottom w:w="57" w:type="dxa"/>
              <w:right w:w="57" w:type="dxa"/>
            </w:tcMar>
          </w:tcPr>
          <w:p w14:paraId="26EAE556" w14:textId="77777777" w:rsidR="00193499" w:rsidRDefault="00193499" w:rsidP="000A3885">
            <w:pPr>
              <w:pStyle w:val="Normalny2"/>
              <w:spacing w:line="360" w:lineRule="auto"/>
              <w:jc w:val="center"/>
            </w:pPr>
            <w:r>
              <w:rPr>
                <w:rFonts w:ascii="Arial" w:hAnsi="Arial" w:cs="Arial"/>
                <w:color w:val="000000"/>
              </w:rPr>
              <w:t>od</w:t>
            </w:r>
          </w:p>
        </w:tc>
        <w:tc>
          <w:tcPr>
            <w:tcW w:w="2531" w:type="dxa"/>
            <w:tcBorders>
              <w:left w:val="single" w:sz="6" w:space="0" w:color="000001"/>
              <w:bottom w:val="single" w:sz="6" w:space="0" w:color="000001"/>
              <w:right w:val="single" w:sz="6" w:space="0" w:color="000001"/>
            </w:tcBorders>
            <w:shd w:val="clear" w:color="auto" w:fill="auto"/>
            <w:tcMar>
              <w:top w:w="0" w:type="dxa"/>
              <w:left w:w="57" w:type="dxa"/>
              <w:bottom w:w="57" w:type="dxa"/>
              <w:right w:w="57" w:type="dxa"/>
            </w:tcMar>
          </w:tcPr>
          <w:p w14:paraId="1C6CEDC9" w14:textId="77777777" w:rsidR="00193499" w:rsidRDefault="00193499" w:rsidP="000A3885">
            <w:pPr>
              <w:pStyle w:val="Normalny2"/>
              <w:spacing w:line="360" w:lineRule="auto"/>
              <w:jc w:val="center"/>
            </w:pPr>
            <w:r>
              <w:rPr>
                <w:rFonts w:ascii="Arial" w:hAnsi="Arial" w:cs="Arial"/>
                <w:color w:val="000000"/>
              </w:rPr>
              <w:t>do</w:t>
            </w:r>
          </w:p>
        </w:tc>
      </w:tr>
      <w:tr w:rsidR="00193499" w14:paraId="07997C71" w14:textId="77777777" w:rsidTr="000A3885">
        <w:trPr>
          <w:trHeight w:val="327"/>
        </w:trPr>
        <w:tc>
          <w:tcPr>
            <w:tcW w:w="892" w:type="dxa"/>
            <w:tcBorders>
              <w:left w:val="single" w:sz="6" w:space="0" w:color="000001"/>
              <w:bottom w:val="single" w:sz="6" w:space="0" w:color="000001"/>
            </w:tcBorders>
            <w:shd w:val="clear" w:color="auto" w:fill="auto"/>
            <w:tcMar>
              <w:top w:w="0" w:type="dxa"/>
              <w:left w:w="57" w:type="dxa"/>
              <w:bottom w:w="57" w:type="dxa"/>
              <w:right w:w="57" w:type="dxa"/>
            </w:tcMar>
          </w:tcPr>
          <w:p w14:paraId="64B254CC" w14:textId="77777777" w:rsidR="00193499" w:rsidRDefault="00193499" w:rsidP="000A3885">
            <w:pPr>
              <w:pStyle w:val="Normalny2"/>
              <w:snapToGrid w:val="0"/>
              <w:spacing w:line="360" w:lineRule="auto"/>
              <w:rPr>
                <w:rFonts w:ascii="Arial" w:hAnsi="Arial" w:cs="Arial"/>
                <w:color w:val="000000"/>
              </w:rPr>
            </w:pPr>
          </w:p>
        </w:tc>
        <w:tc>
          <w:tcPr>
            <w:tcW w:w="3861" w:type="dxa"/>
            <w:tcBorders>
              <w:left w:val="single" w:sz="6" w:space="0" w:color="000001"/>
              <w:bottom w:val="single" w:sz="6" w:space="0" w:color="000001"/>
            </w:tcBorders>
            <w:shd w:val="clear" w:color="auto" w:fill="auto"/>
            <w:tcMar>
              <w:top w:w="0" w:type="dxa"/>
              <w:left w:w="57" w:type="dxa"/>
              <w:bottom w:w="57" w:type="dxa"/>
              <w:right w:w="57" w:type="dxa"/>
            </w:tcMar>
          </w:tcPr>
          <w:p w14:paraId="53A9C35E" w14:textId="77777777" w:rsidR="00193499" w:rsidRDefault="00193499" w:rsidP="000A3885">
            <w:pPr>
              <w:pStyle w:val="Normalny2"/>
              <w:snapToGrid w:val="0"/>
              <w:spacing w:line="360" w:lineRule="auto"/>
              <w:rPr>
                <w:rFonts w:ascii="Arial" w:hAnsi="Arial" w:cs="Arial"/>
                <w:color w:val="000000"/>
              </w:rPr>
            </w:pPr>
          </w:p>
        </w:tc>
        <w:tc>
          <w:tcPr>
            <w:tcW w:w="2376" w:type="dxa"/>
            <w:tcBorders>
              <w:left w:val="single" w:sz="6" w:space="0" w:color="000001"/>
              <w:bottom w:val="single" w:sz="6" w:space="0" w:color="000001"/>
            </w:tcBorders>
            <w:shd w:val="clear" w:color="auto" w:fill="auto"/>
            <w:tcMar>
              <w:top w:w="0" w:type="dxa"/>
              <w:left w:w="57" w:type="dxa"/>
              <w:bottom w:w="57" w:type="dxa"/>
              <w:right w:w="57" w:type="dxa"/>
            </w:tcMar>
          </w:tcPr>
          <w:p w14:paraId="32B8BED2" w14:textId="77777777" w:rsidR="00193499" w:rsidRDefault="00193499" w:rsidP="000A3885">
            <w:pPr>
              <w:pStyle w:val="Normalny2"/>
              <w:snapToGrid w:val="0"/>
              <w:spacing w:line="360" w:lineRule="auto"/>
              <w:rPr>
                <w:rFonts w:ascii="Arial" w:hAnsi="Arial" w:cs="Arial"/>
                <w:color w:val="000000"/>
              </w:rPr>
            </w:pPr>
          </w:p>
        </w:tc>
        <w:tc>
          <w:tcPr>
            <w:tcW w:w="2531" w:type="dxa"/>
            <w:tcBorders>
              <w:left w:val="single" w:sz="6" w:space="0" w:color="000001"/>
              <w:bottom w:val="single" w:sz="6" w:space="0" w:color="000001"/>
              <w:right w:val="single" w:sz="6" w:space="0" w:color="000001"/>
            </w:tcBorders>
            <w:shd w:val="clear" w:color="auto" w:fill="auto"/>
            <w:tcMar>
              <w:top w:w="0" w:type="dxa"/>
              <w:left w:w="57" w:type="dxa"/>
              <w:bottom w:w="57" w:type="dxa"/>
              <w:right w:w="57" w:type="dxa"/>
            </w:tcMar>
          </w:tcPr>
          <w:p w14:paraId="747D57AD" w14:textId="77777777" w:rsidR="00193499" w:rsidRDefault="00193499" w:rsidP="000A3885">
            <w:pPr>
              <w:pStyle w:val="Normalny2"/>
              <w:snapToGrid w:val="0"/>
              <w:spacing w:line="360" w:lineRule="auto"/>
              <w:rPr>
                <w:rFonts w:ascii="Arial" w:hAnsi="Arial" w:cs="Arial"/>
                <w:color w:val="000000"/>
              </w:rPr>
            </w:pPr>
          </w:p>
        </w:tc>
      </w:tr>
    </w:tbl>
    <w:p w14:paraId="2647A071" w14:textId="77777777" w:rsidR="00193499" w:rsidRDefault="00193499" w:rsidP="00193499">
      <w:pPr>
        <w:pStyle w:val="NormalnyWeb"/>
        <w:spacing w:before="0" w:after="0" w:line="360" w:lineRule="auto"/>
        <w:rPr>
          <w:rFonts w:ascii="Arial" w:hAnsi="Arial" w:cs="Arial"/>
          <w:color w:val="000000"/>
        </w:rPr>
      </w:pPr>
    </w:p>
    <w:p w14:paraId="24E2DB08" w14:textId="77777777" w:rsidR="00193499" w:rsidRDefault="00193499" w:rsidP="00193499">
      <w:pPr>
        <w:pStyle w:val="NormalnyWeb"/>
        <w:spacing w:before="0" w:after="0" w:line="360" w:lineRule="auto"/>
        <w:rPr>
          <w:rFonts w:ascii="Arial" w:hAnsi="Arial" w:cs="Arial"/>
          <w:color w:val="000000"/>
        </w:rPr>
      </w:pPr>
      <w:r>
        <w:rPr>
          <w:rFonts w:ascii="Arial" w:hAnsi="Arial" w:cs="Arial"/>
          <w:color w:val="000000"/>
        </w:rPr>
        <w:t>9. Części zamówienia, których wykonanie wykonawca zamierza powierzyć podwykonawcom:</w:t>
      </w:r>
    </w:p>
    <w:tbl>
      <w:tblPr>
        <w:tblW w:w="9660" w:type="dxa"/>
        <w:tblInd w:w="57" w:type="dxa"/>
        <w:tblLayout w:type="fixed"/>
        <w:tblCellMar>
          <w:left w:w="10" w:type="dxa"/>
          <w:right w:w="10" w:type="dxa"/>
        </w:tblCellMar>
        <w:tblLook w:val="0000" w:firstRow="0" w:lastRow="0" w:firstColumn="0" w:lastColumn="0" w:noHBand="0" w:noVBand="0"/>
      </w:tblPr>
      <w:tblGrid>
        <w:gridCol w:w="4815"/>
        <w:gridCol w:w="4845"/>
      </w:tblGrid>
      <w:tr w:rsidR="00193499" w14:paraId="1653F28B" w14:textId="77777777" w:rsidTr="000A3885">
        <w:tc>
          <w:tcPr>
            <w:tcW w:w="4815" w:type="dxa"/>
            <w:tcBorders>
              <w:top w:val="single" w:sz="6" w:space="0" w:color="000000"/>
              <w:left w:val="single" w:sz="6" w:space="0" w:color="000000"/>
              <w:bottom w:val="single" w:sz="6" w:space="0" w:color="000000"/>
            </w:tcBorders>
            <w:shd w:val="clear" w:color="auto" w:fill="auto"/>
            <w:tcMar>
              <w:top w:w="57" w:type="dxa"/>
              <w:left w:w="57" w:type="dxa"/>
              <w:bottom w:w="57" w:type="dxa"/>
              <w:right w:w="57" w:type="dxa"/>
            </w:tcMar>
          </w:tcPr>
          <w:p w14:paraId="2DF97C6D" w14:textId="77777777" w:rsidR="00193499" w:rsidRDefault="00193499" w:rsidP="000A3885">
            <w:pPr>
              <w:pStyle w:val="Normalny2"/>
              <w:spacing w:line="360" w:lineRule="auto"/>
            </w:pPr>
            <w:r>
              <w:rPr>
                <w:rFonts w:ascii="Arial" w:hAnsi="Arial" w:cs="Arial"/>
                <w:color w:val="000000"/>
              </w:rPr>
              <w:t>Nazwa części zamówienia</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5727361E" w14:textId="77777777" w:rsidR="00193499" w:rsidRDefault="00193499" w:rsidP="000A3885">
            <w:pPr>
              <w:pStyle w:val="Normalny2"/>
              <w:spacing w:line="360" w:lineRule="auto"/>
            </w:pPr>
            <w:r>
              <w:rPr>
                <w:rFonts w:ascii="Arial" w:hAnsi="Arial" w:cs="Arial"/>
                <w:color w:val="000000"/>
              </w:rPr>
              <w:t>Nazwa firm podwykonawców</w:t>
            </w:r>
          </w:p>
        </w:tc>
      </w:tr>
      <w:tr w:rsidR="00193499" w14:paraId="5FAA29EF" w14:textId="77777777" w:rsidTr="000A3885">
        <w:tc>
          <w:tcPr>
            <w:tcW w:w="4815" w:type="dxa"/>
            <w:tcBorders>
              <w:top w:val="single" w:sz="6" w:space="0" w:color="000000"/>
              <w:left w:val="single" w:sz="6" w:space="0" w:color="000000"/>
              <w:bottom w:val="single" w:sz="6" w:space="0" w:color="000000"/>
            </w:tcBorders>
            <w:shd w:val="clear" w:color="auto" w:fill="auto"/>
            <w:tcMar>
              <w:top w:w="57" w:type="dxa"/>
              <w:left w:w="57" w:type="dxa"/>
              <w:bottom w:w="57" w:type="dxa"/>
              <w:right w:w="57" w:type="dxa"/>
            </w:tcMar>
          </w:tcPr>
          <w:p w14:paraId="2D8C8993" w14:textId="77777777" w:rsidR="00193499" w:rsidRDefault="00193499" w:rsidP="000A3885">
            <w:pPr>
              <w:pStyle w:val="Normalny2"/>
              <w:spacing w:line="360" w:lineRule="auto"/>
              <w:rPr>
                <w:rFonts w:ascii="Arial" w:hAnsi="Arial" w:cs="Arial"/>
                <w:color w:val="000000"/>
              </w:rPr>
            </w:pP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0386A665" w14:textId="77777777" w:rsidR="00193499" w:rsidRDefault="00193499" w:rsidP="000A3885">
            <w:pPr>
              <w:pStyle w:val="Normalny2"/>
              <w:spacing w:line="360" w:lineRule="auto"/>
              <w:rPr>
                <w:rFonts w:ascii="Arial" w:hAnsi="Arial" w:cs="Arial"/>
                <w:color w:val="000000"/>
              </w:rPr>
            </w:pPr>
          </w:p>
        </w:tc>
      </w:tr>
    </w:tbl>
    <w:p w14:paraId="1E17AD56" w14:textId="77777777" w:rsidR="00193499" w:rsidRDefault="00193499" w:rsidP="00193499">
      <w:pPr>
        <w:pStyle w:val="NormalnyWeb"/>
        <w:spacing w:before="0" w:after="0" w:line="360" w:lineRule="auto"/>
        <w:rPr>
          <w:rFonts w:ascii="Arial" w:hAnsi="Arial" w:cs="Arial"/>
          <w:color w:val="000000"/>
        </w:rPr>
      </w:pPr>
    </w:p>
    <w:p w14:paraId="0D618B38" w14:textId="77777777" w:rsidR="00193499" w:rsidRDefault="00193499" w:rsidP="00193499">
      <w:pPr>
        <w:pStyle w:val="NormalnyWeb"/>
        <w:spacing w:before="0" w:after="0" w:line="360" w:lineRule="auto"/>
        <w:rPr>
          <w:rFonts w:ascii="Arial" w:hAnsi="Arial" w:cs="Arial"/>
          <w:color w:val="000000"/>
        </w:rPr>
      </w:pPr>
      <w:r>
        <w:rPr>
          <w:rFonts w:ascii="Arial" w:hAnsi="Arial" w:cs="Arial"/>
          <w:color w:val="000000"/>
        </w:rPr>
        <w:lastRenderedPageBreak/>
        <w:t>10. Inne oświadczenia:</w:t>
      </w:r>
    </w:p>
    <w:p w14:paraId="7226A80D" w14:textId="77777777" w:rsidR="00193499" w:rsidRDefault="00193499" w:rsidP="00193499">
      <w:pPr>
        <w:pStyle w:val="Akapitzlist"/>
        <w:spacing w:line="360" w:lineRule="auto"/>
        <w:ind w:left="284" w:hanging="284"/>
      </w:pPr>
      <w:r>
        <w:rPr>
          <w:rFonts w:ascii="Arial" w:hAnsi="Arial" w:cs="Arial"/>
          <w:color w:val="000000"/>
          <w:sz w:val="24"/>
          <w:szCs w:val="24"/>
        </w:rPr>
        <w:t>a) Oświadczam(y), że wypełniłem(liśmy) obowiązki informacyjne przewidziane w art. 13 lub art. 14 RODO wobec osób fizycznych, od których dane osobowe bezpośrednio lub pośrednio pozyskałem(liśmy) w celu ubiegania się o udzielenie zamówienia publicznego w niniejszym postępowaniu.*</w:t>
      </w:r>
    </w:p>
    <w:p w14:paraId="5009EA37" w14:textId="77777777" w:rsidR="00193499" w:rsidRPr="00231F0B" w:rsidRDefault="00193499" w:rsidP="00193499">
      <w:pPr>
        <w:pStyle w:val="NormalnyWeb"/>
        <w:spacing w:line="360" w:lineRule="auto"/>
        <w:jc w:val="both"/>
        <w:rPr>
          <w:sz w:val="22"/>
          <w:szCs w:val="22"/>
        </w:rPr>
      </w:pPr>
      <w:r w:rsidRPr="00231F0B">
        <w:rPr>
          <w:rFonts w:ascii="Arial" w:hAnsi="Arial" w:cs="Arial"/>
          <w:i/>
          <w:iCs/>
          <w:color w:val="000000"/>
          <w:sz w:val="22"/>
          <w:szCs w:val="22"/>
        </w:rPr>
        <w:t>* W przypadku gdy wykonawca nie przekazuje danych osobowych innych niż bezpośrednio jego dotyczących lub zachodzi wyłączenie stosowania obowiązku informacyjnego, stosownie do art. 13 ust. 4 lub art. 14 ust</w:t>
      </w:r>
      <w:r w:rsidRPr="00231F0B">
        <w:rPr>
          <w:rFonts w:ascii="Arial" w:hAnsi="Arial" w:cs="Arial"/>
          <w:color w:val="000000"/>
          <w:sz w:val="22"/>
          <w:szCs w:val="22"/>
        </w:rPr>
        <w:t>. 5 RODO treści oświadczenia wykonawca nie składa (usunięcie treści oświadczenia np. przez jego wykreślenie).</w:t>
      </w:r>
    </w:p>
    <w:p w14:paraId="276B249C" w14:textId="77777777" w:rsidR="00193499" w:rsidRDefault="00193499" w:rsidP="00193499">
      <w:pPr>
        <w:widowControl/>
        <w:suppressAutoHyphens w:val="0"/>
        <w:spacing w:line="360" w:lineRule="auto"/>
        <w:textAlignment w:val="auto"/>
      </w:pPr>
      <w:r>
        <w:rPr>
          <w:rFonts w:ascii="Arial" w:hAnsi="Arial" w:cs="Arial"/>
          <w:color w:val="000000"/>
        </w:rPr>
        <w:t xml:space="preserve">b) W myśl </w:t>
      </w:r>
      <w:r>
        <w:rPr>
          <w:rFonts w:ascii="Arial" w:hAnsi="Arial" w:cs="Arial"/>
          <w:iCs/>
          <w:color w:val="000000"/>
        </w:rPr>
        <w:t xml:space="preserve">art. 225 </w:t>
      </w:r>
      <w:proofErr w:type="spellStart"/>
      <w:r>
        <w:rPr>
          <w:rFonts w:ascii="Arial" w:hAnsi="Arial" w:cs="Arial"/>
          <w:iCs/>
          <w:color w:val="000000"/>
        </w:rPr>
        <w:t>u.p.z.p</w:t>
      </w:r>
      <w:proofErr w:type="spellEnd"/>
      <w:r>
        <w:rPr>
          <w:rFonts w:ascii="Arial" w:hAnsi="Arial" w:cs="Arial"/>
          <w:color w:val="000000"/>
        </w:rPr>
        <w:t xml:space="preserve"> informuję(my), że zgodnie z przepisami o podatku od towarów i usług wybór mojej/ naszej oferty (należy zaznaczyć właściwy kwadrat):</w:t>
      </w:r>
    </w:p>
    <w:p w14:paraId="54684C56" w14:textId="77777777" w:rsidR="00193499" w:rsidRDefault="00193499" w:rsidP="00193499">
      <w:pPr>
        <w:widowControl/>
        <w:suppressAutoHyphens w:val="0"/>
        <w:spacing w:line="360" w:lineRule="auto"/>
        <w:ind w:left="709"/>
        <w:jc w:val="both"/>
        <w:textAlignment w:val="auto"/>
      </w:pPr>
      <w:r>
        <w:rPr>
          <w:rFonts w:ascii="Arial" w:eastAsia="Symbol" w:hAnsi="Arial" w:cs="Arial"/>
          <w:bCs/>
          <w:color w:val="000000"/>
          <w:lang w:val="en-GB"/>
        </w:rPr>
        <w:t></w:t>
      </w:r>
      <w:r>
        <w:rPr>
          <w:rFonts w:ascii="Arial" w:hAnsi="Arial" w:cs="Arial"/>
          <w:bCs/>
          <w:color w:val="000000"/>
        </w:rPr>
        <w:t xml:space="preserve">  </w:t>
      </w:r>
      <w:r>
        <w:rPr>
          <w:rFonts w:ascii="Arial" w:hAnsi="Arial" w:cs="Arial"/>
          <w:b/>
          <w:color w:val="000000"/>
        </w:rPr>
        <w:t>nie będzie</w:t>
      </w:r>
      <w:r>
        <w:rPr>
          <w:rFonts w:ascii="Arial" w:hAnsi="Arial" w:cs="Arial"/>
          <w:color w:val="000000"/>
        </w:rPr>
        <w:t xml:space="preserve"> prowadzić do powstania u zamawiającego obowiązku podatkowego.</w:t>
      </w:r>
    </w:p>
    <w:p w14:paraId="40456D03" w14:textId="77777777" w:rsidR="00193499" w:rsidRDefault="00193499" w:rsidP="00193499">
      <w:pPr>
        <w:widowControl/>
        <w:suppressAutoHyphens w:val="0"/>
        <w:spacing w:before="100" w:line="360" w:lineRule="auto"/>
        <w:ind w:left="709"/>
        <w:jc w:val="both"/>
        <w:textAlignment w:val="auto"/>
      </w:pPr>
      <w:r>
        <w:rPr>
          <w:rFonts w:ascii="Arial" w:eastAsia="Symbol" w:hAnsi="Arial" w:cs="Arial"/>
          <w:bCs/>
          <w:color w:val="000000"/>
          <w:lang w:val="en-GB"/>
        </w:rPr>
        <w:t></w:t>
      </w:r>
      <w:r>
        <w:rPr>
          <w:rFonts w:ascii="Arial" w:hAnsi="Arial" w:cs="Arial"/>
          <w:bCs/>
          <w:color w:val="000000"/>
        </w:rPr>
        <w:t xml:space="preserve">  </w:t>
      </w:r>
      <w:r>
        <w:rPr>
          <w:rFonts w:ascii="Arial" w:hAnsi="Arial" w:cs="Arial"/>
          <w:b/>
          <w:color w:val="000000"/>
        </w:rPr>
        <w:t>będzie</w:t>
      </w:r>
      <w:r>
        <w:rPr>
          <w:rFonts w:ascii="Arial" w:hAnsi="Arial" w:cs="Arial"/>
          <w:color w:val="000000"/>
        </w:rPr>
        <w:t xml:space="preserve"> prowadzić do powstania u zamawiającego obowiązku podatkowego w następującym zakresie:</w:t>
      </w:r>
    </w:p>
    <w:tbl>
      <w:tblPr>
        <w:tblW w:w="9469" w:type="dxa"/>
        <w:tblInd w:w="-5" w:type="dxa"/>
        <w:tblCellMar>
          <w:left w:w="10" w:type="dxa"/>
          <w:right w:w="10" w:type="dxa"/>
        </w:tblCellMar>
        <w:tblLook w:val="0000" w:firstRow="0" w:lastRow="0" w:firstColumn="0" w:lastColumn="0" w:noHBand="0" w:noVBand="0"/>
      </w:tblPr>
      <w:tblGrid>
        <w:gridCol w:w="3828"/>
        <w:gridCol w:w="3373"/>
        <w:gridCol w:w="2268"/>
      </w:tblGrid>
      <w:tr w:rsidR="00193499" w14:paraId="08094426" w14:textId="77777777" w:rsidTr="000A3885">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73E9E6" w14:textId="77777777" w:rsidR="00193499" w:rsidRDefault="00193499" w:rsidP="000A3885">
            <w:pPr>
              <w:pStyle w:val="Tekstpodstawowy3"/>
              <w:spacing w:line="360" w:lineRule="auto"/>
              <w:jc w:val="center"/>
              <w:rPr>
                <w:rFonts w:ascii="Arial" w:hAnsi="Arial" w:cs="Arial"/>
                <w:color w:val="000000"/>
                <w:szCs w:val="16"/>
              </w:rPr>
            </w:pPr>
            <w:r>
              <w:rPr>
                <w:rFonts w:ascii="Arial" w:hAnsi="Arial" w:cs="Arial"/>
                <w:color w:val="000000"/>
                <w:szCs w:val="16"/>
              </w:rPr>
              <w:t>Nazwa (rodzaj) towaru lub usług których dostawa lub świadczenie będą prowadziły do powstania obowiązku podatkowego</w:t>
            </w:r>
          </w:p>
        </w:tc>
        <w:tc>
          <w:tcPr>
            <w:tcW w:w="33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10647" w14:textId="77777777" w:rsidR="00193499" w:rsidRDefault="00193499" w:rsidP="000A3885">
            <w:pPr>
              <w:pStyle w:val="Tekstpodstawowy3"/>
              <w:spacing w:line="360" w:lineRule="auto"/>
              <w:jc w:val="center"/>
              <w:rPr>
                <w:rFonts w:ascii="Arial" w:hAnsi="Arial" w:cs="Arial"/>
                <w:color w:val="000000"/>
                <w:szCs w:val="16"/>
              </w:rPr>
            </w:pPr>
            <w:r>
              <w:rPr>
                <w:rFonts w:ascii="Arial" w:hAnsi="Arial" w:cs="Arial"/>
                <w:color w:val="000000"/>
                <w:szCs w:val="16"/>
              </w:rPr>
              <w:t>Wartość towaru lub usługi objętego obowiązkiem podatkowym zamawiającego, bez kwoty podatku</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AB6F3" w14:textId="77777777" w:rsidR="00193499" w:rsidRDefault="00193499" w:rsidP="000A3885">
            <w:pPr>
              <w:pStyle w:val="Tekstpodstawowy3"/>
              <w:spacing w:line="360" w:lineRule="auto"/>
              <w:jc w:val="center"/>
              <w:rPr>
                <w:rFonts w:ascii="Arial" w:hAnsi="Arial" w:cs="Arial"/>
                <w:color w:val="000000"/>
                <w:szCs w:val="16"/>
              </w:rPr>
            </w:pPr>
            <w:r>
              <w:rPr>
                <w:rFonts w:ascii="Arial" w:hAnsi="Arial" w:cs="Arial"/>
                <w:color w:val="000000"/>
                <w:szCs w:val="16"/>
              </w:rPr>
              <w:t>Stawka podatku od towarów i usług, która zgodnie z wiedzą wykonawcy, będzie miała zastosowanie.</w:t>
            </w:r>
          </w:p>
        </w:tc>
      </w:tr>
      <w:tr w:rsidR="00193499" w14:paraId="3DE6F798" w14:textId="77777777" w:rsidTr="000A3885">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81E4C" w14:textId="77777777" w:rsidR="00193499" w:rsidRDefault="00193499" w:rsidP="000A3885">
            <w:pPr>
              <w:pStyle w:val="Tekstpodstawowy3"/>
              <w:spacing w:line="360" w:lineRule="auto"/>
              <w:rPr>
                <w:rFonts w:ascii="Arial" w:hAnsi="Arial" w:cs="Arial"/>
                <w:color w:val="000000"/>
                <w:sz w:val="24"/>
                <w:szCs w:val="24"/>
              </w:rPr>
            </w:pPr>
          </w:p>
        </w:tc>
        <w:tc>
          <w:tcPr>
            <w:tcW w:w="33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FF482B" w14:textId="77777777" w:rsidR="00193499" w:rsidRDefault="00193499" w:rsidP="000A3885">
            <w:pPr>
              <w:pStyle w:val="Tekstpodstawowy3"/>
              <w:spacing w:line="360" w:lineRule="auto"/>
              <w:rPr>
                <w:rFonts w:ascii="Arial" w:hAnsi="Arial" w:cs="Arial"/>
                <w:color w:val="000000"/>
                <w:sz w:val="24"/>
                <w:szCs w:val="24"/>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804514" w14:textId="77777777" w:rsidR="00193499" w:rsidRDefault="00193499" w:rsidP="000A3885">
            <w:pPr>
              <w:pStyle w:val="Tekstpodstawowy3"/>
              <w:spacing w:line="360" w:lineRule="auto"/>
              <w:rPr>
                <w:rFonts w:ascii="Arial" w:hAnsi="Arial" w:cs="Arial"/>
                <w:color w:val="000000"/>
                <w:sz w:val="24"/>
                <w:szCs w:val="24"/>
              </w:rPr>
            </w:pPr>
          </w:p>
        </w:tc>
      </w:tr>
      <w:tr w:rsidR="00193499" w14:paraId="174E0A5E" w14:textId="77777777" w:rsidTr="000A3885">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B54846" w14:textId="77777777" w:rsidR="00193499" w:rsidRDefault="00193499" w:rsidP="000A3885">
            <w:pPr>
              <w:pStyle w:val="Tekstpodstawowy3"/>
              <w:spacing w:line="360" w:lineRule="auto"/>
              <w:rPr>
                <w:rFonts w:ascii="Arial" w:hAnsi="Arial" w:cs="Arial"/>
                <w:color w:val="000000"/>
                <w:sz w:val="24"/>
                <w:szCs w:val="24"/>
              </w:rPr>
            </w:pPr>
          </w:p>
        </w:tc>
        <w:tc>
          <w:tcPr>
            <w:tcW w:w="33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A29F44" w14:textId="77777777" w:rsidR="00193499" w:rsidRDefault="00193499" w:rsidP="000A3885">
            <w:pPr>
              <w:pStyle w:val="Tekstpodstawowy3"/>
              <w:spacing w:line="360" w:lineRule="auto"/>
              <w:rPr>
                <w:rFonts w:ascii="Arial" w:hAnsi="Arial" w:cs="Arial"/>
                <w:color w:val="000000"/>
                <w:sz w:val="24"/>
                <w:szCs w:val="24"/>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C4B484" w14:textId="77777777" w:rsidR="00193499" w:rsidRDefault="00193499" w:rsidP="000A3885">
            <w:pPr>
              <w:pStyle w:val="Tekstpodstawowy3"/>
              <w:spacing w:line="360" w:lineRule="auto"/>
              <w:rPr>
                <w:rFonts w:ascii="Arial" w:hAnsi="Arial" w:cs="Arial"/>
                <w:color w:val="000000"/>
                <w:sz w:val="24"/>
                <w:szCs w:val="24"/>
              </w:rPr>
            </w:pPr>
          </w:p>
        </w:tc>
      </w:tr>
    </w:tbl>
    <w:p w14:paraId="27F06688" w14:textId="77777777" w:rsidR="00193499" w:rsidRDefault="00193499" w:rsidP="00193499">
      <w:pPr>
        <w:pStyle w:val="NormalnyWeb"/>
        <w:spacing w:before="0" w:after="0" w:line="360" w:lineRule="auto"/>
        <w:rPr>
          <w:rFonts w:ascii="Arial" w:hAnsi="Arial" w:cs="Arial"/>
          <w:color w:val="000000"/>
        </w:rPr>
      </w:pPr>
    </w:p>
    <w:p w14:paraId="4C9A3397" w14:textId="77777777" w:rsidR="00193499" w:rsidRDefault="00193499" w:rsidP="00193499">
      <w:pPr>
        <w:pStyle w:val="NormalnyWeb"/>
        <w:spacing w:before="0" w:after="0" w:line="360" w:lineRule="auto"/>
        <w:rPr>
          <w:rFonts w:ascii="Arial" w:hAnsi="Arial" w:cs="Arial"/>
          <w:color w:val="000000"/>
        </w:rPr>
      </w:pPr>
      <w:r>
        <w:rPr>
          <w:rFonts w:ascii="Arial" w:hAnsi="Arial" w:cs="Arial"/>
          <w:color w:val="000000"/>
        </w:rPr>
        <w:t xml:space="preserve">c) Wykonawca oświadcza iż jest* (należy zaznaczyć właściwy kwadrat): </w:t>
      </w:r>
    </w:p>
    <w:p w14:paraId="52BA0CEF" w14:textId="77777777" w:rsidR="00193499" w:rsidRDefault="00193499" w:rsidP="00193499">
      <w:pPr>
        <w:pStyle w:val="NormalnyWeb"/>
        <w:spacing w:before="0" w:after="0" w:line="360" w:lineRule="auto"/>
      </w:pPr>
      <w:r>
        <w:rPr>
          <w:rFonts w:ascii="Arial" w:hAnsi="Arial" w:cs="Arial"/>
          <w:color w:val="000000"/>
        </w:rPr>
        <w:t xml:space="preserve"> </w:t>
      </w:r>
      <w:r>
        <w:rPr>
          <w:rFonts w:ascii="Arial" w:eastAsia="Symbol" w:hAnsi="Arial" w:cs="Arial"/>
          <w:color w:val="000000"/>
        </w:rPr>
        <w:t></w:t>
      </w:r>
      <w:r>
        <w:rPr>
          <w:rFonts w:ascii="Arial" w:hAnsi="Arial" w:cs="Arial"/>
          <w:color w:val="000000"/>
        </w:rPr>
        <w:t xml:space="preserve"> Mikro przedsiębiorstwem</w:t>
      </w:r>
    </w:p>
    <w:p w14:paraId="468F07F0" w14:textId="77777777" w:rsidR="00193499" w:rsidRDefault="00193499" w:rsidP="00193499">
      <w:pPr>
        <w:pStyle w:val="NormalnyWeb"/>
        <w:spacing w:before="0" w:after="0" w:line="360" w:lineRule="auto"/>
      </w:pPr>
      <w:r>
        <w:rPr>
          <w:rFonts w:ascii="Arial" w:hAnsi="Arial" w:cs="Arial"/>
          <w:color w:val="000000"/>
        </w:rPr>
        <w:t xml:space="preserve"> </w:t>
      </w:r>
      <w:r>
        <w:rPr>
          <w:rFonts w:ascii="Arial" w:eastAsia="Symbol" w:hAnsi="Arial" w:cs="Arial"/>
          <w:color w:val="000000"/>
        </w:rPr>
        <w:t></w:t>
      </w:r>
      <w:r>
        <w:rPr>
          <w:rFonts w:ascii="Arial" w:hAnsi="Arial" w:cs="Arial"/>
          <w:color w:val="000000"/>
        </w:rPr>
        <w:t xml:space="preserve"> Małym przedsiębiorstwem</w:t>
      </w:r>
    </w:p>
    <w:p w14:paraId="7830573A" w14:textId="77777777" w:rsidR="00193499" w:rsidRDefault="00193499" w:rsidP="00193499">
      <w:pPr>
        <w:pStyle w:val="NormalnyWeb"/>
        <w:spacing w:before="0" w:after="0" w:line="360" w:lineRule="auto"/>
      </w:pPr>
      <w:r>
        <w:rPr>
          <w:rFonts w:ascii="Arial" w:hAnsi="Arial" w:cs="Arial"/>
          <w:color w:val="000000"/>
        </w:rPr>
        <w:t xml:space="preserve"> </w:t>
      </w:r>
      <w:r>
        <w:rPr>
          <w:rFonts w:ascii="Arial" w:eastAsia="Symbol" w:hAnsi="Arial" w:cs="Arial"/>
          <w:color w:val="000000"/>
        </w:rPr>
        <w:t></w:t>
      </w:r>
      <w:r>
        <w:rPr>
          <w:rFonts w:ascii="Arial" w:hAnsi="Arial" w:cs="Arial"/>
          <w:color w:val="000000"/>
        </w:rPr>
        <w:t xml:space="preserve"> Średnim przedsiębiorstwem</w:t>
      </w:r>
    </w:p>
    <w:p w14:paraId="718F527D" w14:textId="77777777" w:rsidR="00193499" w:rsidRDefault="00193499" w:rsidP="00193499">
      <w:pPr>
        <w:pStyle w:val="NormalnyWeb"/>
        <w:spacing w:before="0" w:after="0" w:line="360" w:lineRule="auto"/>
      </w:pPr>
      <w:r>
        <w:rPr>
          <w:rFonts w:ascii="Arial" w:hAnsi="Arial" w:cs="Arial"/>
          <w:color w:val="000000"/>
        </w:rPr>
        <w:t xml:space="preserve"> </w:t>
      </w:r>
      <w:r>
        <w:rPr>
          <w:rFonts w:ascii="Arial" w:eastAsia="Symbol" w:hAnsi="Arial" w:cs="Arial"/>
          <w:color w:val="000000"/>
        </w:rPr>
        <w:t></w:t>
      </w:r>
      <w:r>
        <w:rPr>
          <w:rFonts w:ascii="Arial" w:hAnsi="Arial" w:cs="Arial"/>
          <w:color w:val="000000"/>
        </w:rPr>
        <w:t xml:space="preserve"> Dużym przedsiębiorstwem</w:t>
      </w:r>
    </w:p>
    <w:p w14:paraId="225C8085" w14:textId="77777777" w:rsidR="00193499" w:rsidRDefault="00193499" w:rsidP="00193499">
      <w:pPr>
        <w:pStyle w:val="NormalnyWeb"/>
        <w:spacing w:before="0" w:after="0" w:line="360" w:lineRule="auto"/>
        <w:rPr>
          <w:rFonts w:ascii="Arial" w:hAnsi="Arial" w:cs="Arial"/>
          <w:color w:val="000000"/>
        </w:rPr>
      </w:pPr>
    </w:p>
    <w:p w14:paraId="51BB3293" w14:textId="77777777" w:rsidR="00193499" w:rsidRDefault="00193499" w:rsidP="00193499">
      <w:pPr>
        <w:pStyle w:val="NormalnyWeb"/>
        <w:spacing w:before="0" w:after="0" w:line="360" w:lineRule="auto"/>
        <w:rPr>
          <w:rFonts w:ascii="Arial" w:hAnsi="Arial" w:cs="Arial"/>
          <w:i/>
          <w:iCs/>
          <w:color w:val="000000"/>
        </w:rPr>
      </w:pPr>
      <w:r>
        <w:rPr>
          <w:rFonts w:ascii="Arial" w:hAnsi="Arial" w:cs="Arial"/>
          <w:i/>
          <w:iCs/>
          <w:color w:val="000000"/>
        </w:rPr>
        <w:t xml:space="preserve">* zaznaczyć właściwe - Por. zalecenie Komisji z dnia 6 maja 2003 r. dotyczące definicji mikroprzedsiębiorstw oraz małych, średnich i dużych przedsiębiorstw (Dz.U. L 124 z 20.5.2003, s. 36). </w:t>
      </w:r>
    </w:p>
    <w:p w14:paraId="15901D74" w14:textId="77777777" w:rsidR="00193499" w:rsidRDefault="00193499" w:rsidP="00193499">
      <w:pPr>
        <w:pStyle w:val="NormalnyWeb"/>
        <w:spacing w:before="0" w:after="0" w:line="360" w:lineRule="auto"/>
        <w:rPr>
          <w:rFonts w:ascii="Arial" w:hAnsi="Arial" w:cs="Arial"/>
          <w:i/>
          <w:iCs/>
          <w:color w:val="000000"/>
        </w:rPr>
      </w:pPr>
      <w:r>
        <w:rPr>
          <w:rFonts w:ascii="Arial" w:hAnsi="Arial" w:cs="Arial"/>
          <w:i/>
          <w:iCs/>
          <w:color w:val="000000"/>
        </w:rPr>
        <w:lastRenderedPageBreak/>
        <w:t>W przypadku konsorcjum wymaganą informację należy podać w odniesieniu do lidera konsorcjum.</w:t>
      </w:r>
    </w:p>
    <w:p w14:paraId="54C69BC5" w14:textId="77777777" w:rsidR="00193499" w:rsidRDefault="00193499" w:rsidP="00193499">
      <w:pPr>
        <w:pStyle w:val="NormalnyWeb"/>
        <w:spacing w:before="0" w:after="0" w:line="360" w:lineRule="auto"/>
        <w:rPr>
          <w:rFonts w:ascii="Arial" w:hAnsi="Arial" w:cs="Arial"/>
          <w:i/>
          <w:iCs/>
          <w:color w:val="000000"/>
        </w:rPr>
      </w:pPr>
      <w:r>
        <w:rPr>
          <w:rFonts w:ascii="Arial" w:hAnsi="Arial" w:cs="Arial"/>
          <w:i/>
          <w:iCs/>
          <w:color w:val="000000"/>
        </w:rPr>
        <w:t>- Mikro przedsiębiorstwo: przedsiębiorstwo zatrudnia mniej niż 10 pracowników a jego roczny obrót nie przekracza (lub/i jego całkowity bilans roczny) 2 milionów EUR.</w:t>
      </w:r>
    </w:p>
    <w:p w14:paraId="6252A9FC" w14:textId="77777777" w:rsidR="00193499" w:rsidRDefault="00193499" w:rsidP="00193499">
      <w:pPr>
        <w:pStyle w:val="NormalnyWeb"/>
        <w:spacing w:before="0" w:after="0" w:line="360" w:lineRule="auto"/>
        <w:rPr>
          <w:rFonts w:ascii="Arial" w:hAnsi="Arial" w:cs="Arial"/>
          <w:i/>
          <w:iCs/>
          <w:color w:val="000000"/>
        </w:rPr>
      </w:pPr>
      <w:r>
        <w:rPr>
          <w:rFonts w:ascii="Arial" w:hAnsi="Arial" w:cs="Arial"/>
          <w:i/>
          <w:iCs/>
          <w:color w:val="000000"/>
        </w:rPr>
        <w:t>- Małe przedsiębiorstwo: przedsiębiorstwo, które zatrudnia mniej niż 50 osób i którego roczny obrót lub roczna suma bilansowa nie przekracza 10 milionów EUR.</w:t>
      </w:r>
    </w:p>
    <w:p w14:paraId="18500516" w14:textId="77777777" w:rsidR="00193499" w:rsidRDefault="00193499" w:rsidP="00193499">
      <w:pPr>
        <w:pStyle w:val="NormalnyWeb"/>
        <w:spacing w:before="0" w:after="0" w:line="360" w:lineRule="auto"/>
        <w:rPr>
          <w:rFonts w:ascii="Arial" w:hAnsi="Arial" w:cs="Arial"/>
          <w:i/>
          <w:iCs/>
          <w:color w:val="000000"/>
        </w:rPr>
      </w:pPr>
      <w:r>
        <w:rPr>
          <w:rFonts w:ascii="Arial" w:hAnsi="Arial" w:cs="Arial"/>
          <w:i/>
          <w:iCs/>
          <w:color w:val="000000"/>
        </w:rPr>
        <w:t>- 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14:paraId="50DFDCFB" w14:textId="77777777" w:rsidR="00193499" w:rsidRDefault="00193499" w:rsidP="00193499">
      <w:pPr>
        <w:pStyle w:val="NormalnyWeb"/>
        <w:spacing w:before="0" w:after="0" w:line="360" w:lineRule="auto"/>
        <w:rPr>
          <w:rFonts w:ascii="Arial" w:hAnsi="Arial" w:cs="Arial"/>
          <w:i/>
          <w:iCs/>
          <w:color w:val="000000"/>
        </w:rPr>
      </w:pPr>
      <w:r>
        <w:rPr>
          <w:rFonts w:ascii="Arial" w:hAnsi="Arial" w:cs="Arial"/>
          <w:i/>
          <w:iCs/>
          <w:color w:val="000000"/>
        </w:rPr>
        <w:t>- Duże przedsiębiorstwo: jest to przedsiębiorstwo, które nie kwalifikuje się do żadnej z ww. kategorii przedsiębiorstw.</w:t>
      </w:r>
    </w:p>
    <w:p w14:paraId="372D67AB" w14:textId="77777777" w:rsidR="00193499" w:rsidRDefault="00193499" w:rsidP="00193499">
      <w:pPr>
        <w:pStyle w:val="NormalnyWeb"/>
        <w:spacing w:before="0" w:after="0" w:line="360" w:lineRule="auto"/>
        <w:rPr>
          <w:rFonts w:ascii="Arial" w:hAnsi="Arial" w:cs="Arial"/>
          <w:b/>
          <w:bCs/>
          <w:color w:val="000000"/>
        </w:rPr>
      </w:pPr>
    </w:p>
    <w:p w14:paraId="63EEE6D5" w14:textId="77777777" w:rsidR="00193499" w:rsidRDefault="00193499" w:rsidP="00193499">
      <w:pPr>
        <w:pStyle w:val="NormalnyWeb"/>
        <w:spacing w:before="0" w:after="0" w:line="360" w:lineRule="auto"/>
        <w:rPr>
          <w:rFonts w:ascii="Arial" w:hAnsi="Arial" w:cs="Arial"/>
          <w:b/>
          <w:bCs/>
          <w:color w:val="000000"/>
        </w:rPr>
      </w:pPr>
    </w:p>
    <w:p w14:paraId="5F1A5FCE" w14:textId="77777777" w:rsidR="00193499" w:rsidRDefault="00193499" w:rsidP="00193499">
      <w:pPr>
        <w:pStyle w:val="NormalnyWeb"/>
        <w:spacing w:before="0" w:after="0" w:line="360" w:lineRule="auto"/>
        <w:rPr>
          <w:rFonts w:ascii="Arial" w:hAnsi="Arial" w:cs="Arial"/>
          <w:b/>
          <w:bCs/>
          <w:color w:val="000000"/>
        </w:rPr>
      </w:pPr>
      <w:r>
        <w:rPr>
          <w:rFonts w:ascii="Arial" w:hAnsi="Arial" w:cs="Arial"/>
          <w:b/>
          <w:bCs/>
          <w:color w:val="000000"/>
        </w:rPr>
        <w:t>UWAGA:</w:t>
      </w:r>
    </w:p>
    <w:p w14:paraId="11DA474B" w14:textId="77777777" w:rsidR="00193499" w:rsidRDefault="00193499" w:rsidP="00193499">
      <w:pPr>
        <w:pStyle w:val="rozdzia"/>
      </w:pPr>
      <w:r>
        <w:t>Dokument należy wypełnić i podpisać kwalifikowalnym podpisem elektronicznym lub podpisem zaufanym lub podpisem osobistym.</w:t>
      </w:r>
    </w:p>
    <w:p w14:paraId="7DEDB978" w14:textId="77777777" w:rsidR="00193499" w:rsidRDefault="00193499" w:rsidP="00193499">
      <w:pPr>
        <w:pStyle w:val="rozdzia"/>
      </w:pPr>
    </w:p>
    <w:p w14:paraId="23F13DC3" w14:textId="77777777" w:rsidR="00193499" w:rsidRDefault="00193499" w:rsidP="00193499">
      <w:pPr>
        <w:pStyle w:val="NormalnyWeb"/>
        <w:spacing w:before="0" w:after="0" w:line="360" w:lineRule="auto"/>
        <w:rPr>
          <w:rFonts w:ascii="Arial" w:hAnsi="Arial" w:cs="Arial"/>
          <w:i/>
          <w:iCs/>
          <w:color w:val="000000"/>
        </w:rPr>
      </w:pPr>
    </w:p>
    <w:p w14:paraId="78DB1D68" w14:textId="77777777" w:rsidR="00193499" w:rsidRDefault="00193499" w:rsidP="00193499">
      <w:pPr>
        <w:pStyle w:val="NormalnyWeb"/>
        <w:spacing w:before="0" w:after="0" w:line="360" w:lineRule="auto"/>
        <w:rPr>
          <w:rFonts w:ascii="Arial" w:hAnsi="Arial" w:cs="Arial"/>
          <w:i/>
          <w:iCs/>
          <w:color w:val="000000"/>
        </w:rPr>
      </w:pPr>
      <w:r>
        <w:rPr>
          <w:rFonts w:ascii="Arial" w:hAnsi="Arial" w:cs="Arial"/>
          <w:i/>
          <w:iCs/>
          <w:color w:val="000000"/>
        </w:rPr>
        <w:t>[1] W przypadku Wykonawców wspólnie ubiegających się o udzielenie zamówienia zaleca się wpisanie danych wszystkich Wykonawców – wszystkich wspólników spółki cywilnej lub członków konsorcjum.</w:t>
      </w:r>
    </w:p>
    <w:p w14:paraId="09040822" w14:textId="77777777" w:rsidR="00193499" w:rsidRDefault="00193499" w:rsidP="00193499">
      <w:pPr>
        <w:pStyle w:val="NormalnyWeb"/>
        <w:spacing w:before="0" w:after="0" w:line="360" w:lineRule="auto"/>
        <w:rPr>
          <w:rFonts w:ascii="Arial" w:hAnsi="Arial" w:cs="Arial"/>
          <w:i/>
          <w:iCs/>
          <w:color w:val="000000"/>
        </w:rPr>
      </w:pPr>
    </w:p>
    <w:p w14:paraId="0B591B8A" w14:textId="77777777" w:rsidR="00E3452B" w:rsidRPr="008A4032" w:rsidRDefault="00E3452B" w:rsidP="008A4032">
      <w:pPr>
        <w:pStyle w:val="NormalnyWeb"/>
        <w:spacing w:before="0" w:after="0" w:line="360" w:lineRule="auto"/>
        <w:rPr>
          <w:rFonts w:ascii="Arial" w:hAnsi="Arial" w:cs="Arial"/>
        </w:rPr>
      </w:pPr>
    </w:p>
    <w:p w14:paraId="6247B0B3" w14:textId="77777777" w:rsidR="00702AEA" w:rsidRPr="008A4032" w:rsidRDefault="00702AEA" w:rsidP="008A4032">
      <w:pPr>
        <w:pStyle w:val="NormalnyWeb"/>
        <w:spacing w:before="0" w:after="0" w:line="360" w:lineRule="auto"/>
        <w:rPr>
          <w:rFonts w:ascii="Arial" w:hAnsi="Arial" w:cs="Arial"/>
        </w:rPr>
      </w:pPr>
    </w:p>
    <w:p w14:paraId="785CCC87" w14:textId="191034BE" w:rsidR="00426525" w:rsidRPr="008A4032" w:rsidRDefault="00426525" w:rsidP="008A4032">
      <w:pPr>
        <w:pStyle w:val="NormalnyWeb"/>
        <w:spacing w:before="0" w:after="0" w:line="360" w:lineRule="auto"/>
        <w:rPr>
          <w:rFonts w:ascii="Arial" w:hAnsi="Arial" w:cs="Arial"/>
        </w:rPr>
      </w:pPr>
    </w:p>
    <w:p w14:paraId="68CAD3ED" w14:textId="77777777" w:rsidR="00E3452B" w:rsidRPr="008A4032" w:rsidRDefault="00E3452B" w:rsidP="008A4032">
      <w:pPr>
        <w:pStyle w:val="NormalnyWeb"/>
        <w:spacing w:before="0" w:after="0" w:line="360" w:lineRule="auto"/>
        <w:rPr>
          <w:rFonts w:ascii="Arial" w:hAnsi="Arial" w:cs="Arial"/>
        </w:rPr>
      </w:pPr>
    </w:p>
    <w:p w14:paraId="1ED60E7D" w14:textId="77777777" w:rsidR="00E3452B" w:rsidRPr="008A4032" w:rsidRDefault="00E3452B" w:rsidP="008A4032">
      <w:pPr>
        <w:pStyle w:val="NormalnyWeb"/>
        <w:spacing w:before="0" w:after="0" w:line="360" w:lineRule="auto"/>
        <w:rPr>
          <w:rFonts w:ascii="Arial" w:hAnsi="Arial" w:cs="Arial"/>
        </w:rPr>
      </w:pPr>
    </w:p>
    <w:p w14:paraId="0402B80A" w14:textId="77777777" w:rsidR="00E3452B" w:rsidRDefault="00E3452B" w:rsidP="008A4032">
      <w:pPr>
        <w:pStyle w:val="NormalnyWeb"/>
        <w:spacing w:before="0" w:after="0" w:line="360" w:lineRule="auto"/>
        <w:rPr>
          <w:rFonts w:ascii="Arial" w:hAnsi="Arial" w:cs="Arial"/>
        </w:rPr>
      </w:pPr>
    </w:p>
    <w:p w14:paraId="4077958C" w14:textId="77777777" w:rsidR="0080384C" w:rsidRDefault="0080384C" w:rsidP="008A4032">
      <w:pPr>
        <w:pStyle w:val="NormalnyWeb"/>
        <w:spacing w:before="0" w:after="0" w:line="360" w:lineRule="auto"/>
        <w:rPr>
          <w:rFonts w:ascii="Arial" w:hAnsi="Arial" w:cs="Arial"/>
        </w:rPr>
      </w:pPr>
    </w:p>
    <w:p w14:paraId="0D6A0A3B" w14:textId="77777777" w:rsidR="0080384C" w:rsidRDefault="0080384C" w:rsidP="008A4032">
      <w:pPr>
        <w:pStyle w:val="NormalnyWeb"/>
        <w:spacing w:before="0" w:after="0" w:line="360" w:lineRule="auto"/>
        <w:rPr>
          <w:rFonts w:ascii="Arial" w:hAnsi="Arial" w:cs="Arial"/>
        </w:rPr>
      </w:pPr>
    </w:p>
    <w:p w14:paraId="6AAFE8FF" w14:textId="77777777" w:rsidR="0080384C" w:rsidRPr="008A4032" w:rsidRDefault="0080384C" w:rsidP="008A4032">
      <w:pPr>
        <w:pStyle w:val="NormalnyWeb"/>
        <w:spacing w:before="0" w:after="0" w:line="360" w:lineRule="auto"/>
        <w:rPr>
          <w:rFonts w:ascii="Arial" w:hAnsi="Arial" w:cs="Arial"/>
        </w:rPr>
      </w:pPr>
    </w:p>
    <w:p w14:paraId="2626E1E1" w14:textId="77777777" w:rsidR="00702AEA" w:rsidRPr="008A4032" w:rsidRDefault="00702AEA" w:rsidP="008A4032">
      <w:pPr>
        <w:pStyle w:val="NormalnyWeb"/>
        <w:spacing w:before="0" w:after="0" w:line="360" w:lineRule="auto"/>
        <w:jc w:val="right"/>
        <w:rPr>
          <w:rFonts w:ascii="Arial" w:hAnsi="Arial" w:cs="Arial"/>
        </w:rPr>
      </w:pPr>
      <w:r w:rsidRPr="008A4032">
        <w:rPr>
          <w:rFonts w:ascii="Arial" w:hAnsi="Arial" w:cs="Arial"/>
          <w:color w:val="000000"/>
        </w:rPr>
        <w:lastRenderedPageBreak/>
        <w:t>Załącznik nr 2 do SWZ</w:t>
      </w:r>
    </w:p>
    <w:p w14:paraId="3CB434A7" w14:textId="77777777" w:rsidR="00702AEA" w:rsidRPr="008A4032" w:rsidRDefault="00702AEA" w:rsidP="008A4032">
      <w:pPr>
        <w:pStyle w:val="NormalnyWeb"/>
        <w:spacing w:before="0" w:after="0" w:line="360" w:lineRule="auto"/>
        <w:jc w:val="center"/>
        <w:rPr>
          <w:rFonts w:ascii="Arial" w:hAnsi="Arial" w:cs="Arial"/>
        </w:rPr>
      </w:pPr>
      <w:r w:rsidRPr="008A4032">
        <w:rPr>
          <w:rFonts w:ascii="Arial" w:hAnsi="Arial" w:cs="Arial"/>
          <w:b/>
          <w:bCs/>
          <w:color w:val="000000"/>
        </w:rPr>
        <w:t>Oświadczenie</w:t>
      </w:r>
      <w:r w:rsidRPr="008A4032">
        <w:rPr>
          <w:rFonts w:ascii="Arial" w:hAnsi="Arial" w:cs="Arial"/>
          <w:color w:val="000000"/>
        </w:rPr>
        <w:t xml:space="preserve"> </w:t>
      </w:r>
      <w:r w:rsidRPr="008A4032">
        <w:rPr>
          <w:rFonts w:ascii="Arial" w:hAnsi="Arial" w:cs="Arial"/>
          <w:b/>
          <w:bCs/>
          <w:color w:val="000000"/>
        </w:rPr>
        <w:t xml:space="preserve">składane na podstawie art. 125 ust. 1 </w:t>
      </w:r>
      <w:proofErr w:type="spellStart"/>
      <w:r w:rsidRPr="008A4032">
        <w:rPr>
          <w:rFonts w:ascii="Arial" w:hAnsi="Arial" w:cs="Arial"/>
          <w:b/>
          <w:bCs/>
          <w:color w:val="000000"/>
        </w:rPr>
        <w:t>u.p.z.p</w:t>
      </w:r>
      <w:proofErr w:type="spellEnd"/>
      <w:r w:rsidRPr="008A4032">
        <w:rPr>
          <w:rFonts w:ascii="Arial" w:hAnsi="Arial" w:cs="Arial"/>
          <w:b/>
          <w:bCs/>
          <w:color w:val="000000"/>
        </w:rPr>
        <w:t>.</w:t>
      </w:r>
    </w:p>
    <w:p w14:paraId="6854C22F" w14:textId="77777777" w:rsidR="00702AEA" w:rsidRPr="008A4032" w:rsidRDefault="00702AEA" w:rsidP="008A4032">
      <w:pPr>
        <w:pStyle w:val="NormalnyWeb"/>
        <w:spacing w:before="0" w:after="0" w:line="360" w:lineRule="auto"/>
        <w:jc w:val="center"/>
        <w:rPr>
          <w:rFonts w:ascii="Arial" w:hAnsi="Arial" w:cs="Arial"/>
        </w:rPr>
      </w:pPr>
      <w:r w:rsidRPr="008A4032">
        <w:rPr>
          <w:rFonts w:ascii="Arial" w:hAnsi="Arial" w:cs="Arial"/>
          <w:b/>
          <w:bCs/>
          <w:color w:val="000000"/>
        </w:rPr>
        <w:t>o niepodleganiu wykluczeniu</w:t>
      </w:r>
    </w:p>
    <w:p w14:paraId="16AA64E9" w14:textId="77777777" w:rsidR="00702AEA" w:rsidRPr="008A4032" w:rsidRDefault="00702AEA" w:rsidP="008A4032">
      <w:pPr>
        <w:pStyle w:val="NormalnyWeb"/>
        <w:spacing w:before="0" w:after="0" w:line="360" w:lineRule="auto"/>
        <w:rPr>
          <w:rFonts w:ascii="Arial" w:hAnsi="Arial" w:cs="Arial"/>
        </w:rPr>
      </w:pPr>
    </w:p>
    <w:p w14:paraId="306EFD19" w14:textId="731E8765" w:rsidR="00702AEA" w:rsidRPr="008A4032" w:rsidRDefault="00702AEA" w:rsidP="008A4032">
      <w:pPr>
        <w:pStyle w:val="NormalnyWeb"/>
        <w:spacing w:before="0" w:after="0" w:line="360" w:lineRule="auto"/>
        <w:rPr>
          <w:rFonts w:ascii="Arial" w:hAnsi="Arial" w:cs="Arial"/>
        </w:rPr>
      </w:pPr>
      <w:r w:rsidRPr="008A4032">
        <w:rPr>
          <w:rFonts w:ascii="Arial" w:hAnsi="Arial" w:cs="Arial"/>
          <w:b/>
          <w:bCs/>
          <w:color w:val="000000"/>
        </w:rPr>
        <w:t>WYKONAWCA:</w:t>
      </w:r>
      <w:r w:rsidR="001C5AD0" w:rsidRPr="008A4032">
        <w:rPr>
          <w:rFonts w:ascii="Arial" w:hAnsi="Arial" w:cs="Arial"/>
          <w:b/>
          <w:bCs/>
          <w:color w:val="000000"/>
        </w:rPr>
        <w:t xml:space="preserve"> …………………………………….</w:t>
      </w:r>
      <w:r w:rsidR="001C5AD0" w:rsidRPr="008A4032">
        <w:rPr>
          <w:rFonts w:ascii="Arial" w:hAnsi="Arial" w:cs="Arial"/>
        </w:rPr>
        <w:t xml:space="preserve"> </w:t>
      </w:r>
    </w:p>
    <w:p w14:paraId="460B280A" w14:textId="6C27E61B" w:rsidR="001C5AD0" w:rsidRPr="008A4032" w:rsidRDefault="001C5AD0" w:rsidP="008A4032">
      <w:pPr>
        <w:pStyle w:val="NormalnyWeb"/>
        <w:spacing w:before="0" w:after="0" w:line="360" w:lineRule="auto"/>
        <w:rPr>
          <w:rFonts w:ascii="Arial" w:hAnsi="Arial" w:cs="Arial"/>
        </w:rPr>
      </w:pPr>
      <w:r w:rsidRPr="008A4032">
        <w:rPr>
          <w:rFonts w:ascii="Arial" w:hAnsi="Arial" w:cs="Arial"/>
        </w:rPr>
        <w:t xml:space="preserve">                                    </w:t>
      </w:r>
    </w:p>
    <w:p w14:paraId="25CF99DF" w14:textId="77777777" w:rsidR="001C5AD0" w:rsidRPr="008A4032" w:rsidRDefault="001C5AD0" w:rsidP="008A4032">
      <w:pPr>
        <w:pStyle w:val="NormalnyWeb"/>
        <w:spacing w:before="0" w:after="0" w:line="360" w:lineRule="auto"/>
        <w:rPr>
          <w:rFonts w:ascii="Arial" w:hAnsi="Arial" w:cs="Arial"/>
        </w:rPr>
      </w:pPr>
    </w:p>
    <w:p w14:paraId="2CF06659" w14:textId="77777777" w:rsidR="00702AEA" w:rsidRPr="008A4032" w:rsidRDefault="00702AEA" w:rsidP="008A4032">
      <w:pPr>
        <w:pStyle w:val="NormalnyWeb"/>
        <w:spacing w:before="0" w:after="0" w:line="360" w:lineRule="auto"/>
        <w:jc w:val="center"/>
        <w:rPr>
          <w:rFonts w:ascii="Arial" w:hAnsi="Arial" w:cs="Arial"/>
        </w:rPr>
      </w:pPr>
      <w:r w:rsidRPr="008A4032">
        <w:rPr>
          <w:rStyle w:val="Pogrubienie"/>
          <w:rFonts w:ascii="Arial" w:hAnsi="Arial" w:cs="Arial"/>
          <w:color w:val="000000"/>
          <w:u w:val="single"/>
        </w:rPr>
        <w:t>OŚWIADCZAM, ŻE:</w:t>
      </w:r>
    </w:p>
    <w:p w14:paraId="1D933C00" w14:textId="0F8B477E" w:rsidR="00702AEA" w:rsidRPr="008A4032" w:rsidRDefault="00292DA6" w:rsidP="008A4032">
      <w:pPr>
        <w:pStyle w:val="NormalnyWeb"/>
        <w:spacing w:before="0" w:after="0" w:line="360" w:lineRule="auto"/>
        <w:rPr>
          <w:rFonts w:ascii="Arial" w:hAnsi="Arial" w:cs="Arial"/>
          <w:color w:val="000000"/>
        </w:rPr>
      </w:pPr>
      <w:r w:rsidRPr="008A4032">
        <w:rPr>
          <w:rFonts w:ascii="Arial" w:hAnsi="Arial" w:cs="Arial"/>
          <w:color w:val="000000"/>
        </w:rPr>
        <w:t xml:space="preserve">1. </w:t>
      </w:r>
      <w:r w:rsidR="00702AEA" w:rsidRPr="008A4032">
        <w:rPr>
          <w:rFonts w:ascii="Arial" w:hAnsi="Arial" w:cs="Arial"/>
          <w:color w:val="000000"/>
        </w:rPr>
        <w:t xml:space="preserve">Nie podlegam wykluczeniu z postępowania na podstawie art. 108 ust 1 </w:t>
      </w:r>
      <w:proofErr w:type="spellStart"/>
      <w:r w:rsidR="00702AEA" w:rsidRPr="008A4032">
        <w:rPr>
          <w:rFonts w:ascii="Arial" w:hAnsi="Arial" w:cs="Arial"/>
          <w:color w:val="000000"/>
        </w:rPr>
        <w:t>u.p.z.p</w:t>
      </w:r>
      <w:proofErr w:type="spellEnd"/>
      <w:r w:rsidR="00702AEA" w:rsidRPr="008A4032">
        <w:rPr>
          <w:rFonts w:ascii="Arial" w:hAnsi="Arial" w:cs="Arial"/>
          <w:color w:val="000000"/>
        </w:rPr>
        <w:t>.</w:t>
      </w:r>
    </w:p>
    <w:p w14:paraId="30E1A4D5" w14:textId="16B0E969" w:rsidR="00BE506C" w:rsidRPr="008A4032" w:rsidRDefault="00292DA6" w:rsidP="008A4032">
      <w:pPr>
        <w:pStyle w:val="NormalnyWeb"/>
        <w:spacing w:before="0" w:after="0" w:line="360" w:lineRule="auto"/>
        <w:rPr>
          <w:rFonts w:ascii="Arial" w:hAnsi="Arial" w:cs="Arial"/>
        </w:rPr>
      </w:pPr>
      <w:r w:rsidRPr="008A4032">
        <w:rPr>
          <w:rFonts w:ascii="Arial" w:hAnsi="Arial" w:cs="Arial"/>
        </w:rPr>
        <w:t xml:space="preserve">2. </w:t>
      </w:r>
      <w:r w:rsidR="00BE506C" w:rsidRPr="008A4032">
        <w:rPr>
          <w:rFonts w:ascii="Arial" w:hAnsi="Arial" w:cs="Arial"/>
        </w:rPr>
        <w:t>Nie podlegam wykluczeniu z postępowania na podstawie art. 7 ust. 1 ustawy z dnia 13 kwietnia 2022r. o szczególnych rozwiązaniach przeciwdziałania wspieraniu agresji na Ukrainę oraz służących ochronie bezpieczeństwa narodowego (Dz. U. 2022 r., poz. 835)</w:t>
      </w:r>
    </w:p>
    <w:p w14:paraId="01B5355B" w14:textId="77777777" w:rsidR="00662384" w:rsidRPr="008A4032" w:rsidRDefault="00662384" w:rsidP="008A4032">
      <w:pPr>
        <w:pStyle w:val="NormalnyWeb"/>
        <w:spacing w:before="0" w:after="0" w:line="360" w:lineRule="auto"/>
        <w:jc w:val="center"/>
        <w:rPr>
          <w:rFonts w:ascii="Arial" w:hAnsi="Arial" w:cs="Arial"/>
          <w:color w:val="000000"/>
        </w:rPr>
      </w:pPr>
    </w:p>
    <w:p w14:paraId="07A76B65" w14:textId="77777777" w:rsidR="00662384" w:rsidRPr="008A4032" w:rsidRDefault="00662384" w:rsidP="008A4032">
      <w:pPr>
        <w:pStyle w:val="NormalnyWeb"/>
        <w:spacing w:before="0" w:after="0" w:line="360" w:lineRule="auto"/>
        <w:jc w:val="center"/>
        <w:rPr>
          <w:rFonts w:ascii="Arial" w:hAnsi="Arial" w:cs="Arial"/>
          <w:color w:val="000000"/>
        </w:rPr>
      </w:pPr>
    </w:p>
    <w:p w14:paraId="72DFF5F5" w14:textId="1FCC9CC8" w:rsidR="00702AEA" w:rsidRPr="008A4032" w:rsidRDefault="00702AEA" w:rsidP="008A4032">
      <w:pPr>
        <w:pStyle w:val="NormalnyWeb"/>
        <w:spacing w:before="0" w:after="0" w:line="360" w:lineRule="auto"/>
        <w:jc w:val="center"/>
        <w:rPr>
          <w:rFonts w:ascii="Arial" w:hAnsi="Arial" w:cs="Arial"/>
        </w:rPr>
      </w:pPr>
      <w:r w:rsidRPr="008A4032">
        <w:rPr>
          <w:rFonts w:ascii="Arial" w:hAnsi="Arial" w:cs="Arial"/>
          <w:i/>
          <w:iCs/>
          <w:color w:val="000000"/>
        </w:rPr>
        <w:t>Lub:</w:t>
      </w:r>
    </w:p>
    <w:p w14:paraId="2F5A79C8" w14:textId="3A256F4F" w:rsidR="00702AEA" w:rsidRPr="008A4032" w:rsidRDefault="00702AEA" w:rsidP="008A4032">
      <w:pPr>
        <w:pStyle w:val="NormalnyWeb"/>
        <w:spacing w:before="0" w:after="0" w:line="360" w:lineRule="auto"/>
        <w:jc w:val="center"/>
        <w:rPr>
          <w:rFonts w:ascii="Arial" w:hAnsi="Arial" w:cs="Arial"/>
        </w:rPr>
      </w:pPr>
      <w:r w:rsidRPr="008A4032">
        <w:rPr>
          <w:rStyle w:val="Pogrubienie"/>
          <w:rFonts w:ascii="Arial" w:hAnsi="Arial" w:cs="Arial"/>
          <w:color w:val="000000"/>
          <w:u w:val="single"/>
        </w:rPr>
        <w:t>OŚWIADCZAM, ŻE:</w:t>
      </w:r>
    </w:p>
    <w:p w14:paraId="3CFEBD61" w14:textId="02A8F5B9" w:rsidR="00702AEA" w:rsidRPr="008A4032" w:rsidRDefault="00702AEA" w:rsidP="008A4032">
      <w:pPr>
        <w:pStyle w:val="NormalnyWeb"/>
        <w:spacing w:before="0" w:after="0" w:line="360" w:lineRule="auto"/>
        <w:rPr>
          <w:rFonts w:ascii="Arial" w:hAnsi="Arial" w:cs="Arial"/>
        </w:rPr>
      </w:pPr>
      <w:r w:rsidRPr="008A4032">
        <w:rPr>
          <w:rFonts w:ascii="Arial" w:hAnsi="Arial" w:cs="Arial"/>
          <w:color w:val="000000"/>
        </w:rPr>
        <w:t xml:space="preserve">Oświadczam, że zachodzą w stosunku do mnie podstawy wykluczenia z postępowania na podstawie art. …………. ustawy </w:t>
      </w:r>
      <w:proofErr w:type="spellStart"/>
      <w:r w:rsidRPr="008A4032">
        <w:rPr>
          <w:rFonts w:ascii="Arial" w:hAnsi="Arial" w:cs="Arial"/>
          <w:color w:val="000000"/>
        </w:rPr>
        <w:t>Pzp</w:t>
      </w:r>
      <w:proofErr w:type="spellEnd"/>
      <w:r w:rsidRPr="008A4032">
        <w:rPr>
          <w:rFonts w:ascii="Arial" w:hAnsi="Arial" w:cs="Arial"/>
          <w:color w:val="000000"/>
        </w:rPr>
        <w:t xml:space="preserve"> </w:t>
      </w:r>
      <w:r w:rsidRPr="008A4032">
        <w:rPr>
          <w:rFonts w:ascii="Arial" w:hAnsi="Arial" w:cs="Arial"/>
          <w:i/>
          <w:iCs/>
          <w:color w:val="000000"/>
        </w:rPr>
        <w:t xml:space="preserve">(podać mającą zastosowanie podstawę wykluczenia spośród wymienionych w art. 108 ust. 1 pkt 1, 2, 5 </w:t>
      </w:r>
      <w:proofErr w:type="spellStart"/>
      <w:r w:rsidRPr="008A4032">
        <w:rPr>
          <w:rFonts w:ascii="Arial" w:hAnsi="Arial" w:cs="Arial"/>
          <w:i/>
          <w:iCs/>
          <w:color w:val="000000"/>
        </w:rPr>
        <w:t>u.p.z.p</w:t>
      </w:r>
      <w:proofErr w:type="spellEnd"/>
      <w:r w:rsidRPr="008A4032">
        <w:rPr>
          <w:rFonts w:ascii="Arial" w:hAnsi="Arial" w:cs="Arial"/>
          <w:i/>
          <w:iCs/>
          <w:color w:val="000000"/>
        </w:rPr>
        <w:t>.).</w:t>
      </w:r>
      <w:r w:rsidRPr="008A4032">
        <w:rPr>
          <w:rFonts w:ascii="Arial" w:hAnsi="Arial" w:cs="Arial"/>
          <w:color w:val="000000"/>
        </w:rPr>
        <w:t xml:space="preserve"> Jednocześnie oświadczam, że w związku z ww. okolicznością, na podstawie art. 110 ust. 2 ustawy </w:t>
      </w:r>
      <w:proofErr w:type="spellStart"/>
      <w:r w:rsidRPr="008A4032">
        <w:rPr>
          <w:rFonts w:ascii="Arial" w:hAnsi="Arial" w:cs="Arial"/>
          <w:color w:val="000000"/>
        </w:rPr>
        <w:t>Pzp</w:t>
      </w:r>
      <w:proofErr w:type="spellEnd"/>
      <w:r w:rsidRPr="008A4032">
        <w:rPr>
          <w:rFonts w:ascii="Arial" w:hAnsi="Arial" w:cs="Arial"/>
          <w:color w:val="000000"/>
        </w:rPr>
        <w:t xml:space="preserve"> podjąłem następujące środki naprawcze: </w:t>
      </w:r>
    </w:p>
    <w:p w14:paraId="13B41645" w14:textId="77777777" w:rsidR="00702AEA" w:rsidRPr="008A4032" w:rsidRDefault="00702AEA" w:rsidP="008A4032">
      <w:pPr>
        <w:pStyle w:val="NormalnyWeb"/>
        <w:spacing w:before="0" w:after="0" w:line="360" w:lineRule="auto"/>
        <w:rPr>
          <w:rFonts w:ascii="Arial" w:hAnsi="Arial" w:cs="Arial"/>
        </w:rPr>
      </w:pPr>
      <w:r w:rsidRPr="008A4032">
        <w:rPr>
          <w:rFonts w:ascii="Arial" w:hAnsi="Arial" w:cs="Arial"/>
          <w:color w:val="000000"/>
        </w:rPr>
        <w:t>…………………………………………………………………………………………..……………</w:t>
      </w:r>
    </w:p>
    <w:p w14:paraId="7EC71B58" w14:textId="77777777" w:rsidR="00702AEA" w:rsidRPr="008A4032" w:rsidRDefault="00702AEA" w:rsidP="008A4032">
      <w:pPr>
        <w:pStyle w:val="NormalnyWeb"/>
        <w:spacing w:before="0" w:after="0" w:line="360" w:lineRule="auto"/>
        <w:rPr>
          <w:rFonts w:ascii="Arial" w:hAnsi="Arial" w:cs="Arial"/>
          <w:spacing w:val="8"/>
        </w:rPr>
      </w:pPr>
      <w:r w:rsidRPr="008A4032">
        <w:rPr>
          <w:rFonts w:ascii="Arial" w:hAnsi="Arial" w:cs="Arial"/>
          <w:b/>
          <w:bCs/>
          <w:color w:val="000000"/>
          <w:spacing w:val="8"/>
        </w:rPr>
        <w:br/>
        <w:t>UWAGA:</w:t>
      </w:r>
    </w:p>
    <w:p w14:paraId="37710DB5" w14:textId="77777777" w:rsidR="00702AEA" w:rsidRPr="008A4032" w:rsidRDefault="00702AEA" w:rsidP="008A4032">
      <w:pPr>
        <w:pStyle w:val="NormalnyWeb"/>
        <w:spacing w:before="0" w:after="0" w:line="360" w:lineRule="auto"/>
        <w:rPr>
          <w:rFonts w:ascii="Arial" w:hAnsi="Arial" w:cs="Arial"/>
          <w:i/>
          <w:iCs/>
          <w:spacing w:val="8"/>
        </w:rPr>
      </w:pPr>
      <w:r w:rsidRPr="008A4032">
        <w:rPr>
          <w:rFonts w:ascii="Arial" w:hAnsi="Arial" w:cs="Arial"/>
          <w:i/>
          <w:iCs/>
          <w:color w:val="000000"/>
          <w:spacing w:val="8"/>
        </w:rPr>
        <w:t>1. W przypadku Wykonawców wspólnie ubiegających się o udzielenie zamówienia wymóg złożenia niniejszego oświadczenia dotyczy każdego z wykonawców</w:t>
      </w:r>
    </w:p>
    <w:p w14:paraId="6FDAD753" w14:textId="6B2053D6" w:rsidR="009C22AF" w:rsidRPr="008A4032" w:rsidRDefault="00702AEA" w:rsidP="008A4032">
      <w:pPr>
        <w:pStyle w:val="NormalnyWeb"/>
        <w:spacing w:before="0" w:after="0" w:line="360" w:lineRule="auto"/>
        <w:rPr>
          <w:rFonts w:ascii="Arial" w:hAnsi="Arial" w:cs="Arial"/>
          <w:spacing w:val="8"/>
        </w:rPr>
      </w:pPr>
      <w:r w:rsidRPr="008A4032">
        <w:rPr>
          <w:rFonts w:ascii="Arial" w:hAnsi="Arial" w:cs="Arial"/>
          <w:i/>
          <w:iCs/>
          <w:color w:val="000000"/>
          <w:spacing w:val="8"/>
        </w:rPr>
        <w:t>2. Dokument należy wypełnić i podpisać kwalifikowalnym podpisem elektronicznym lub podpisem zaufanym lub podpisem osobistym</w:t>
      </w:r>
      <w:r w:rsidRPr="008A4032">
        <w:rPr>
          <w:rFonts w:ascii="Arial" w:hAnsi="Arial" w:cs="Arial"/>
          <w:color w:val="000000"/>
          <w:spacing w:val="8"/>
        </w:rPr>
        <w:t>.</w:t>
      </w:r>
    </w:p>
    <w:p w14:paraId="700DCB30" w14:textId="77777777" w:rsidR="004E07BB" w:rsidRPr="008A4032" w:rsidRDefault="004E07BB" w:rsidP="008A4032">
      <w:pPr>
        <w:pStyle w:val="NormalnyWeb"/>
        <w:spacing w:before="0" w:after="0" w:line="360" w:lineRule="auto"/>
        <w:rPr>
          <w:rStyle w:val="Pogrubienie"/>
          <w:rFonts w:ascii="Arial" w:hAnsi="Arial" w:cs="Arial"/>
        </w:rPr>
      </w:pPr>
    </w:p>
    <w:p w14:paraId="0D4F8DF4" w14:textId="77777777" w:rsidR="004E07BB" w:rsidRPr="008A4032" w:rsidRDefault="004E07BB" w:rsidP="008A4032">
      <w:pPr>
        <w:pStyle w:val="NormalnyWeb"/>
        <w:spacing w:before="0" w:after="0" w:line="360" w:lineRule="auto"/>
        <w:rPr>
          <w:rStyle w:val="Pogrubienie"/>
          <w:rFonts w:ascii="Arial" w:hAnsi="Arial" w:cs="Arial"/>
        </w:rPr>
      </w:pPr>
    </w:p>
    <w:p w14:paraId="725BF482" w14:textId="77777777" w:rsidR="001C5AD0" w:rsidRPr="008A4032" w:rsidRDefault="001C5AD0" w:rsidP="008A4032">
      <w:pPr>
        <w:pStyle w:val="Textbody"/>
        <w:spacing w:after="0" w:line="360" w:lineRule="auto"/>
        <w:jc w:val="right"/>
        <w:rPr>
          <w:rStyle w:val="StrongEmphasis"/>
          <w:rFonts w:ascii="Arial" w:hAnsi="Arial" w:cs="Arial"/>
          <w:b w:val="0"/>
          <w:bCs w:val="0"/>
          <w:iCs/>
          <w:color w:val="000000"/>
        </w:rPr>
      </w:pPr>
    </w:p>
    <w:p w14:paraId="6ABBDDCF" w14:textId="77777777" w:rsidR="00AF164A" w:rsidRPr="008A4032" w:rsidRDefault="00AF164A" w:rsidP="008A4032">
      <w:pPr>
        <w:pStyle w:val="NormalnyWeb"/>
        <w:spacing w:before="0" w:after="0" w:line="360" w:lineRule="auto"/>
        <w:rPr>
          <w:rStyle w:val="Pogrubienie"/>
          <w:rFonts w:ascii="Arial" w:hAnsi="Arial" w:cs="Arial"/>
        </w:rPr>
      </w:pPr>
    </w:p>
    <w:p w14:paraId="3E1AE7BC" w14:textId="5C38E254" w:rsidR="00702AEA" w:rsidRPr="008A4032" w:rsidRDefault="00702AEA" w:rsidP="008A4032">
      <w:pPr>
        <w:pStyle w:val="NormalnyWeb"/>
        <w:spacing w:before="0" w:after="0" w:line="360" w:lineRule="auto"/>
        <w:rPr>
          <w:rFonts w:ascii="Arial" w:hAnsi="Arial" w:cs="Arial"/>
        </w:rPr>
      </w:pPr>
      <w:r w:rsidRPr="008A4032">
        <w:rPr>
          <w:rStyle w:val="Pogrubienie"/>
          <w:rFonts w:ascii="Arial" w:hAnsi="Arial" w:cs="Arial"/>
        </w:rPr>
        <w:lastRenderedPageBreak/>
        <w:t>CZĘŚĆ II – OPIS PRZEDMIOTU ZAMÓWIENIA</w:t>
      </w:r>
    </w:p>
    <w:p w14:paraId="21DDA75C" w14:textId="77777777" w:rsidR="00307B57" w:rsidRPr="008A4032" w:rsidRDefault="00307B57" w:rsidP="008A4032">
      <w:pPr>
        <w:pStyle w:val="Standard"/>
        <w:spacing w:line="360" w:lineRule="auto"/>
        <w:rPr>
          <w:rFonts w:ascii="Arial" w:hAnsi="Arial" w:cs="Arial"/>
          <w:b/>
          <w:bCs/>
        </w:rPr>
      </w:pPr>
    </w:p>
    <w:p w14:paraId="77D7C56F" w14:textId="5654A668" w:rsidR="00231F0B" w:rsidRDefault="00231F0B" w:rsidP="00231F0B">
      <w:pPr>
        <w:pStyle w:val="Textbody"/>
        <w:spacing w:after="0" w:line="360" w:lineRule="auto"/>
      </w:pPr>
      <w:r>
        <w:rPr>
          <w:rFonts w:ascii="Arial" w:hAnsi="Arial" w:cs="Arial"/>
          <w:color w:val="000000"/>
        </w:rPr>
        <w:t xml:space="preserve">Przedmiotem zamówienia jest dostawa oleju napędowego </w:t>
      </w:r>
      <w:r>
        <w:rPr>
          <w:rStyle w:val="StrongEmphasis"/>
          <w:rFonts w:ascii="Arial" w:hAnsi="Arial" w:cs="Arial"/>
          <w:b w:val="0"/>
          <w:bCs w:val="0"/>
          <w:color w:val="000000"/>
        </w:rPr>
        <w:t>„</w:t>
      </w:r>
      <w:proofErr w:type="spellStart"/>
      <w:r>
        <w:rPr>
          <w:rStyle w:val="StrongEmphasis"/>
          <w:rFonts w:ascii="Arial" w:hAnsi="Arial" w:cs="Arial"/>
          <w:b w:val="0"/>
          <w:bCs w:val="0"/>
          <w:color w:val="000000"/>
        </w:rPr>
        <w:t>Ekodiesel</w:t>
      </w:r>
      <w:proofErr w:type="spellEnd"/>
      <w:r>
        <w:rPr>
          <w:rStyle w:val="StrongEmphasis"/>
          <w:rFonts w:ascii="Arial" w:hAnsi="Arial" w:cs="Arial"/>
          <w:b w:val="0"/>
          <w:bCs w:val="0"/>
          <w:color w:val="000000"/>
        </w:rPr>
        <w:t xml:space="preserve">” produkcji PKN ORLEN S.A. lub „równoważnego” w rozumieniu art. 99 ust 5 </w:t>
      </w:r>
      <w:proofErr w:type="spellStart"/>
      <w:r>
        <w:rPr>
          <w:rStyle w:val="StrongEmphasis"/>
          <w:rFonts w:ascii="Arial" w:hAnsi="Arial" w:cs="Arial"/>
          <w:b w:val="0"/>
          <w:bCs w:val="0"/>
          <w:color w:val="000000"/>
        </w:rPr>
        <w:t>u.p.z.p</w:t>
      </w:r>
      <w:proofErr w:type="spellEnd"/>
      <w:r>
        <w:rPr>
          <w:rStyle w:val="StrongEmphasis"/>
          <w:rFonts w:ascii="Arial" w:hAnsi="Arial" w:cs="Arial"/>
          <w:b w:val="0"/>
          <w:bCs w:val="0"/>
          <w:color w:val="000000"/>
        </w:rPr>
        <w:t>. oraz zapisów niniejszej SWZ</w:t>
      </w:r>
      <w:r>
        <w:rPr>
          <w:rStyle w:val="StrongEmphasis"/>
          <w:rFonts w:ascii="Arial" w:hAnsi="Arial" w:cs="Arial"/>
          <w:color w:val="000000"/>
        </w:rPr>
        <w:t xml:space="preserve">, </w:t>
      </w:r>
      <w:r>
        <w:rPr>
          <w:rFonts w:ascii="Arial" w:hAnsi="Arial" w:cs="Arial"/>
          <w:color w:val="000000"/>
        </w:rPr>
        <w:t xml:space="preserve">do pojazdów, maszyn i urządzeń Zamawiającego w ilości: do </w:t>
      </w:r>
      <w:r w:rsidR="0080384C" w:rsidRPr="0080384C">
        <w:rPr>
          <w:rFonts w:ascii="Arial" w:hAnsi="Arial" w:cs="Arial"/>
        </w:rPr>
        <w:t xml:space="preserve">27 </w:t>
      </w:r>
      <w:r w:rsidRPr="0080384C">
        <w:rPr>
          <w:rFonts w:ascii="Arial" w:hAnsi="Arial" w:cs="Arial"/>
        </w:rPr>
        <w:t xml:space="preserve">000 </w:t>
      </w:r>
      <w:r>
        <w:rPr>
          <w:rFonts w:ascii="Arial" w:hAnsi="Arial" w:cs="Arial"/>
          <w:color w:val="000000"/>
        </w:rPr>
        <w:t>litrów.</w:t>
      </w:r>
    </w:p>
    <w:p w14:paraId="2BBE21EC" w14:textId="77777777" w:rsidR="00231F0B" w:rsidRDefault="00231F0B" w:rsidP="00231F0B">
      <w:pPr>
        <w:pStyle w:val="Textbody"/>
        <w:spacing w:after="0" w:line="360" w:lineRule="auto"/>
        <w:jc w:val="both"/>
        <w:rPr>
          <w:rFonts w:ascii="Arial" w:hAnsi="Arial" w:cs="Arial"/>
        </w:rPr>
      </w:pPr>
    </w:p>
    <w:p w14:paraId="3828121B" w14:textId="77777777" w:rsidR="00231F0B" w:rsidRDefault="00231F0B" w:rsidP="00231F0B">
      <w:pPr>
        <w:pStyle w:val="Textbody"/>
        <w:spacing w:after="0" w:line="360" w:lineRule="auto"/>
        <w:jc w:val="both"/>
      </w:pPr>
      <w:r>
        <w:rPr>
          <w:rFonts w:ascii="Arial" w:hAnsi="Arial" w:cs="Arial"/>
          <w:color w:val="000000"/>
        </w:rPr>
        <w:t xml:space="preserve">Za równoważne w stosunku do </w:t>
      </w:r>
      <w:r>
        <w:rPr>
          <w:rStyle w:val="StrongEmphasis"/>
          <w:rFonts w:ascii="Arial" w:hAnsi="Arial" w:cs="Arial"/>
          <w:b w:val="0"/>
          <w:bCs w:val="0"/>
          <w:color w:val="000000"/>
        </w:rPr>
        <w:t>oleju produkcji PKN ORLEN S.A. - „</w:t>
      </w:r>
      <w:proofErr w:type="spellStart"/>
      <w:r>
        <w:rPr>
          <w:rStyle w:val="StrongEmphasis"/>
          <w:rFonts w:ascii="Arial" w:hAnsi="Arial" w:cs="Arial"/>
          <w:b w:val="0"/>
          <w:bCs w:val="0"/>
          <w:color w:val="000000"/>
        </w:rPr>
        <w:t>Ekodiesel</w:t>
      </w:r>
      <w:proofErr w:type="spellEnd"/>
      <w:r>
        <w:rPr>
          <w:rStyle w:val="StrongEmphasis"/>
          <w:rFonts w:ascii="Arial" w:hAnsi="Arial" w:cs="Arial"/>
          <w:b w:val="0"/>
          <w:bCs w:val="0"/>
          <w:color w:val="000000"/>
        </w:rPr>
        <w:t>” Zamawiający uzna olej spełniający poniższe, minimalne warunki/parametry:</w:t>
      </w:r>
    </w:p>
    <w:p w14:paraId="744B7890" w14:textId="77777777" w:rsidR="00231F0B" w:rsidRDefault="00231F0B" w:rsidP="00231F0B">
      <w:pPr>
        <w:pStyle w:val="Textbody"/>
        <w:spacing w:after="0" w:line="360" w:lineRule="auto"/>
        <w:jc w:val="both"/>
      </w:pPr>
      <w:r>
        <w:rPr>
          <w:rStyle w:val="StrongEmphasis"/>
          <w:rFonts w:ascii="Arial" w:hAnsi="Arial" w:cs="Arial"/>
          <w:b w:val="0"/>
          <w:bCs w:val="0"/>
          <w:color w:val="000000"/>
        </w:rPr>
        <w:t>a) gęstość w temp.15ºC (kg/m³) min. 820 max. 845</w:t>
      </w:r>
    </w:p>
    <w:p w14:paraId="0E5D1597" w14:textId="77777777" w:rsidR="00231F0B" w:rsidRDefault="00231F0B" w:rsidP="00231F0B">
      <w:pPr>
        <w:pStyle w:val="Textbody"/>
        <w:spacing w:after="0" w:line="360" w:lineRule="auto"/>
        <w:jc w:val="both"/>
      </w:pPr>
      <w:r>
        <w:rPr>
          <w:rStyle w:val="StrongEmphasis"/>
          <w:rFonts w:ascii="Arial" w:hAnsi="Arial" w:cs="Arial"/>
          <w:b w:val="0"/>
          <w:bCs w:val="0"/>
          <w:color w:val="000000"/>
        </w:rPr>
        <w:t>b) zawartość siarki (mg/kg) max. 10,0</w:t>
      </w:r>
    </w:p>
    <w:p w14:paraId="2411FD47" w14:textId="77777777" w:rsidR="00231F0B" w:rsidRDefault="00231F0B" w:rsidP="00231F0B">
      <w:pPr>
        <w:pStyle w:val="Textbody"/>
        <w:spacing w:after="0" w:line="360" w:lineRule="auto"/>
        <w:jc w:val="both"/>
      </w:pPr>
      <w:r>
        <w:rPr>
          <w:rStyle w:val="StrongEmphasis"/>
          <w:rFonts w:ascii="Arial" w:hAnsi="Arial" w:cs="Arial"/>
          <w:b w:val="0"/>
          <w:bCs w:val="0"/>
          <w:color w:val="000000"/>
        </w:rPr>
        <w:t>c) lepkość w 40ºC (mm²/s) min.2,00 max. 4,50</w:t>
      </w:r>
    </w:p>
    <w:p w14:paraId="612E41D7" w14:textId="77777777" w:rsidR="00231F0B" w:rsidRDefault="00231F0B" w:rsidP="00231F0B">
      <w:pPr>
        <w:pStyle w:val="Textbody"/>
        <w:spacing w:after="0" w:line="360" w:lineRule="auto"/>
        <w:jc w:val="both"/>
      </w:pPr>
      <w:r>
        <w:rPr>
          <w:rStyle w:val="StrongEmphasis"/>
          <w:rFonts w:ascii="Arial" w:hAnsi="Arial" w:cs="Arial"/>
          <w:b w:val="0"/>
          <w:bCs w:val="0"/>
          <w:color w:val="000000"/>
        </w:rPr>
        <w:t>d) temperatura zapłonu (ºC) min. 56</w:t>
      </w:r>
    </w:p>
    <w:p w14:paraId="46A0C606" w14:textId="77777777" w:rsidR="00231F0B" w:rsidRDefault="00231F0B" w:rsidP="00231F0B">
      <w:pPr>
        <w:pStyle w:val="Textbody"/>
        <w:spacing w:after="0" w:line="360" w:lineRule="auto"/>
        <w:jc w:val="both"/>
      </w:pPr>
      <w:r>
        <w:rPr>
          <w:rStyle w:val="StrongEmphasis"/>
          <w:rFonts w:ascii="Arial" w:hAnsi="Arial" w:cs="Arial"/>
          <w:b w:val="0"/>
          <w:bCs w:val="0"/>
          <w:color w:val="000000"/>
        </w:rPr>
        <w:t>e) temperatura zablokowania zimnego filtra (ºC)</w:t>
      </w:r>
    </w:p>
    <w:p w14:paraId="20D9A3C1" w14:textId="77777777" w:rsidR="00231F0B" w:rsidRDefault="00231F0B" w:rsidP="00231F0B">
      <w:pPr>
        <w:pStyle w:val="Textbody"/>
        <w:spacing w:after="0" w:line="360" w:lineRule="auto"/>
        <w:jc w:val="both"/>
      </w:pPr>
      <w:r>
        <w:rPr>
          <w:rStyle w:val="StrongEmphasis"/>
          <w:rFonts w:ascii="Arial" w:hAnsi="Arial" w:cs="Arial"/>
          <w:b w:val="0"/>
          <w:bCs w:val="0"/>
          <w:color w:val="000000"/>
        </w:rPr>
        <w:t>- lato max. 0</w:t>
      </w:r>
    </w:p>
    <w:p w14:paraId="586BF934" w14:textId="77777777" w:rsidR="00231F0B" w:rsidRDefault="00231F0B" w:rsidP="00231F0B">
      <w:pPr>
        <w:pStyle w:val="Textbody"/>
        <w:spacing w:after="0" w:line="360" w:lineRule="auto"/>
        <w:jc w:val="both"/>
      </w:pPr>
      <w:r>
        <w:rPr>
          <w:rStyle w:val="StrongEmphasis"/>
          <w:rFonts w:ascii="Arial" w:hAnsi="Arial" w:cs="Arial"/>
          <w:b w:val="0"/>
          <w:bCs w:val="0"/>
          <w:color w:val="000000"/>
        </w:rPr>
        <w:t>- zima max. -20</w:t>
      </w:r>
    </w:p>
    <w:p w14:paraId="414434C7" w14:textId="77777777" w:rsidR="00231F0B" w:rsidRDefault="00231F0B" w:rsidP="00231F0B">
      <w:pPr>
        <w:pStyle w:val="Textbody"/>
        <w:spacing w:after="0" w:line="360" w:lineRule="auto"/>
        <w:jc w:val="both"/>
      </w:pPr>
      <w:r>
        <w:rPr>
          <w:rStyle w:val="StrongEmphasis"/>
          <w:rFonts w:ascii="Arial" w:hAnsi="Arial" w:cs="Arial"/>
          <w:b w:val="0"/>
          <w:bCs w:val="0"/>
          <w:color w:val="000000"/>
        </w:rPr>
        <w:t>- okres przejściowy max. -10</w:t>
      </w:r>
    </w:p>
    <w:p w14:paraId="70A99DEB" w14:textId="77777777" w:rsidR="00231F0B" w:rsidRDefault="00231F0B" w:rsidP="00231F0B">
      <w:pPr>
        <w:pStyle w:val="Textbody"/>
        <w:spacing w:after="0" w:line="360" w:lineRule="auto"/>
        <w:jc w:val="both"/>
      </w:pPr>
      <w:r>
        <w:rPr>
          <w:rStyle w:val="StrongEmphasis"/>
          <w:rFonts w:ascii="Arial" w:hAnsi="Arial" w:cs="Arial"/>
          <w:b w:val="0"/>
          <w:bCs w:val="0"/>
          <w:color w:val="000000"/>
        </w:rPr>
        <w:t>f) indeks cetanowy min. 46,0</w:t>
      </w:r>
    </w:p>
    <w:p w14:paraId="361C223A" w14:textId="77777777" w:rsidR="00231F0B" w:rsidRDefault="00231F0B" w:rsidP="00231F0B">
      <w:pPr>
        <w:pStyle w:val="Textbody"/>
        <w:spacing w:after="0" w:line="360" w:lineRule="auto"/>
        <w:jc w:val="both"/>
      </w:pPr>
      <w:r>
        <w:rPr>
          <w:rStyle w:val="StrongEmphasis"/>
          <w:rFonts w:ascii="Arial" w:hAnsi="Arial" w:cs="Arial"/>
          <w:b w:val="0"/>
          <w:bCs w:val="0"/>
          <w:color w:val="000000"/>
        </w:rPr>
        <w:t>g) liczba cetanowa min. 51,0</w:t>
      </w:r>
    </w:p>
    <w:p w14:paraId="7059ED99" w14:textId="77777777" w:rsidR="00231F0B" w:rsidRDefault="00231F0B" w:rsidP="00231F0B">
      <w:pPr>
        <w:pStyle w:val="Textbody"/>
        <w:spacing w:after="0" w:line="360" w:lineRule="auto"/>
        <w:jc w:val="both"/>
        <w:rPr>
          <w:rFonts w:ascii="Arial" w:hAnsi="Arial" w:cs="Arial"/>
        </w:rPr>
      </w:pPr>
    </w:p>
    <w:p w14:paraId="50178919" w14:textId="535D16C9" w:rsidR="0080384C" w:rsidRDefault="0080384C" w:rsidP="0080384C">
      <w:pPr>
        <w:pStyle w:val="NormalnyWeb"/>
        <w:spacing w:before="0" w:after="0" w:line="360" w:lineRule="auto"/>
        <w:rPr>
          <w:rFonts w:ascii="Arial" w:hAnsi="Arial" w:cs="Arial"/>
          <w:color w:val="000000"/>
          <w:lang w:eastAsia="pl-PL"/>
        </w:rPr>
      </w:pPr>
      <w:r w:rsidRPr="009916E2">
        <w:rPr>
          <w:rFonts w:ascii="Arial" w:hAnsi="Arial" w:cs="Arial"/>
          <w:color w:val="000000" w:themeColor="text1"/>
        </w:rPr>
        <w:t xml:space="preserve">Termin wykonania zamówienia: </w:t>
      </w:r>
      <w:r>
        <w:rPr>
          <w:rFonts w:ascii="Arial" w:hAnsi="Arial" w:cs="Arial"/>
          <w:color w:val="000000"/>
          <w:lang w:eastAsia="pl-PL"/>
        </w:rPr>
        <w:t xml:space="preserve">do wyczerpania się określonej umową ilości (27 000 litrów), nie dłużej niż do 4 miesięcy od </w:t>
      </w:r>
      <w:r w:rsidR="00D16EC8">
        <w:rPr>
          <w:rFonts w:ascii="Arial" w:hAnsi="Arial" w:cs="Arial"/>
          <w:color w:val="000000"/>
          <w:lang w:eastAsia="pl-PL"/>
        </w:rPr>
        <w:t>dnia rozpoczęcia realizacji umowy.</w:t>
      </w:r>
    </w:p>
    <w:p w14:paraId="31F36C62" w14:textId="77777777" w:rsidR="0080384C" w:rsidRPr="009916E2" w:rsidRDefault="0080384C" w:rsidP="0080384C">
      <w:pPr>
        <w:pStyle w:val="NormalnyWeb"/>
        <w:spacing w:before="0" w:after="0" w:line="360" w:lineRule="auto"/>
        <w:rPr>
          <w:rFonts w:ascii="Arial" w:hAnsi="Arial" w:cs="Arial"/>
          <w:color w:val="000000" w:themeColor="text1"/>
        </w:rPr>
      </w:pPr>
      <w:r>
        <w:rPr>
          <w:rFonts w:ascii="Arial" w:hAnsi="Arial" w:cs="Arial"/>
          <w:color w:val="000000" w:themeColor="text1"/>
        </w:rPr>
        <w:t>Rozpoczęcie realizacji umowy: 01.02.2024 rok</w:t>
      </w:r>
    </w:p>
    <w:p w14:paraId="4BE05A81" w14:textId="77777777" w:rsidR="00231F0B" w:rsidRDefault="00231F0B" w:rsidP="00231F0B">
      <w:pPr>
        <w:widowControl/>
        <w:spacing w:line="360" w:lineRule="auto"/>
        <w:rPr>
          <w:rFonts w:ascii="Arial" w:eastAsia="Times New Roman" w:hAnsi="Arial" w:cs="Arial"/>
          <w:color w:val="000000"/>
          <w:kern w:val="0"/>
        </w:rPr>
      </w:pPr>
    </w:p>
    <w:p w14:paraId="78FCEE43" w14:textId="77777777" w:rsidR="00231F0B" w:rsidRDefault="00231F0B" w:rsidP="00231F0B">
      <w:pPr>
        <w:pStyle w:val="Standard"/>
        <w:spacing w:line="360" w:lineRule="auto"/>
        <w:rPr>
          <w:rFonts w:ascii="Arial" w:hAnsi="Arial" w:cs="Arial"/>
        </w:rPr>
      </w:pPr>
      <w:r>
        <w:rPr>
          <w:rFonts w:ascii="Arial" w:hAnsi="Arial" w:cs="Arial"/>
        </w:rPr>
        <w:t>Szczegółowe terminy, oraz ilości zamawianego oleju Zamawiający będzie zgłaszał Wykonawcy telefonicznie, e-mailem w dni robocze w godz. 8.00-15.00. Realizacja każdej dostawy będzie odbywać się w ciągu maksymalnie do 3 dni liczonych od momentu złożenia zamówienia (bez wliczania sobót, niedziel oraz świąt).</w:t>
      </w:r>
    </w:p>
    <w:p w14:paraId="1A4D73A8" w14:textId="77777777" w:rsidR="00231F0B" w:rsidRDefault="00231F0B" w:rsidP="00231F0B">
      <w:pPr>
        <w:pStyle w:val="Standard"/>
        <w:spacing w:line="360" w:lineRule="auto"/>
        <w:rPr>
          <w:rFonts w:ascii="Arial" w:hAnsi="Arial" w:cs="Arial"/>
        </w:rPr>
      </w:pPr>
    </w:p>
    <w:p w14:paraId="285ABC7D" w14:textId="77777777" w:rsidR="00231F0B" w:rsidRDefault="00231F0B" w:rsidP="00231F0B">
      <w:pPr>
        <w:pStyle w:val="Standard"/>
        <w:spacing w:line="360" w:lineRule="auto"/>
        <w:rPr>
          <w:rFonts w:ascii="Arial" w:hAnsi="Arial" w:cs="Arial"/>
        </w:rPr>
      </w:pPr>
      <w:r>
        <w:rPr>
          <w:rFonts w:ascii="Arial" w:hAnsi="Arial" w:cs="Arial"/>
        </w:rPr>
        <w:t>Wykonawca zobowiązany jest uprzedzić przedstawiciela Zamawiającego o dacie i godzinie dostawy danej partii towaru. Zamawiający wymaga, aby poszczególne dostawy odbywały się w dni robocze w godzinach od 7.00 do 14.00.</w:t>
      </w:r>
    </w:p>
    <w:p w14:paraId="3BFDD3B0" w14:textId="77777777" w:rsidR="00231F0B" w:rsidRDefault="00231F0B" w:rsidP="00231F0B">
      <w:pPr>
        <w:pStyle w:val="Standard"/>
        <w:spacing w:line="360" w:lineRule="auto"/>
        <w:rPr>
          <w:rFonts w:ascii="Arial" w:hAnsi="Arial" w:cs="Arial"/>
        </w:rPr>
      </w:pPr>
    </w:p>
    <w:p w14:paraId="13AEDD55" w14:textId="77777777" w:rsidR="00231F0B" w:rsidRDefault="00231F0B" w:rsidP="00231F0B">
      <w:pPr>
        <w:pStyle w:val="Standard"/>
        <w:spacing w:line="360" w:lineRule="auto"/>
        <w:rPr>
          <w:rFonts w:ascii="Arial" w:hAnsi="Arial" w:cs="Arial"/>
        </w:rPr>
      </w:pPr>
      <w:r>
        <w:rPr>
          <w:rFonts w:ascii="Arial" w:hAnsi="Arial" w:cs="Arial"/>
        </w:rPr>
        <w:lastRenderedPageBreak/>
        <w:t>Osoby odpowiedzialne za wykonywanie umowy ze strony Zamawiającego i Wykonawcy będą szczegółowo wpisane do umowy z podaniem ich danych kontaktowych.</w:t>
      </w:r>
    </w:p>
    <w:p w14:paraId="366DC9EA" w14:textId="77777777" w:rsidR="00231F0B" w:rsidRDefault="00231F0B" w:rsidP="00231F0B">
      <w:pPr>
        <w:pStyle w:val="Standard"/>
        <w:spacing w:line="360" w:lineRule="auto"/>
        <w:rPr>
          <w:rFonts w:ascii="Arial" w:hAnsi="Arial" w:cs="Arial"/>
        </w:rPr>
      </w:pPr>
    </w:p>
    <w:p w14:paraId="2CE7ED27" w14:textId="77777777" w:rsidR="00231F0B" w:rsidRDefault="00231F0B" w:rsidP="00231F0B">
      <w:pPr>
        <w:pStyle w:val="Standard"/>
        <w:spacing w:line="360" w:lineRule="auto"/>
        <w:rPr>
          <w:rFonts w:ascii="Arial" w:hAnsi="Arial" w:cs="Arial"/>
        </w:rPr>
      </w:pPr>
      <w:r>
        <w:rPr>
          <w:rFonts w:ascii="Arial" w:hAnsi="Arial" w:cs="Arial"/>
        </w:rPr>
        <w:t>Wykonawca powinien dostarczać paliwo zgodnie z aktualnymi wymogami przepisów regulujących sposób transportowania paliw.</w:t>
      </w:r>
    </w:p>
    <w:p w14:paraId="5881AE29" w14:textId="77777777" w:rsidR="00231F0B" w:rsidRDefault="00231F0B" w:rsidP="00231F0B">
      <w:pPr>
        <w:pStyle w:val="Standard"/>
        <w:spacing w:line="360" w:lineRule="auto"/>
        <w:rPr>
          <w:rFonts w:ascii="Arial" w:hAnsi="Arial" w:cs="Arial"/>
        </w:rPr>
      </w:pPr>
    </w:p>
    <w:p w14:paraId="02032F31" w14:textId="77777777" w:rsidR="00231F0B" w:rsidRDefault="00231F0B" w:rsidP="00231F0B">
      <w:pPr>
        <w:pStyle w:val="Standard"/>
        <w:spacing w:line="360" w:lineRule="auto"/>
        <w:jc w:val="both"/>
        <w:rPr>
          <w:rFonts w:ascii="Arial" w:hAnsi="Arial" w:cs="Arial"/>
          <w:color w:val="000000"/>
        </w:rPr>
      </w:pPr>
      <w:r>
        <w:rPr>
          <w:rFonts w:ascii="Arial" w:hAnsi="Arial" w:cs="Arial"/>
          <w:color w:val="000000"/>
        </w:rPr>
        <w:t>Dostarczone przez Wykonawcę paliwo musi spełniać wymagania jakościowe określone w ofercie Wykonawcy na podstawie której Zamawiający udzielił mu zamówienia na dostawę, przepisach prawa oraz parametrów jakościowych zgodnych z Polską Normą PN-EN 590 odpowiednio dla okresu letniego i zimowego.</w:t>
      </w:r>
    </w:p>
    <w:p w14:paraId="4F362B8A" w14:textId="77777777" w:rsidR="00231F0B" w:rsidRDefault="00231F0B" w:rsidP="00231F0B">
      <w:pPr>
        <w:pStyle w:val="Standard"/>
        <w:spacing w:line="360" w:lineRule="auto"/>
        <w:rPr>
          <w:rFonts w:ascii="Arial" w:hAnsi="Arial" w:cs="Arial"/>
          <w:color w:val="000000"/>
        </w:rPr>
      </w:pPr>
    </w:p>
    <w:p w14:paraId="6C312493" w14:textId="77777777" w:rsidR="00231F0B" w:rsidRDefault="00231F0B" w:rsidP="00231F0B">
      <w:pPr>
        <w:pStyle w:val="Standard"/>
        <w:spacing w:line="360" w:lineRule="auto"/>
        <w:rPr>
          <w:rFonts w:ascii="Arial" w:hAnsi="Arial" w:cs="Arial"/>
          <w:color w:val="000000"/>
        </w:rPr>
      </w:pPr>
      <w:r>
        <w:rPr>
          <w:rFonts w:ascii="Arial" w:hAnsi="Arial" w:cs="Arial"/>
          <w:color w:val="000000"/>
        </w:rPr>
        <w:t>Wykonawca jest odpowiedzialny za jakość dostarczonego oleju napędowego i jest zobowiązany do przedstawienia wraz z każdą dostawą aktualnego świadectwa jakości paliwa, poświadczonego przez producenta paliwa które jest przedmiotem danej dostawy lub atestu akredytowanego laboratorium, w języku polskim, pod rygorem uznania danej dostawy za niekompletną i wstrzymania biegu terminu płatności. Świadectwo winno być powiązane z dowodem dostawy lub wydania, poprzez umieszczenia na nim numeru i daty dostawy lub wydania.</w:t>
      </w:r>
    </w:p>
    <w:p w14:paraId="34550B45" w14:textId="77777777" w:rsidR="00231F0B" w:rsidRDefault="00231F0B" w:rsidP="00231F0B">
      <w:pPr>
        <w:pStyle w:val="Standard"/>
        <w:spacing w:line="360" w:lineRule="auto"/>
        <w:rPr>
          <w:rFonts w:ascii="Arial" w:hAnsi="Arial" w:cs="Arial"/>
        </w:rPr>
      </w:pPr>
    </w:p>
    <w:p w14:paraId="3D9E3740" w14:textId="4F46E980" w:rsidR="00231F0B" w:rsidRDefault="00231F0B" w:rsidP="00231F0B">
      <w:pPr>
        <w:pStyle w:val="Textbody"/>
        <w:spacing w:after="113" w:line="360" w:lineRule="auto"/>
      </w:pPr>
      <w:r>
        <w:rPr>
          <w:rStyle w:val="StrongEmphasis"/>
          <w:rFonts w:ascii="Arial" w:hAnsi="Arial" w:cs="Arial"/>
          <w:b w:val="0"/>
          <w:bCs w:val="0"/>
          <w:color w:val="000000"/>
        </w:rPr>
        <w:t>W trakcie realizacji umowy cena jednostkowa za 1 litr oleju napędowego będzie ulegała zmianie, przy zachowaniu niezmiennego upustu zapisanego w ofercie Wykonawcy. Cena bieżącej dostawy będzie wyliczana (w zaokrągleniu do dwóch miejsc po przecinku) z cen ogłaszanych na stronach internetowych PKN ORLEN S.A. /</w:t>
      </w:r>
      <w:proofErr w:type="spellStart"/>
      <w:r>
        <w:rPr>
          <w:rStyle w:val="StrongEmphasis"/>
          <w:rFonts w:ascii="Arial" w:hAnsi="Arial" w:cs="Arial"/>
          <w:b w:val="0"/>
          <w:bCs w:val="0"/>
          <w:color w:val="000000"/>
        </w:rPr>
        <w:t>Ekodiesel</w:t>
      </w:r>
      <w:proofErr w:type="spellEnd"/>
      <w:r>
        <w:rPr>
          <w:rStyle w:val="StrongEmphasis"/>
          <w:rFonts w:ascii="Arial" w:hAnsi="Arial" w:cs="Arial"/>
          <w:b w:val="0"/>
          <w:bCs w:val="0"/>
          <w:color w:val="000000"/>
        </w:rPr>
        <w:t>/ w dniu dostawy + VAT, pomniejszona o zaoferowany upust brutto.</w:t>
      </w:r>
    </w:p>
    <w:p w14:paraId="79BA5C47" w14:textId="77777777" w:rsidR="00231F0B" w:rsidRDefault="00231F0B" w:rsidP="00231F0B">
      <w:pPr>
        <w:pStyle w:val="Textbody"/>
        <w:spacing w:after="113" w:line="360" w:lineRule="auto"/>
      </w:pPr>
      <w:r>
        <w:rPr>
          <w:rStyle w:val="StrongEmphasis"/>
          <w:rFonts w:ascii="Arial" w:hAnsi="Arial" w:cs="Arial"/>
          <w:b w:val="0"/>
          <w:bCs w:val="0"/>
          <w:color w:val="000000"/>
        </w:rPr>
        <w:t>Rozliczenie zatankowanego oleju odbywać się będzie w temperaturze rzeczywistej.</w:t>
      </w:r>
    </w:p>
    <w:p w14:paraId="7D72FB50" w14:textId="77777777" w:rsidR="00231F0B" w:rsidRDefault="00231F0B" w:rsidP="00231F0B">
      <w:pPr>
        <w:pStyle w:val="Textbody"/>
        <w:spacing w:after="0" w:line="360" w:lineRule="auto"/>
      </w:pPr>
      <w:r>
        <w:rPr>
          <w:rStyle w:val="StrongEmphasis"/>
          <w:rFonts w:ascii="Arial" w:hAnsi="Arial" w:cs="Arial"/>
          <w:b w:val="0"/>
          <w:bCs w:val="0"/>
          <w:color w:val="000000"/>
        </w:rPr>
        <w:t>Wraz z każdą dostawą oleju wykonawca zobowiązany jest przekazać Zamawiającemu numer dostawy i hasło dostępu do Platformy Usług Elektronicznych Skarbowo-Celnych (PUESC).</w:t>
      </w:r>
    </w:p>
    <w:p w14:paraId="3F201F14" w14:textId="77777777" w:rsidR="00231F0B" w:rsidRDefault="00231F0B" w:rsidP="00231F0B">
      <w:pPr>
        <w:pStyle w:val="Textbody"/>
        <w:spacing w:after="0" w:line="360" w:lineRule="auto"/>
        <w:rPr>
          <w:rFonts w:ascii="Arial" w:hAnsi="Arial" w:cs="Arial"/>
        </w:rPr>
      </w:pPr>
    </w:p>
    <w:p w14:paraId="4E551536" w14:textId="77777777" w:rsidR="00231F0B" w:rsidRDefault="00231F0B" w:rsidP="00231F0B">
      <w:pPr>
        <w:pStyle w:val="Standard"/>
        <w:spacing w:line="360" w:lineRule="auto"/>
        <w:rPr>
          <w:rFonts w:ascii="Arial" w:hAnsi="Arial" w:cs="Arial"/>
        </w:rPr>
      </w:pPr>
      <w:r>
        <w:rPr>
          <w:rFonts w:ascii="Arial" w:hAnsi="Arial" w:cs="Arial"/>
        </w:rPr>
        <w:t xml:space="preserve">Miejscem dostawy paliwa będzie Zakład Unieszkodliwiania Odpadów Komunalnych w Spytkowie, Spytkowo 69, 11-500 Giżycko, woj. warmińsko – mazurskie, powiat giżycki, </w:t>
      </w:r>
      <w:r>
        <w:rPr>
          <w:rFonts w:ascii="Arial" w:hAnsi="Arial" w:cs="Arial"/>
        </w:rPr>
        <w:lastRenderedPageBreak/>
        <w:t>gmina giżycko.</w:t>
      </w:r>
    </w:p>
    <w:p w14:paraId="311B9561" w14:textId="77777777" w:rsidR="00231F0B" w:rsidRDefault="00231F0B" w:rsidP="00231F0B">
      <w:pPr>
        <w:pStyle w:val="Standard"/>
        <w:spacing w:line="360" w:lineRule="auto"/>
        <w:rPr>
          <w:rFonts w:ascii="Arial" w:hAnsi="Arial" w:cs="Arial"/>
        </w:rPr>
      </w:pPr>
      <w:r>
        <w:rPr>
          <w:rFonts w:ascii="Arial" w:hAnsi="Arial" w:cs="Arial"/>
        </w:rPr>
        <w:t>Zaznacza się, że Zamawiający posiada stację oleju napędowego o pojemności 5000 litrów, oraz zbiornik mobilny o pojemności 425 litrów.</w:t>
      </w:r>
    </w:p>
    <w:p w14:paraId="0A3E7F23" w14:textId="77777777" w:rsidR="00231F0B" w:rsidRDefault="00231F0B" w:rsidP="00231F0B">
      <w:pPr>
        <w:pStyle w:val="Standard"/>
        <w:spacing w:line="360" w:lineRule="auto"/>
        <w:rPr>
          <w:rFonts w:ascii="Arial" w:hAnsi="Arial" w:cs="Arial"/>
        </w:rPr>
      </w:pPr>
      <w:r>
        <w:rPr>
          <w:rFonts w:ascii="Arial" w:hAnsi="Arial" w:cs="Arial"/>
        </w:rPr>
        <w:t>Paliwo będzie tankowane zgodnie z obowiązującymi przepisami prawa.</w:t>
      </w:r>
    </w:p>
    <w:p w14:paraId="1AA00D7A" w14:textId="77777777" w:rsidR="00231F0B" w:rsidRDefault="00231F0B" w:rsidP="00231F0B">
      <w:pPr>
        <w:pStyle w:val="Standard"/>
        <w:spacing w:line="360" w:lineRule="auto"/>
      </w:pPr>
      <w:r>
        <w:rPr>
          <w:rFonts w:ascii="Arial" w:hAnsi="Arial" w:cs="Arial"/>
          <w:color w:val="000000"/>
        </w:rPr>
        <w:t>Wykonawca musi zapewnić Zamawiającemu ciągłość dostaw w okresie trwania umowy i zagwarantować realizację jednorazowej dostawy oleju napędowego w ilości ok 4000 litrów w zależności od bieżącego zapotrzebowania.</w:t>
      </w:r>
    </w:p>
    <w:p w14:paraId="0931B7CC" w14:textId="77777777" w:rsidR="00231F0B" w:rsidRDefault="00231F0B" w:rsidP="00231F0B">
      <w:pPr>
        <w:pStyle w:val="Standard"/>
        <w:spacing w:line="360" w:lineRule="auto"/>
        <w:rPr>
          <w:rFonts w:ascii="Arial" w:hAnsi="Arial" w:cs="Arial"/>
        </w:rPr>
      </w:pPr>
    </w:p>
    <w:p w14:paraId="5364C29B" w14:textId="77777777" w:rsidR="00231F0B" w:rsidRDefault="00231F0B" w:rsidP="00231F0B">
      <w:pPr>
        <w:pStyle w:val="Standard"/>
        <w:spacing w:line="360" w:lineRule="auto"/>
        <w:rPr>
          <w:rFonts w:ascii="Arial" w:hAnsi="Arial" w:cs="Arial"/>
        </w:rPr>
      </w:pPr>
      <w:r>
        <w:rPr>
          <w:rFonts w:ascii="Arial" w:hAnsi="Arial" w:cs="Arial"/>
        </w:rPr>
        <w:t>W przypadku wątpliwości co do jakości dostarczonego paliwa, Zamawiający zastrzega sobie prawo pobrania w obecności osoby, która dostarczyła produkt, próbki i skierowanie jej do badania do wybranego przez siebie laboratorium. W przypadku, gdy w wyniku przeprowadzonych badań okaże się, że dostarczone paliwo nie spełnia wymaganych parametrów, Zamawiający ma prawo zażądać od Wykonawcy jego wymiany na własny koszt zgodny z oczekiwaniami Zamawiającego w ciągu 24 godzin od zawiadomienia.</w:t>
      </w:r>
    </w:p>
    <w:p w14:paraId="5B8AA8AC" w14:textId="77777777" w:rsidR="00231F0B" w:rsidRDefault="00231F0B" w:rsidP="00231F0B">
      <w:pPr>
        <w:pStyle w:val="Standard"/>
        <w:spacing w:line="360" w:lineRule="auto"/>
        <w:rPr>
          <w:rFonts w:ascii="Arial" w:hAnsi="Arial" w:cs="Arial"/>
        </w:rPr>
      </w:pPr>
      <w:r>
        <w:rPr>
          <w:rFonts w:ascii="Arial" w:hAnsi="Arial" w:cs="Arial"/>
        </w:rPr>
        <w:t>Wykonawca obciążony zostanie kosztami badania próbek, kosztami usuwania awarii urządzeń lub kosztami ich wymiany, jeżeli zastosowane paliwo, niespełniające wymagań jakościowych, spowoduje ich uszkodzenie lub zniszczenie.</w:t>
      </w:r>
    </w:p>
    <w:p w14:paraId="7175ABB1" w14:textId="77777777" w:rsidR="00231F0B" w:rsidRDefault="00231F0B" w:rsidP="00231F0B">
      <w:pPr>
        <w:pStyle w:val="Standard"/>
        <w:spacing w:line="360" w:lineRule="auto"/>
        <w:rPr>
          <w:rFonts w:ascii="Arial" w:hAnsi="Arial" w:cs="Arial"/>
        </w:rPr>
      </w:pPr>
      <w:r>
        <w:rPr>
          <w:rFonts w:ascii="Arial" w:hAnsi="Arial" w:cs="Arial"/>
        </w:rPr>
        <w:t>W przypadku nie wymienienia paliwa niespełniającego wymaganych parametrów w ciągu 24 godzin od zawiadomienia lub też w przypadku dwukrotnego dostarczenia paliwa nie spełniającego wymaganych parametrów Zamawiający ma prawo odstąpić od umowy w trybie natychmiastowym, a kosztem badań obciążyć Wykonawcę.</w:t>
      </w:r>
    </w:p>
    <w:p w14:paraId="4A48A401" w14:textId="77777777" w:rsidR="00231F0B" w:rsidRDefault="00231F0B" w:rsidP="00231F0B">
      <w:pPr>
        <w:pStyle w:val="Standard"/>
        <w:spacing w:line="360" w:lineRule="auto"/>
        <w:rPr>
          <w:rFonts w:ascii="Arial" w:hAnsi="Arial" w:cs="Arial"/>
        </w:rPr>
      </w:pPr>
      <w:r>
        <w:rPr>
          <w:rFonts w:ascii="Arial" w:hAnsi="Arial" w:cs="Arial"/>
        </w:rPr>
        <w:t>Zamawiający nie będzie ponosił kosztów związanych z transportem i rozładunkiem przedmiotu zamówienia.</w:t>
      </w:r>
    </w:p>
    <w:p w14:paraId="5FC89A32" w14:textId="77777777" w:rsidR="00231F0B" w:rsidRDefault="00231F0B" w:rsidP="00231F0B">
      <w:pPr>
        <w:pStyle w:val="Standard"/>
        <w:spacing w:line="360" w:lineRule="auto"/>
        <w:rPr>
          <w:rFonts w:ascii="Arial" w:hAnsi="Arial" w:cs="Arial"/>
        </w:rPr>
      </w:pPr>
    </w:p>
    <w:p w14:paraId="2DD05638" w14:textId="77777777" w:rsidR="00231F0B" w:rsidRDefault="00231F0B" w:rsidP="00231F0B">
      <w:pPr>
        <w:pStyle w:val="Standard"/>
        <w:spacing w:line="360" w:lineRule="auto"/>
        <w:rPr>
          <w:rFonts w:ascii="Arial" w:hAnsi="Arial" w:cs="Arial"/>
        </w:rPr>
      </w:pPr>
      <w:r>
        <w:rPr>
          <w:rFonts w:ascii="Arial" w:hAnsi="Arial" w:cs="Arial"/>
        </w:rPr>
        <w:t>Realizacja zamówienia musi odbywać się zgodnie z obowiązującymi normami dotyczącymi warunków technicznych i p.poż.</w:t>
      </w:r>
    </w:p>
    <w:p w14:paraId="783DDE32" w14:textId="1F25CEC1" w:rsidR="00307B57" w:rsidRPr="008A4032" w:rsidRDefault="00307B57" w:rsidP="008A4032">
      <w:pPr>
        <w:pStyle w:val="Textbody"/>
        <w:spacing w:after="0" w:line="360" w:lineRule="auto"/>
        <w:jc w:val="both"/>
        <w:rPr>
          <w:rFonts w:ascii="Arial" w:hAnsi="Arial" w:cs="Arial"/>
        </w:rPr>
      </w:pPr>
    </w:p>
    <w:p w14:paraId="2B1B94A9" w14:textId="77777777" w:rsidR="001C5AD0" w:rsidRPr="008A4032" w:rsidRDefault="001C5AD0" w:rsidP="008A4032">
      <w:pPr>
        <w:pStyle w:val="NormalnyWeb"/>
        <w:spacing w:before="0" w:after="0" w:line="360" w:lineRule="auto"/>
        <w:rPr>
          <w:rFonts w:ascii="Arial" w:hAnsi="Arial" w:cs="Arial"/>
        </w:rPr>
      </w:pPr>
    </w:p>
    <w:p w14:paraId="2898C0FC" w14:textId="77777777" w:rsidR="001C5AD0" w:rsidRDefault="001C5AD0" w:rsidP="008A4032">
      <w:pPr>
        <w:pStyle w:val="NormalnyWeb"/>
        <w:spacing w:before="0" w:after="0" w:line="360" w:lineRule="auto"/>
        <w:rPr>
          <w:rFonts w:ascii="Arial" w:hAnsi="Arial" w:cs="Arial"/>
        </w:rPr>
      </w:pPr>
    </w:p>
    <w:p w14:paraId="0C6A5C12" w14:textId="77777777" w:rsidR="0080384C" w:rsidRDefault="0080384C" w:rsidP="008A4032">
      <w:pPr>
        <w:pStyle w:val="NormalnyWeb"/>
        <w:spacing w:before="0" w:after="0" w:line="360" w:lineRule="auto"/>
        <w:rPr>
          <w:rFonts w:ascii="Arial" w:hAnsi="Arial" w:cs="Arial"/>
        </w:rPr>
      </w:pPr>
    </w:p>
    <w:p w14:paraId="25904E96" w14:textId="77777777" w:rsidR="0080384C" w:rsidRDefault="0080384C" w:rsidP="008A4032">
      <w:pPr>
        <w:pStyle w:val="NormalnyWeb"/>
        <w:spacing w:before="0" w:after="0" w:line="360" w:lineRule="auto"/>
        <w:rPr>
          <w:rFonts w:ascii="Arial" w:hAnsi="Arial" w:cs="Arial"/>
        </w:rPr>
      </w:pPr>
    </w:p>
    <w:p w14:paraId="6F27D21A" w14:textId="77777777" w:rsidR="0080384C" w:rsidRPr="008A4032" w:rsidRDefault="0080384C" w:rsidP="008A4032">
      <w:pPr>
        <w:pStyle w:val="NormalnyWeb"/>
        <w:spacing w:before="0" w:after="0" w:line="360" w:lineRule="auto"/>
        <w:rPr>
          <w:rFonts w:ascii="Arial" w:hAnsi="Arial" w:cs="Arial"/>
        </w:rPr>
      </w:pPr>
    </w:p>
    <w:p w14:paraId="6FFB499F" w14:textId="77777777" w:rsidR="001C5AD0" w:rsidRPr="008A4032" w:rsidRDefault="001C5AD0" w:rsidP="008A4032">
      <w:pPr>
        <w:pStyle w:val="NormalnyWeb"/>
        <w:spacing w:before="0" w:after="0" w:line="360" w:lineRule="auto"/>
        <w:jc w:val="center"/>
        <w:rPr>
          <w:rFonts w:ascii="Arial" w:hAnsi="Arial" w:cs="Arial"/>
        </w:rPr>
      </w:pPr>
      <w:r w:rsidRPr="008A4032">
        <w:rPr>
          <w:rStyle w:val="Domylnaczcionkaakapitu3"/>
          <w:rFonts w:ascii="Arial" w:hAnsi="Arial" w:cs="Arial"/>
          <w:b/>
          <w:bCs/>
          <w:color w:val="000000"/>
        </w:rPr>
        <w:lastRenderedPageBreak/>
        <w:t>CZĘŚĆ III – WZÓR UMOWY W SPRAWIE ZAMÓWIENIA PUBLICZNEGO</w:t>
      </w:r>
    </w:p>
    <w:p w14:paraId="16443E24" w14:textId="4DBE8083" w:rsidR="001C5AD0" w:rsidRPr="008A4032" w:rsidRDefault="001C5AD0" w:rsidP="008A4032">
      <w:pPr>
        <w:pStyle w:val="NormalnyWeb"/>
        <w:spacing w:before="0" w:after="0" w:line="360" w:lineRule="auto"/>
        <w:jc w:val="center"/>
        <w:rPr>
          <w:rFonts w:ascii="Arial" w:hAnsi="Arial" w:cs="Arial"/>
        </w:rPr>
      </w:pPr>
      <w:r w:rsidRPr="008A4032">
        <w:rPr>
          <w:rStyle w:val="Domylnaczcionkaakapitu3"/>
          <w:rFonts w:ascii="Arial" w:hAnsi="Arial" w:cs="Arial"/>
          <w:color w:val="000000"/>
        </w:rPr>
        <w:t>Umowa nr ….................................</w:t>
      </w:r>
    </w:p>
    <w:p w14:paraId="5310BBC6" w14:textId="688D2E1B" w:rsidR="001C5AD0" w:rsidRPr="008A4032" w:rsidRDefault="001C5AD0" w:rsidP="008A4032">
      <w:pPr>
        <w:pStyle w:val="NormalnyWeb"/>
        <w:spacing w:before="0" w:after="0" w:line="360" w:lineRule="auto"/>
        <w:jc w:val="center"/>
        <w:rPr>
          <w:rFonts w:ascii="Arial" w:hAnsi="Arial" w:cs="Arial"/>
          <w:i/>
          <w:iCs/>
          <w:color w:val="000000"/>
        </w:rPr>
      </w:pPr>
      <w:r w:rsidRPr="008A4032">
        <w:rPr>
          <w:rFonts w:ascii="Arial" w:hAnsi="Arial" w:cs="Arial"/>
          <w:i/>
          <w:iCs/>
          <w:color w:val="000000"/>
        </w:rPr>
        <w:t xml:space="preserve">zawarta w dniu </w:t>
      </w:r>
      <w:r w:rsidR="00C41038" w:rsidRPr="008A4032">
        <w:rPr>
          <w:rFonts w:ascii="Arial" w:hAnsi="Arial" w:cs="Arial"/>
          <w:i/>
          <w:iCs/>
          <w:color w:val="000000"/>
        </w:rPr>
        <w:t>…………………….</w:t>
      </w:r>
    </w:p>
    <w:p w14:paraId="642731B9" w14:textId="77777777" w:rsidR="001C5AD0" w:rsidRPr="008A4032" w:rsidRDefault="001C5AD0" w:rsidP="008A4032">
      <w:pPr>
        <w:pStyle w:val="NormalnyWeb"/>
        <w:spacing w:before="0" w:after="0" w:line="360" w:lineRule="auto"/>
        <w:rPr>
          <w:rFonts w:ascii="Arial" w:hAnsi="Arial" w:cs="Arial"/>
        </w:rPr>
      </w:pPr>
      <w:r w:rsidRPr="008A4032">
        <w:rPr>
          <w:rStyle w:val="Domylnaczcionkaakapitu3"/>
          <w:rFonts w:ascii="Arial" w:hAnsi="Arial" w:cs="Arial"/>
          <w:color w:val="000000"/>
        </w:rPr>
        <w:t>pomiędzy:</w:t>
      </w:r>
    </w:p>
    <w:p w14:paraId="4EAB7374" w14:textId="77777777" w:rsidR="001C5AD0" w:rsidRPr="008A4032" w:rsidRDefault="001C5AD0" w:rsidP="008A4032">
      <w:pPr>
        <w:pStyle w:val="NormalnyWeb"/>
        <w:spacing w:before="0" w:after="0" w:line="360" w:lineRule="auto"/>
        <w:rPr>
          <w:rFonts w:ascii="Arial" w:hAnsi="Arial" w:cs="Arial"/>
        </w:rPr>
      </w:pPr>
      <w:r w:rsidRPr="008A4032">
        <w:rPr>
          <w:rStyle w:val="Domylnaczcionkaakapitu3"/>
          <w:rFonts w:ascii="Arial" w:hAnsi="Arial" w:cs="Arial"/>
          <w:color w:val="000000"/>
        </w:rPr>
        <w:t>Zakładem Unieszkodliwiania Odpadów Komunalnych Spytkowo Sp. z o.o. z siedzibą w Spytkowie, Spytkowo 69, 11-500 Giżycko</w:t>
      </w:r>
    </w:p>
    <w:p w14:paraId="2278FC8A" w14:textId="77777777" w:rsidR="001C5AD0" w:rsidRPr="008A4032" w:rsidRDefault="001C5AD0" w:rsidP="008A4032">
      <w:pPr>
        <w:pStyle w:val="NormalnyWeb"/>
        <w:spacing w:before="0" w:after="0" w:line="360" w:lineRule="auto"/>
        <w:rPr>
          <w:rFonts w:ascii="Arial" w:hAnsi="Arial" w:cs="Arial"/>
        </w:rPr>
      </w:pPr>
      <w:r w:rsidRPr="008A4032">
        <w:rPr>
          <w:rStyle w:val="Domylnaczcionkaakapitu3"/>
          <w:rFonts w:ascii="Arial" w:hAnsi="Arial" w:cs="Arial"/>
          <w:color w:val="000000"/>
        </w:rPr>
        <w:t>numer KRS 0000346147 Sądu Rejonowego w Olsztynie VIII Wydział Gospodarczy - Krajowego Rejestru Sądowego, NIP 8451958301; REGON 280470190</w:t>
      </w:r>
    </w:p>
    <w:p w14:paraId="167CF3FB" w14:textId="77777777" w:rsidR="001C5AD0" w:rsidRPr="008A4032" w:rsidRDefault="001C5AD0" w:rsidP="008A4032">
      <w:pPr>
        <w:pStyle w:val="NormalnyWeb"/>
        <w:spacing w:before="0" w:after="0" w:line="360" w:lineRule="auto"/>
        <w:rPr>
          <w:rFonts w:ascii="Arial" w:hAnsi="Arial" w:cs="Arial"/>
        </w:rPr>
      </w:pPr>
      <w:r w:rsidRPr="008A4032">
        <w:rPr>
          <w:rStyle w:val="Domylnaczcionkaakapitu3"/>
          <w:rFonts w:ascii="Arial" w:hAnsi="Arial" w:cs="Arial"/>
          <w:color w:val="000000"/>
        </w:rPr>
        <w:t>reprezentowaną przez:</w:t>
      </w:r>
    </w:p>
    <w:p w14:paraId="52A8A05A" w14:textId="77777777" w:rsidR="001C5AD0" w:rsidRPr="008A4032" w:rsidRDefault="001C5AD0" w:rsidP="008A4032">
      <w:pPr>
        <w:pStyle w:val="NormalnyWeb"/>
        <w:spacing w:before="0" w:after="0" w:line="360" w:lineRule="auto"/>
        <w:rPr>
          <w:rFonts w:ascii="Arial" w:hAnsi="Arial" w:cs="Arial"/>
        </w:rPr>
      </w:pPr>
      <w:r w:rsidRPr="008A4032">
        <w:rPr>
          <w:rStyle w:val="Domylnaczcionkaakapitu3"/>
          <w:rFonts w:ascii="Arial" w:hAnsi="Arial" w:cs="Arial"/>
          <w:color w:val="000000"/>
        </w:rPr>
        <w:t>Mariusz Piasecki – Prezes Zarządu</w:t>
      </w:r>
    </w:p>
    <w:p w14:paraId="2A1C7111" w14:textId="77777777" w:rsidR="001C5AD0" w:rsidRPr="008A4032" w:rsidRDefault="001C5AD0" w:rsidP="008A4032">
      <w:pPr>
        <w:pStyle w:val="NormalnyWeb"/>
        <w:spacing w:before="0" w:after="0" w:line="360" w:lineRule="auto"/>
        <w:rPr>
          <w:rFonts w:ascii="Arial" w:hAnsi="Arial" w:cs="Arial"/>
        </w:rPr>
      </w:pPr>
      <w:r w:rsidRPr="008A4032">
        <w:rPr>
          <w:rStyle w:val="Domylnaczcionkaakapitu3"/>
          <w:rFonts w:ascii="Arial" w:hAnsi="Arial" w:cs="Arial"/>
          <w:color w:val="000000"/>
        </w:rPr>
        <w:t>(zwaną dalej „Zamawiającym”)</w:t>
      </w:r>
    </w:p>
    <w:p w14:paraId="202A60E2" w14:textId="77777777" w:rsidR="001C5AD0" w:rsidRPr="008A4032" w:rsidRDefault="001C5AD0" w:rsidP="008A4032">
      <w:pPr>
        <w:pStyle w:val="NormalnyWeb"/>
        <w:spacing w:before="0" w:after="0" w:line="360" w:lineRule="auto"/>
        <w:rPr>
          <w:rFonts w:ascii="Arial" w:hAnsi="Arial" w:cs="Arial"/>
          <w:color w:val="000000"/>
        </w:rPr>
      </w:pPr>
      <w:r w:rsidRPr="008A4032">
        <w:rPr>
          <w:rFonts w:ascii="Arial" w:hAnsi="Arial" w:cs="Arial"/>
          <w:color w:val="000000"/>
        </w:rPr>
        <w:t>a</w:t>
      </w:r>
    </w:p>
    <w:p w14:paraId="14D3916D" w14:textId="77777777" w:rsidR="001C5AD0" w:rsidRPr="008A4032" w:rsidRDefault="001C5AD0" w:rsidP="008A4032">
      <w:pPr>
        <w:pStyle w:val="NormalnyWeb"/>
        <w:spacing w:before="0" w:after="0" w:line="360" w:lineRule="auto"/>
        <w:rPr>
          <w:rFonts w:ascii="Arial" w:hAnsi="Arial" w:cs="Arial"/>
        </w:rPr>
      </w:pPr>
      <w:r w:rsidRPr="008A4032">
        <w:rPr>
          <w:rStyle w:val="Domylnaczcionkaakapitu3"/>
          <w:rFonts w:ascii="Arial" w:hAnsi="Arial" w:cs="Arial"/>
          <w:color w:val="000000"/>
        </w:rPr>
        <w:t>……………………</w:t>
      </w:r>
      <w:r w:rsidRPr="008A4032">
        <w:rPr>
          <w:rStyle w:val="Domylnaczcionkaakapitu3"/>
          <w:rFonts w:ascii="Arial" w:hAnsi="Arial" w:cs="Arial"/>
          <w:b/>
          <w:bCs/>
          <w:color w:val="000000"/>
        </w:rPr>
        <w:t xml:space="preserve">. </w:t>
      </w:r>
      <w:r w:rsidRPr="008A4032">
        <w:rPr>
          <w:rStyle w:val="Domylnaczcionkaakapitu3"/>
          <w:rFonts w:ascii="Arial" w:hAnsi="Arial" w:cs="Arial"/>
          <w:color w:val="000000"/>
        </w:rPr>
        <w:t>numer KRS …………..NIP ………………….; REGON ……………….</w:t>
      </w:r>
    </w:p>
    <w:p w14:paraId="137EB57A" w14:textId="77777777" w:rsidR="001C5AD0" w:rsidRPr="008A4032" w:rsidRDefault="001C5AD0" w:rsidP="008A4032">
      <w:pPr>
        <w:pStyle w:val="NormalnyWeb"/>
        <w:spacing w:before="0" w:after="0" w:line="360" w:lineRule="auto"/>
        <w:rPr>
          <w:rFonts w:ascii="Arial" w:hAnsi="Arial" w:cs="Arial"/>
        </w:rPr>
      </w:pPr>
      <w:r w:rsidRPr="008A4032">
        <w:rPr>
          <w:rStyle w:val="Domylnaczcionkaakapitu3"/>
          <w:rFonts w:ascii="Arial" w:hAnsi="Arial" w:cs="Arial"/>
          <w:color w:val="000000"/>
        </w:rPr>
        <w:t>reprezentowaną przez:</w:t>
      </w:r>
    </w:p>
    <w:p w14:paraId="7F04C99B" w14:textId="77777777" w:rsidR="001C5AD0" w:rsidRPr="008A4032" w:rsidRDefault="001C5AD0" w:rsidP="008A4032">
      <w:pPr>
        <w:pStyle w:val="NormalnyWeb"/>
        <w:spacing w:before="0" w:after="0" w:line="360" w:lineRule="auto"/>
        <w:rPr>
          <w:rFonts w:ascii="Arial" w:hAnsi="Arial" w:cs="Arial"/>
        </w:rPr>
      </w:pPr>
      <w:r w:rsidRPr="008A4032">
        <w:rPr>
          <w:rStyle w:val="Domylnaczcionkaakapitu3"/>
          <w:rFonts w:ascii="Arial" w:hAnsi="Arial" w:cs="Arial"/>
          <w:color w:val="000000"/>
        </w:rPr>
        <w:t>………………………………..</w:t>
      </w:r>
    </w:p>
    <w:p w14:paraId="75B739AA" w14:textId="77777777" w:rsidR="001C5AD0" w:rsidRPr="008A4032" w:rsidRDefault="001C5AD0" w:rsidP="008A4032">
      <w:pPr>
        <w:pStyle w:val="NormalnyWeb"/>
        <w:spacing w:before="0" w:after="0" w:line="360" w:lineRule="auto"/>
        <w:rPr>
          <w:rFonts w:ascii="Arial" w:hAnsi="Arial" w:cs="Arial"/>
        </w:rPr>
      </w:pPr>
      <w:r w:rsidRPr="008A4032">
        <w:rPr>
          <w:rStyle w:val="Domylnaczcionkaakapitu3"/>
          <w:rFonts w:ascii="Arial" w:hAnsi="Arial" w:cs="Arial"/>
          <w:color w:val="000000"/>
        </w:rPr>
        <w:t>(zwana dalej „Wykonawcą)</w:t>
      </w:r>
    </w:p>
    <w:p w14:paraId="112C206D" w14:textId="77777777" w:rsidR="001C5AD0" w:rsidRPr="008A4032" w:rsidRDefault="001C5AD0" w:rsidP="008A4032">
      <w:pPr>
        <w:pStyle w:val="NormalnyWeb"/>
        <w:spacing w:before="0" w:after="0" w:line="360" w:lineRule="auto"/>
        <w:rPr>
          <w:rFonts w:ascii="Arial" w:hAnsi="Arial" w:cs="Arial"/>
        </w:rPr>
      </w:pPr>
      <w:r w:rsidRPr="008A4032">
        <w:rPr>
          <w:rStyle w:val="Domylnaczcionkaakapitu3"/>
          <w:rFonts w:ascii="Arial" w:hAnsi="Arial" w:cs="Arial"/>
          <w:color w:val="000000"/>
          <w:u w:val="single"/>
        </w:rPr>
        <w:t>zważywszy, że</w:t>
      </w:r>
      <w:r w:rsidRPr="008A4032">
        <w:rPr>
          <w:rStyle w:val="Domylnaczcionkaakapitu3"/>
          <w:rFonts w:ascii="Arial" w:hAnsi="Arial" w:cs="Arial"/>
          <w:color w:val="000000"/>
        </w:rPr>
        <w:t>:</w:t>
      </w:r>
    </w:p>
    <w:p w14:paraId="64E4BE34" w14:textId="77777777" w:rsidR="001C5AD0" w:rsidRPr="008A4032" w:rsidRDefault="001C5AD0" w:rsidP="008A4032">
      <w:pPr>
        <w:pStyle w:val="Normalny2"/>
        <w:widowControl/>
        <w:spacing w:line="360" w:lineRule="auto"/>
        <w:textAlignment w:val="auto"/>
        <w:rPr>
          <w:rFonts w:ascii="Arial" w:hAnsi="Arial" w:cs="Arial"/>
        </w:rPr>
      </w:pPr>
      <w:r w:rsidRPr="008A4032">
        <w:rPr>
          <w:rStyle w:val="Domylnaczcionkaakapitu3"/>
          <w:rFonts w:ascii="Arial" w:hAnsi="Arial" w:cs="Arial"/>
          <w:color w:val="000000"/>
        </w:rPr>
        <w:t xml:space="preserve">zamawiający przeprowadził postępowanie o udzielenie zamówienia publicznego </w:t>
      </w:r>
      <w:proofErr w:type="spellStart"/>
      <w:r w:rsidRPr="008A4032">
        <w:rPr>
          <w:rStyle w:val="Domylnaczcionkaakapitu3"/>
          <w:rFonts w:ascii="Arial" w:hAnsi="Arial" w:cs="Arial"/>
          <w:color w:val="000000"/>
        </w:rPr>
        <w:t>pn</w:t>
      </w:r>
      <w:proofErr w:type="spellEnd"/>
      <w:r w:rsidRPr="008A4032">
        <w:rPr>
          <w:rStyle w:val="Domylnaczcionkaakapitu3"/>
          <w:rFonts w:ascii="Arial" w:hAnsi="Arial" w:cs="Arial"/>
          <w:color w:val="000000"/>
        </w:rPr>
        <w:t xml:space="preserve">: </w:t>
      </w:r>
      <w:r w:rsidRPr="008A4032">
        <w:rPr>
          <w:rStyle w:val="Domylnaczcionkaakapitu3"/>
          <w:rFonts w:ascii="Arial" w:eastAsia="Times New Roman" w:hAnsi="Arial" w:cs="Arial"/>
          <w:color w:val="000000"/>
          <w:kern w:val="0"/>
          <w:lang w:eastAsia="pl-PL" w:bidi="ar-SA"/>
        </w:rPr>
        <w:t>…………………………………..</w:t>
      </w:r>
      <w:r w:rsidRPr="008A4032">
        <w:rPr>
          <w:rStyle w:val="Domylnaczcionkaakapitu3"/>
          <w:rFonts w:ascii="Arial" w:hAnsi="Arial" w:cs="Arial"/>
          <w:color w:val="000000"/>
        </w:rPr>
        <w:t xml:space="preserve"> zgodnie z warunkami określonymi w Specyfikacji Warunków Zamówienia oferta Wykonawcy została jako najkorzystniejsza wybrana przez Zamawiającego, dlatego też Strony niniejszym uzgadniają, co następuje:</w:t>
      </w:r>
    </w:p>
    <w:p w14:paraId="3661AB1B" w14:textId="77777777" w:rsidR="001C5AD0" w:rsidRPr="008A4032" w:rsidRDefault="001C5AD0" w:rsidP="008A4032">
      <w:pPr>
        <w:pStyle w:val="Normalny2"/>
        <w:widowControl/>
        <w:spacing w:line="360" w:lineRule="auto"/>
        <w:textAlignment w:val="auto"/>
        <w:rPr>
          <w:rFonts w:ascii="Arial" w:hAnsi="Arial" w:cs="Arial"/>
        </w:rPr>
      </w:pPr>
      <w:r w:rsidRPr="008A4032">
        <w:rPr>
          <w:rStyle w:val="Domylnaczcionkaakapitu3"/>
          <w:rFonts w:ascii="Arial" w:hAnsi="Arial" w:cs="Arial"/>
          <w:color w:val="000000"/>
        </w:rPr>
        <w:t>Następujące dokumenty wymienione poniżej stanowią integralną część Umowy:</w:t>
      </w:r>
    </w:p>
    <w:p w14:paraId="5BEDF8F5" w14:textId="77777777" w:rsidR="001C5AD0" w:rsidRPr="008A4032" w:rsidRDefault="001C5AD0" w:rsidP="008A4032">
      <w:pPr>
        <w:pStyle w:val="NormalnyWeb"/>
        <w:numPr>
          <w:ilvl w:val="0"/>
          <w:numId w:val="23"/>
        </w:numPr>
        <w:spacing w:before="0" w:after="0" w:line="360" w:lineRule="auto"/>
        <w:textAlignment w:val="auto"/>
        <w:rPr>
          <w:rFonts w:ascii="Arial" w:hAnsi="Arial" w:cs="Arial"/>
        </w:rPr>
      </w:pPr>
      <w:r w:rsidRPr="008A4032">
        <w:rPr>
          <w:rStyle w:val="Domylnaczcionkaakapitu3"/>
          <w:rFonts w:ascii="Arial" w:hAnsi="Arial" w:cs="Arial"/>
          <w:color w:val="000000"/>
        </w:rPr>
        <w:t>Oferta Wykonawcy</w:t>
      </w:r>
    </w:p>
    <w:p w14:paraId="5374BA27" w14:textId="77777777" w:rsidR="001C5AD0" w:rsidRPr="008A4032" w:rsidRDefault="001C5AD0" w:rsidP="008A4032">
      <w:pPr>
        <w:pStyle w:val="NormalnyWeb"/>
        <w:numPr>
          <w:ilvl w:val="0"/>
          <w:numId w:val="23"/>
        </w:numPr>
        <w:spacing w:before="0" w:after="0" w:line="360" w:lineRule="auto"/>
        <w:textAlignment w:val="auto"/>
        <w:rPr>
          <w:rFonts w:ascii="Arial" w:hAnsi="Arial" w:cs="Arial"/>
        </w:rPr>
      </w:pPr>
      <w:r w:rsidRPr="008A4032">
        <w:rPr>
          <w:rStyle w:val="Domylnaczcionkaakapitu3"/>
          <w:rFonts w:ascii="Arial" w:hAnsi="Arial" w:cs="Arial"/>
          <w:color w:val="000000"/>
        </w:rPr>
        <w:t>Specyfikacja Warunków Zamówienia wraz z załącznikami</w:t>
      </w:r>
    </w:p>
    <w:p w14:paraId="40163A44" w14:textId="77777777" w:rsidR="001C5AD0" w:rsidRPr="008A4032" w:rsidRDefault="001C5AD0" w:rsidP="008A4032">
      <w:pPr>
        <w:pStyle w:val="NormalnyWeb"/>
        <w:spacing w:before="0" w:after="0" w:line="360" w:lineRule="auto"/>
        <w:textAlignment w:val="auto"/>
        <w:rPr>
          <w:rFonts w:ascii="Arial" w:hAnsi="Arial" w:cs="Arial"/>
        </w:rPr>
      </w:pPr>
      <w:r w:rsidRPr="008A4032">
        <w:rPr>
          <w:rStyle w:val="Domylnaczcionkaakapitu3"/>
          <w:rFonts w:ascii="Arial" w:hAnsi="Arial" w:cs="Arial"/>
          <w:color w:val="000000"/>
        </w:rPr>
        <w:t>Wzajemne prawa i zobowiązania Wykonawcy i Zamawiającego odpowiadać będą ustaleniom przyjętym w umowie.</w:t>
      </w:r>
    </w:p>
    <w:p w14:paraId="2FC62336" w14:textId="77777777" w:rsidR="001C5AD0" w:rsidRPr="008A4032" w:rsidRDefault="001C5AD0" w:rsidP="008A4032">
      <w:pPr>
        <w:pStyle w:val="NormalnyWeb"/>
        <w:spacing w:before="0" w:after="0" w:line="360" w:lineRule="auto"/>
        <w:jc w:val="center"/>
        <w:rPr>
          <w:rFonts w:ascii="Arial" w:hAnsi="Arial" w:cs="Arial"/>
        </w:rPr>
      </w:pPr>
      <w:r w:rsidRPr="008A4032">
        <w:rPr>
          <w:rStyle w:val="Domylnaczcionkaakapitu3"/>
          <w:rFonts w:ascii="Arial" w:hAnsi="Arial" w:cs="Arial"/>
          <w:color w:val="000000"/>
        </w:rPr>
        <w:t>§ 1</w:t>
      </w:r>
    </w:p>
    <w:p w14:paraId="5F41A6A8" w14:textId="77777777" w:rsidR="001C5AD0" w:rsidRPr="008A4032" w:rsidRDefault="001C5AD0" w:rsidP="008A4032">
      <w:pPr>
        <w:pStyle w:val="NormalnyWeb"/>
        <w:spacing w:before="0" w:after="0" w:line="360" w:lineRule="auto"/>
        <w:jc w:val="center"/>
        <w:rPr>
          <w:rFonts w:ascii="Arial" w:hAnsi="Arial" w:cs="Arial"/>
        </w:rPr>
      </w:pPr>
      <w:r w:rsidRPr="008A4032">
        <w:rPr>
          <w:rStyle w:val="Domylnaczcionkaakapitu3"/>
          <w:rFonts w:ascii="Arial" w:hAnsi="Arial" w:cs="Arial"/>
          <w:color w:val="000000"/>
        </w:rPr>
        <w:t>Przedmiot zamówienia</w:t>
      </w:r>
    </w:p>
    <w:p w14:paraId="2ACAE7C8" w14:textId="77777777" w:rsidR="000B5964" w:rsidRPr="008A4032" w:rsidRDefault="00775127" w:rsidP="008A4032">
      <w:pPr>
        <w:pStyle w:val="NormalnyWeb"/>
        <w:numPr>
          <w:ilvl w:val="1"/>
          <w:numId w:val="20"/>
        </w:numPr>
        <w:spacing w:before="0" w:after="0" w:line="360" w:lineRule="auto"/>
        <w:rPr>
          <w:rFonts w:ascii="Arial" w:hAnsi="Arial" w:cs="Arial"/>
          <w:color w:val="000000"/>
          <w:kern w:val="0"/>
          <w:lang w:eastAsia="pl-PL" w:bidi="ar-SA"/>
        </w:rPr>
      </w:pPr>
      <w:r w:rsidRPr="008A4032">
        <w:rPr>
          <w:rStyle w:val="Domylnaczcionkaakapitu3"/>
          <w:rFonts w:ascii="Arial" w:hAnsi="Arial" w:cs="Arial"/>
          <w:color w:val="000000"/>
        </w:rPr>
        <w:t xml:space="preserve">Przedmiotem zamówienia jest: </w:t>
      </w:r>
      <w:r w:rsidR="001C5AD0" w:rsidRPr="008A4032">
        <w:rPr>
          <w:rFonts w:ascii="Arial" w:hAnsi="Arial" w:cs="Arial"/>
          <w:color w:val="000000"/>
        </w:rPr>
        <w:t xml:space="preserve"> </w:t>
      </w:r>
      <w:r w:rsidR="001C5AD0" w:rsidRPr="008A4032">
        <w:rPr>
          <w:rFonts w:ascii="Arial" w:hAnsi="Arial" w:cs="Arial"/>
          <w:color w:val="000000"/>
          <w:kern w:val="0"/>
          <w:lang w:eastAsia="pl-PL" w:bidi="ar-SA"/>
        </w:rPr>
        <w:t>…………………………………………………</w:t>
      </w:r>
    </w:p>
    <w:p w14:paraId="758B6A75" w14:textId="77777777" w:rsidR="000B5964" w:rsidRPr="008A4032" w:rsidRDefault="001C5AD0" w:rsidP="008A4032">
      <w:pPr>
        <w:pStyle w:val="NormalnyWeb"/>
        <w:numPr>
          <w:ilvl w:val="1"/>
          <w:numId w:val="20"/>
        </w:numPr>
        <w:spacing w:before="0" w:after="0" w:line="360" w:lineRule="auto"/>
        <w:rPr>
          <w:rFonts w:ascii="Arial" w:hAnsi="Arial" w:cs="Arial"/>
          <w:color w:val="000000"/>
          <w:kern w:val="0"/>
          <w:lang w:eastAsia="pl-PL" w:bidi="ar-SA"/>
        </w:rPr>
      </w:pPr>
      <w:r w:rsidRPr="008A4032">
        <w:rPr>
          <w:rStyle w:val="Domylnaczcionkaakapitu3"/>
          <w:rFonts w:ascii="Arial" w:hAnsi="Arial" w:cs="Arial"/>
          <w:color w:val="000000"/>
        </w:rPr>
        <w:t xml:space="preserve">Szczegółowy opis przedmiotu zamówienia określony został w </w:t>
      </w:r>
      <w:proofErr w:type="spellStart"/>
      <w:r w:rsidRPr="008A4032">
        <w:rPr>
          <w:rStyle w:val="Domylnaczcionkaakapitu3"/>
          <w:rFonts w:ascii="Arial" w:hAnsi="Arial" w:cs="Arial"/>
          <w:color w:val="000000"/>
        </w:rPr>
        <w:t>cz</w:t>
      </w:r>
      <w:proofErr w:type="spellEnd"/>
      <w:r w:rsidRPr="008A4032">
        <w:rPr>
          <w:rStyle w:val="Domylnaczcionkaakapitu3"/>
          <w:rFonts w:ascii="Arial" w:hAnsi="Arial" w:cs="Arial"/>
          <w:color w:val="000000"/>
        </w:rPr>
        <w:t xml:space="preserve"> II SWZ – Opis przedmiotu zamówienia</w:t>
      </w:r>
      <w:r w:rsidR="0020771A" w:rsidRPr="008A4032">
        <w:rPr>
          <w:rStyle w:val="Domylnaczcionkaakapitu3"/>
          <w:rFonts w:ascii="Arial" w:hAnsi="Arial" w:cs="Arial"/>
          <w:color w:val="000000"/>
        </w:rPr>
        <w:t>.</w:t>
      </w:r>
    </w:p>
    <w:p w14:paraId="1D37BED8" w14:textId="77777777" w:rsidR="000B5964" w:rsidRPr="008A4032" w:rsidRDefault="001C5AD0" w:rsidP="008A4032">
      <w:pPr>
        <w:pStyle w:val="NormalnyWeb"/>
        <w:numPr>
          <w:ilvl w:val="1"/>
          <w:numId w:val="20"/>
        </w:numPr>
        <w:spacing w:before="0" w:after="0" w:line="360" w:lineRule="auto"/>
        <w:rPr>
          <w:rStyle w:val="Domylnaczcionkaakapitu3"/>
          <w:rFonts w:ascii="Arial" w:hAnsi="Arial" w:cs="Arial"/>
          <w:color w:val="000000"/>
          <w:kern w:val="0"/>
          <w:lang w:eastAsia="pl-PL" w:bidi="ar-SA"/>
        </w:rPr>
      </w:pPr>
      <w:r w:rsidRPr="008A4032">
        <w:rPr>
          <w:rStyle w:val="Domylnaczcionkaakapitu3"/>
          <w:rFonts w:ascii="Arial" w:hAnsi="Arial" w:cs="Arial"/>
          <w:color w:val="000000"/>
        </w:rPr>
        <w:lastRenderedPageBreak/>
        <w:t>Wykonawca zobowiązuje się do wykonania przedmiotu zamówienia zgodnie z wymaganiami zamawiającego zawartymi w SWZ ww. postępowania przetargowego stanowiącego załącznik do niniejszej umowy i będącego jej integralną częścią, normami  i obowiązującymi przepisami prawa.</w:t>
      </w:r>
    </w:p>
    <w:p w14:paraId="28733F33" w14:textId="77777777" w:rsidR="00CA5979" w:rsidRDefault="00CA5979" w:rsidP="008A4032">
      <w:pPr>
        <w:pStyle w:val="NormalnyWeb"/>
        <w:spacing w:before="0" w:after="0" w:line="360" w:lineRule="auto"/>
        <w:jc w:val="center"/>
        <w:rPr>
          <w:rFonts w:ascii="Arial" w:hAnsi="Arial" w:cs="Arial"/>
          <w:color w:val="000000" w:themeColor="text1"/>
        </w:rPr>
      </w:pPr>
    </w:p>
    <w:p w14:paraId="0C3ED83F" w14:textId="6E78B98D" w:rsidR="001C5AD0" w:rsidRPr="008A4032" w:rsidRDefault="001C5AD0" w:rsidP="008A4032">
      <w:pPr>
        <w:pStyle w:val="NormalnyWeb"/>
        <w:spacing w:before="0" w:after="0" w:line="360" w:lineRule="auto"/>
        <w:jc w:val="center"/>
        <w:rPr>
          <w:rFonts w:ascii="Arial" w:hAnsi="Arial" w:cs="Arial"/>
        </w:rPr>
      </w:pPr>
      <w:r w:rsidRPr="008A4032">
        <w:rPr>
          <w:rStyle w:val="Domylnaczcionkaakapitu3"/>
          <w:rFonts w:ascii="Arial" w:hAnsi="Arial" w:cs="Arial"/>
          <w:color w:val="000000"/>
        </w:rPr>
        <w:t>§ 2</w:t>
      </w:r>
    </w:p>
    <w:p w14:paraId="61FA9B16" w14:textId="77777777" w:rsidR="001C5AD0" w:rsidRPr="008A4032" w:rsidRDefault="001C5AD0" w:rsidP="008A4032">
      <w:pPr>
        <w:pStyle w:val="NormalnyWeb"/>
        <w:spacing w:before="0" w:after="0" w:line="360" w:lineRule="auto"/>
        <w:jc w:val="center"/>
        <w:rPr>
          <w:rFonts w:ascii="Arial" w:hAnsi="Arial" w:cs="Arial"/>
        </w:rPr>
      </w:pPr>
      <w:r w:rsidRPr="008A4032">
        <w:rPr>
          <w:rStyle w:val="Domylnaczcionkaakapitu3"/>
          <w:rFonts w:ascii="Arial" w:hAnsi="Arial" w:cs="Arial"/>
          <w:color w:val="000000"/>
        </w:rPr>
        <w:t>Wynagrodzenie</w:t>
      </w:r>
    </w:p>
    <w:p w14:paraId="63628A51" w14:textId="77777777" w:rsidR="00CA5979" w:rsidRDefault="00CA5979" w:rsidP="00CA5979">
      <w:pPr>
        <w:pStyle w:val="Textbody"/>
        <w:numPr>
          <w:ilvl w:val="0"/>
          <w:numId w:val="36"/>
        </w:numPr>
        <w:suppressAutoHyphens/>
        <w:spacing w:after="0" w:line="360" w:lineRule="auto"/>
      </w:pPr>
      <w:r>
        <w:rPr>
          <w:rFonts w:ascii="Arial" w:hAnsi="Arial" w:cs="Arial"/>
          <w:color w:val="000000"/>
        </w:rPr>
        <w:t>Wynagrodzenie Wykonawcy za prawidłowe wykonanie całego przedmiotu umowy</w:t>
      </w:r>
      <w:r>
        <w:rPr>
          <w:rFonts w:ascii="Arial" w:hAnsi="Arial" w:cs="Arial"/>
          <w:color w:val="000000"/>
          <w:u w:val="single"/>
        </w:rPr>
        <w:t xml:space="preserve"> na dzień składania oferty</w:t>
      </w:r>
      <w:r>
        <w:rPr>
          <w:rFonts w:ascii="Arial" w:hAnsi="Arial" w:cs="Arial"/>
          <w:color w:val="000000"/>
        </w:rPr>
        <w:t xml:space="preserve"> ustalone zostało na kwotę brutto: …….........……zł, słownie: …........................................................ zgodnie z cenami jednostkowymi podanymi w ofercie </w:t>
      </w:r>
      <w:proofErr w:type="spellStart"/>
      <w:r>
        <w:rPr>
          <w:rFonts w:ascii="Arial" w:hAnsi="Arial" w:cs="Arial"/>
          <w:color w:val="000000"/>
        </w:rPr>
        <w:t>tj</w:t>
      </w:r>
      <w:proofErr w:type="spellEnd"/>
      <w:r>
        <w:rPr>
          <w:rFonts w:ascii="Arial" w:hAnsi="Arial" w:cs="Arial"/>
          <w:color w:val="000000"/>
        </w:rPr>
        <w:t>:</w:t>
      </w:r>
      <w:r>
        <w:rPr>
          <w:rFonts w:ascii="Arial" w:hAnsi="Arial" w:cs="Arial"/>
          <w:color w:val="000000"/>
        </w:rPr>
        <w:br/>
        <w:t>a) cena jednostkowa brutto z upustem za 1litr oleju napędowego ….................. PLN</w:t>
      </w:r>
      <w:r>
        <w:rPr>
          <w:rFonts w:ascii="Arial" w:hAnsi="Arial" w:cs="Arial"/>
          <w:color w:val="000000"/>
        </w:rPr>
        <w:br/>
        <w:t>b) stały upust brutto …….. PLN</w:t>
      </w:r>
    </w:p>
    <w:p w14:paraId="5661391D" w14:textId="77777777" w:rsidR="00CA5979" w:rsidRDefault="00CA5979" w:rsidP="00CA5979">
      <w:pPr>
        <w:pStyle w:val="NormalnyWeb"/>
        <w:numPr>
          <w:ilvl w:val="0"/>
          <w:numId w:val="36"/>
        </w:numPr>
        <w:spacing w:before="0" w:after="0" w:line="360" w:lineRule="auto"/>
        <w:rPr>
          <w:rFonts w:ascii="Arial" w:hAnsi="Arial" w:cs="Arial"/>
          <w:color w:val="000000"/>
        </w:rPr>
      </w:pPr>
      <w:r>
        <w:rPr>
          <w:rFonts w:ascii="Arial" w:hAnsi="Arial" w:cs="Arial"/>
          <w:color w:val="000000"/>
        </w:rPr>
        <w:t xml:space="preserve">Przyjmuje się, że Wykonawca realizując zamówienie, o którym mowa w §1 uwzględnił wszystkie koszty niezbędne do jej prawidłowego wykonania, w tym koszty związane z obowiązującymi go przepisami powszechnie obowiązującego prawa jak i </w:t>
      </w:r>
      <w:proofErr w:type="spellStart"/>
      <w:r>
        <w:rPr>
          <w:rFonts w:ascii="Arial" w:hAnsi="Arial" w:cs="Arial"/>
          <w:color w:val="000000"/>
        </w:rPr>
        <w:t>ryzykami</w:t>
      </w:r>
      <w:proofErr w:type="spellEnd"/>
      <w:r>
        <w:rPr>
          <w:rFonts w:ascii="Arial" w:hAnsi="Arial" w:cs="Arial"/>
          <w:color w:val="000000"/>
        </w:rPr>
        <w:t xml:space="preserve"> związanymi ze specyfiką przedmiotu umowy.</w:t>
      </w:r>
    </w:p>
    <w:p w14:paraId="20CC018C" w14:textId="7FB723EE" w:rsidR="00CA5979" w:rsidRPr="00CA5979" w:rsidRDefault="00CA5979" w:rsidP="00CA5979">
      <w:pPr>
        <w:pStyle w:val="Textbody"/>
        <w:numPr>
          <w:ilvl w:val="0"/>
          <w:numId w:val="36"/>
        </w:numPr>
        <w:suppressAutoHyphens/>
        <w:spacing w:after="0" w:line="360" w:lineRule="auto"/>
      </w:pPr>
      <w:r>
        <w:rPr>
          <w:rFonts w:ascii="Arial" w:hAnsi="Arial" w:cs="Arial"/>
          <w:color w:val="000000"/>
        </w:rPr>
        <w:t xml:space="preserve">Cena jednostkowa 1litr oleju napędowego, o której mowa w § 2 ust 1 pkt. a może ulec zmianie w przypadku zmiany ceny ogłoszonej na stronie producenta paliw przy zastosowaniu stałego upustu, </w:t>
      </w:r>
      <w:r>
        <w:rPr>
          <w:rFonts w:ascii="Arial" w:hAnsi="Arial" w:cs="Arial"/>
          <w:color w:val="000000"/>
          <w:u w:val="single"/>
        </w:rPr>
        <w:t>co nie stanowi zmiany umowy.</w:t>
      </w:r>
    </w:p>
    <w:p w14:paraId="127B2F43" w14:textId="0A934A83" w:rsidR="00CA5979" w:rsidRPr="00CA5979" w:rsidRDefault="00CA5979" w:rsidP="00CA5979">
      <w:pPr>
        <w:pStyle w:val="Textbody"/>
        <w:numPr>
          <w:ilvl w:val="0"/>
          <w:numId w:val="36"/>
        </w:numPr>
        <w:suppressAutoHyphens/>
        <w:spacing w:after="0" w:line="360" w:lineRule="auto"/>
      </w:pPr>
      <w:r>
        <w:rPr>
          <w:rFonts w:ascii="Arial" w:hAnsi="Arial" w:cs="Arial"/>
          <w:color w:val="000000"/>
        </w:rPr>
        <w:t>Strony zgodnie ustalają, że termin płatności za każdą zrealizowaną przez Wykonawcę część przedmiotu umowy wynosi 14 dni od dnia dostarczenia Zamawiającemu prawidłowej pod względem księgowym faktury VAT, którą Wykonawca może wystawić dopiero po prawidłowym wykonaniu zamówionej dostawy cząstkowej, wraz z załącznikami:</w:t>
      </w:r>
      <w:r>
        <w:rPr>
          <w:rFonts w:ascii="Arial" w:hAnsi="Arial" w:cs="Arial"/>
          <w:color w:val="000000"/>
        </w:rPr>
        <w:br/>
        <w:t>- świadectwo jakości paliwa</w:t>
      </w:r>
      <w:r>
        <w:rPr>
          <w:rFonts w:ascii="Arial" w:hAnsi="Arial" w:cs="Arial"/>
          <w:color w:val="000000"/>
        </w:rPr>
        <w:br/>
        <w:t>- dokument wydania podpisany przez osobę upoważnioną</w:t>
      </w:r>
    </w:p>
    <w:p w14:paraId="1AD0D577" w14:textId="77777777" w:rsidR="00CA5979" w:rsidRDefault="00CA5979" w:rsidP="00CA5979">
      <w:pPr>
        <w:pStyle w:val="NormalnyWeb"/>
        <w:numPr>
          <w:ilvl w:val="0"/>
          <w:numId w:val="36"/>
        </w:numPr>
        <w:spacing w:before="0" w:after="0" w:line="360" w:lineRule="auto"/>
      </w:pPr>
      <w:r>
        <w:rPr>
          <w:rStyle w:val="Domylnaczcionkaakapitu3"/>
          <w:rFonts w:ascii="Arial" w:hAnsi="Arial" w:cs="Arial"/>
          <w:color w:val="000000"/>
        </w:rPr>
        <w:t>Zapłata wynagrodzenia, o którym mowa w ust. 1 umowy, nastąpi przelewem na rachunek bankowy Wykonawcy: …........................................................................</w:t>
      </w:r>
    </w:p>
    <w:p w14:paraId="5899EB94" w14:textId="77777777" w:rsidR="00CA5979" w:rsidRDefault="00CA5979" w:rsidP="00CA5979">
      <w:pPr>
        <w:pStyle w:val="NormalnyWeb"/>
        <w:numPr>
          <w:ilvl w:val="0"/>
          <w:numId w:val="36"/>
        </w:numPr>
        <w:spacing w:before="0" w:after="0" w:line="360" w:lineRule="auto"/>
      </w:pPr>
      <w:r>
        <w:rPr>
          <w:rStyle w:val="Domylnaczcionkaakapitu3"/>
          <w:rFonts w:ascii="Arial" w:hAnsi="Arial" w:cs="Arial"/>
          <w:color w:val="000000"/>
        </w:rPr>
        <w:t>Za dzień zapłaty uznaje się dzień obciążenia rachunku bankowego Zamawiającego.</w:t>
      </w:r>
    </w:p>
    <w:p w14:paraId="727EF50E" w14:textId="77777777" w:rsidR="001C5AD0" w:rsidRPr="008A4032" w:rsidRDefault="001C5AD0" w:rsidP="008A4032">
      <w:pPr>
        <w:pStyle w:val="NormalnyWeb"/>
        <w:spacing w:before="0" w:after="0" w:line="360" w:lineRule="auto"/>
        <w:jc w:val="center"/>
        <w:rPr>
          <w:rFonts w:ascii="Arial" w:hAnsi="Arial" w:cs="Arial"/>
          <w:color w:val="000000"/>
        </w:rPr>
      </w:pPr>
    </w:p>
    <w:p w14:paraId="0B8C0D8E" w14:textId="77777777" w:rsidR="001C5AD0" w:rsidRPr="008A4032" w:rsidRDefault="001C5AD0" w:rsidP="008A4032">
      <w:pPr>
        <w:pStyle w:val="NormalnyWeb"/>
        <w:spacing w:before="0" w:after="0" w:line="360" w:lineRule="auto"/>
        <w:jc w:val="center"/>
        <w:rPr>
          <w:rFonts w:ascii="Arial" w:hAnsi="Arial" w:cs="Arial"/>
        </w:rPr>
      </w:pPr>
      <w:r w:rsidRPr="008A4032">
        <w:rPr>
          <w:rStyle w:val="Domylnaczcionkaakapitu3"/>
          <w:rFonts w:ascii="Arial" w:hAnsi="Arial" w:cs="Arial"/>
          <w:color w:val="000000"/>
        </w:rPr>
        <w:lastRenderedPageBreak/>
        <w:t>§ 3</w:t>
      </w:r>
      <w:r w:rsidRPr="008A4032">
        <w:rPr>
          <w:rStyle w:val="Domylnaczcionkaakapitu3"/>
          <w:rFonts w:ascii="Arial" w:hAnsi="Arial" w:cs="Arial"/>
          <w:color w:val="000000"/>
        </w:rPr>
        <w:br/>
        <w:t>Termin realizacji zamówienia</w:t>
      </w:r>
    </w:p>
    <w:p w14:paraId="401C3C95" w14:textId="77777777" w:rsidR="00D16EC8" w:rsidRDefault="001C5AD0" w:rsidP="00D16EC8">
      <w:pPr>
        <w:pStyle w:val="NormalnyWeb"/>
        <w:numPr>
          <w:ilvl w:val="0"/>
          <w:numId w:val="25"/>
        </w:numPr>
        <w:spacing w:before="0" w:after="0" w:line="360" w:lineRule="auto"/>
        <w:rPr>
          <w:rFonts w:ascii="Arial" w:hAnsi="Arial" w:cs="Arial"/>
          <w:color w:val="000000" w:themeColor="text1"/>
        </w:rPr>
      </w:pPr>
      <w:r w:rsidRPr="008A4032">
        <w:rPr>
          <w:rStyle w:val="Domylnaczcionkaakapitu3"/>
          <w:rFonts w:ascii="Arial" w:hAnsi="Arial" w:cs="Arial"/>
          <w:color w:val="000000"/>
        </w:rPr>
        <w:t xml:space="preserve">Rozpoczęcie realizacji przedmiotu </w:t>
      </w:r>
      <w:r w:rsidRPr="00D34CB9">
        <w:rPr>
          <w:rStyle w:val="Domylnaczcionkaakapitu3"/>
          <w:rFonts w:ascii="Arial" w:hAnsi="Arial" w:cs="Arial"/>
          <w:color w:val="000000" w:themeColor="text1"/>
        </w:rPr>
        <w:t xml:space="preserve">zamówienia: </w:t>
      </w:r>
      <w:r w:rsidR="00D16EC8">
        <w:rPr>
          <w:rStyle w:val="Domylnaczcionkaakapitu3"/>
          <w:rFonts w:ascii="Arial" w:hAnsi="Arial" w:cs="Arial"/>
          <w:color w:val="000000" w:themeColor="text1"/>
        </w:rPr>
        <w:t>01.02.2024 r.</w:t>
      </w:r>
    </w:p>
    <w:p w14:paraId="3F4DA434" w14:textId="77777777" w:rsidR="00D16EC8" w:rsidRPr="00D16EC8" w:rsidRDefault="001C5AD0" w:rsidP="00D16EC8">
      <w:pPr>
        <w:pStyle w:val="NormalnyWeb"/>
        <w:numPr>
          <w:ilvl w:val="0"/>
          <w:numId w:val="25"/>
        </w:numPr>
        <w:spacing w:before="0" w:after="0" w:line="360" w:lineRule="auto"/>
        <w:rPr>
          <w:rFonts w:ascii="Arial" w:hAnsi="Arial" w:cs="Arial"/>
          <w:color w:val="000000" w:themeColor="text1"/>
        </w:rPr>
      </w:pPr>
      <w:r w:rsidRPr="00D16EC8">
        <w:rPr>
          <w:rStyle w:val="Pogrubienie1"/>
          <w:rFonts w:ascii="Arial" w:hAnsi="Arial" w:cs="Arial"/>
          <w:b w:val="0"/>
          <w:bCs w:val="0"/>
          <w:color w:val="000000" w:themeColor="text1"/>
        </w:rPr>
        <w:t xml:space="preserve">Termin wykonania zamówienia: </w:t>
      </w:r>
      <w:r w:rsidR="00D16EC8" w:rsidRPr="00D16EC8">
        <w:rPr>
          <w:rFonts w:ascii="Arial" w:hAnsi="Arial" w:cs="Arial"/>
          <w:color w:val="000000"/>
          <w:lang w:eastAsia="pl-PL"/>
        </w:rPr>
        <w:t xml:space="preserve">do wyczerpania się określonej umową ilości </w:t>
      </w:r>
    </w:p>
    <w:p w14:paraId="2DCF3D74" w14:textId="20A13EE0" w:rsidR="003026E9" w:rsidRPr="00D16EC8" w:rsidRDefault="00D16EC8" w:rsidP="00D16EC8">
      <w:pPr>
        <w:pStyle w:val="NormalnyWeb"/>
        <w:spacing w:before="0" w:after="0" w:line="360" w:lineRule="auto"/>
        <w:ind w:left="720"/>
        <w:rPr>
          <w:rStyle w:val="Domylnaczcionkaakapitu3"/>
          <w:rFonts w:ascii="Arial" w:hAnsi="Arial" w:cs="Arial"/>
          <w:color w:val="000000" w:themeColor="text1"/>
        </w:rPr>
      </w:pPr>
      <w:r w:rsidRPr="00D16EC8">
        <w:rPr>
          <w:rFonts w:ascii="Arial" w:hAnsi="Arial" w:cs="Arial"/>
          <w:color w:val="000000"/>
          <w:lang w:eastAsia="pl-PL"/>
        </w:rPr>
        <w:t xml:space="preserve">(27 000 litrów), nie dłużej niż do 4 miesięcy od dnia </w:t>
      </w:r>
      <w:r>
        <w:rPr>
          <w:rFonts w:ascii="Arial" w:hAnsi="Arial" w:cs="Arial"/>
          <w:color w:val="000000"/>
          <w:lang w:eastAsia="pl-PL"/>
        </w:rPr>
        <w:t>rozpoczęcia realizacji zamówienia</w:t>
      </w:r>
      <w:r w:rsidRPr="00D16EC8">
        <w:rPr>
          <w:rFonts w:ascii="Arial" w:hAnsi="Arial" w:cs="Arial"/>
          <w:color w:val="000000"/>
          <w:lang w:eastAsia="pl-PL"/>
        </w:rPr>
        <w:t>.</w:t>
      </w:r>
    </w:p>
    <w:p w14:paraId="0C630CCA" w14:textId="6EB4EC04" w:rsidR="001C5AD0" w:rsidRPr="008A4032" w:rsidRDefault="001C5AD0" w:rsidP="008A4032">
      <w:pPr>
        <w:spacing w:line="360" w:lineRule="auto"/>
        <w:ind w:left="709"/>
        <w:jc w:val="center"/>
        <w:rPr>
          <w:rFonts w:ascii="Arial" w:hAnsi="Arial" w:cs="Arial"/>
        </w:rPr>
      </w:pPr>
      <w:r w:rsidRPr="008A4032">
        <w:rPr>
          <w:rStyle w:val="Domylnaczcionkaakapitu3"/>
          <w:rFonts w:ascii="Arial" w:hAnsi="Arial" w:cs="Arial"/>
          <w:color w:val="000000"/>
        </w:rPr>
        <w:t>§ 4</w:t>
      </w:r>
    </w:p>
    <w:p w14:paraId="317FAACB" w14:textId="77777777" w:rsidR="001C5AD0" w:rsidRPr="008A4032" w:rsidRDefault="001C5AD0" w:rsidP="008A4032">
      <w:pPr>
        <w:pStyle w:val="NormalnyWeb"/>
        <w:spacing w:before="0" w:after="0" w:line="360" w:lineRule="auto"/>
        <w:jc w:val="center"/>
        <w:rPr>
          <w:rFonts w:ascii="Arial" w:hAnsi="Arial" w:cs="Arial"/>
          <w:color w:val="000000"/>
        </w:rPr>
      </w:pPr>
      <w:r w:rsidRPr="008A4032">
        <w:rPr>
          <w:rFonts w:ascii="Arial" w:hAnsi="Arial" w:cs="Arial"/>
          <w:color w:val="000000"/>
        </w:rPr>
        <w:t>Zobowiązania stron</w:t>
      </w:r>
    </w:p>
    <w:p w14:paraId="09C7F0D0" w14:textId="6E00E705" w:rsidR="001C5AD0" w:rsidRDefault="001C5AD0" w:rsidP="008A4032">
      <w:pPr>
        <w:pStyle w:val="NormalnyWeb"/>
        <w:numPr>
          <w:ilvl w:val="0"/>
          <w:numId w:val="26"/>
        </w:numPr>
        <w:spacing w:before="0" w:after="0" w:line="360" w:lineRule="auto"/>
        <w:rPr>
          <w:rFonts w:ascii="Arial" w:hAnsi="Arial" w:cs="Arial"/>
          <w:color w:val="000000"/>
        </w:rPr>
      </w:pPr>
      <w:r w:rsidRPr="008A4032">
        <w:rPr>
          <w:rFonts w:ascii="Arial" w:hAnsi="Arial" w:cs="Arial"/>
          <w:color w:val="000000"/>
        </w:rPr>
        <w:t xml:space="preserve">Wykonawca ponosi pełną odpowiedzialność względem Zamawiającego za jakość, terminowość oraz kompletność </w:t>
      </w:r>
      <w:r w:rsidR="00BF082C">
        <w:rPr>
          <w:rFonts w:ascii="Arial" w:hAnsi="Arial" w:cs="Arial"/>
          <w:color w:val="000000"/>
        </w:rPr>
        <w:t>dostawy</w:t>
      </w:r>
      <w:r w:rsidRPr="008A4032">
        <w:rPr>
          <w:rFonts w:ascii="Arial" w:hAnsi="Arial" w:cs="Arial"/>
          <w:color w:val="000000"/>
        </w:rPr>
        <w:t xml:space="preserve"> objętej przedmiotem umowy.</w:t>
      </w:r>
    </w:p>
    <w:p w14:paraId="15E92CDB" w14:textId="5EB998FB" w:rsidR="00BF082C" w:rsidRPr="00BF082C" w:rsidRDefault="00BF082C" w:rsidP="00BF082C">
      <w:pPr>
        <w:pStyle w:val="NormalnyWeb"/>
        <w:numPr>
          <w:ilvl w:val="0"/>
          <w:numId w:val="26"/>
        </w:numPr>
        <w:spacing w:before="0" w:after="0" w:line="360" w:lineRule="auto"/>
        <w:rPr>
          <w:rFonts w:ascii="Arial" w:hAnsi="Arial" w:cs="Arial"/>
          <w:color w:val="000000"/>
        </w:rPr>
      </w:pPr>
      <w:r>
        <w:rPr>
          <w:rFonts w:ascii="Arial" w:hAnsi="Arial" w:cs="Arial"/>
          <w:color w:val="000000"/>
        </w:rPr>
        <w:t xml:space="preserve">Wykonawca powinien dostarczać paliwo zgodnie z aktualnymi wymogami przepisów regulujących sposób transportowania paliw. </w:t>
      </w:r>
    </w:p>
    <w:p w14:paraId="566DFE7A" w14:textId="77777777" w:rsidR="001C5AD0" w:rsidRPr="008A4032" w:rsidRDefault="001C5AD0" w:rsidP="008A4032">
      <w:pPr>
        <w:pStyle w:val="NormalnyWeb"/>
        <w:numPr>
          <w:ilvl w:val="0"/>
          <w:numId w:val="26"/>
        </w:numPr>
        <w:spacing w:before="0" w:after="0" w:line="360" w:lineRule="auto"/>
        <w:rPr>
          <w:rFonts w:ascii="Arial" w:hAnsi="Arial" w:cs="Arial"/>
          <w:color w:val="000000"/>
        </w:rPr>
      </w:pPr>
      <w:r w:rsidRPr="008A4032">
        <w:rPr>
          <w:rFonts w:ascii="Arial" w:hAnsi="Arial" w:cs="Arial"/>
          <w:color w:val="000000"/>
        </w:rPr>
        <w:t>Wykonawca zapewni Zamawiającemu, na każdym etapie wykonania umowy, pełen zasób informacji dotyczących przedmiotu umowy.</w:t>
      </w:r>
    </w:p>
    <w:p w14:paraId="54C880E2" w14:textId="77777777" w:rsidR="001C5AD0" w:rsidRPr="008A4032" w:rsidRDefault="001C5AD0" w:rsidP="008A4032">
      <w:pPr>
        <w:pStyle w:val="NormalnyWeb"/>
        <w:numPr>
          <w:ilvl w:val="0"/>
          <w:numId w:val="26"/>
        </w:numPr>
        <w:spacing w:before="0" w:after="0" w:line="360" w:lineRule="auto"/>
        <w:rPr>
          <w:rFonts w:ascii="Arial" w:hAnsi="Arial" w:cs="Arial"/>
          <w:color w:val="000000"/>
        </w:rPr>
      </w:pPr>
      <w:r w:rsidRPr="008A4032">
        <w:rPr>
          <w:rFonts w:ascii="Arial" w:hAnsi="Arial" w:cs="Arial"/>
          <w:color w:val="000000"/>
        </w:rPr>
        <w:t>Wykonawca zobowiązany jest wypełnić wszystkie zobowiązania zgodnie z niniejszą umową wraz z jej załącznikami oraz przepisami prawa.</w:t>
      </w:r>
    </w:p>
    <w:p w14:paraId="2B0553E4" w14:textId="77777777" w:rsidR="001C5AD0" w:rsidRPr="008A4032" w:rsidRDefault="001C5AD0" w:rsidP="008A4032">
      <w:pPr>
        <w:pStyle w:val="Textbody"/>
        <w:numPr>
          <w:ilvl w:val="0"/>
          <w:numId w:val="26"/>
        </w:numPr>
        <w:spacing w:after="0" w:line="360" w:lineRule="auto"/>
        <w:rPr>
          <w:rStyle w:val="StrongEmphasis"/>
          <w:rFonts w:ascii="Arial" w:hAnsi="Arial" w:cs="Arial"/>
          <w:b w:val="0"/>
          <w:bCs w:val="0"/>
        </w:rPr>
      </w:pPr>
      <w:r w:rsidRPr="008A4032">
        <w:rPr>
          <w:rStyle w:val="StrongEmphasis"/>
          <w:rFonts w:ascii="Arial" w:hAnsi="Arial" w:cs="Arial"/>
          <w:b w:val="0"/>
          <w:bCs w:val="0"/>
          <w:color w:val="000000"/>
        </w:rPr>
        <w:t>Wykonawca może zlecić prace związane z wykonaniem przedmiotu umowy Podwykonawcy/Podwykonawcom w zakresie wskazanym w jego ofercie przetargowej. W takim przypadku Wykonawca ponosi pełną odpowiedzialność za działania lub zaniechania Podwykonawcy jak za własne działanie.</w:t>
      </w:r>
    </w:p>
    <w:p w14:paraId="2CB3D7F8" w14:textId="77777777" w:rsidR="00FB37D3" w:rsidRPr="008A4032" w:rsidRDefault="009B272C" w:rsidP="008A4032">
      <w:pPr>
        <w:pStyle w:val="Textbody"/>
        <w:numPr>
          <w:ilvl w:val="0"/>
          <w:numId w:val="26"/>
        </w:numPr>
        <w:spacing w:after="0" w:line="360" w:lineRule="auto"/>
        <w:rPr>
          <w:rStyle w:val="StrongEmphasis"/>
          <w:rFonts w:ascii="Arial" w:hAnsi="Arial" w:cs="Arial"/>
          <w:b w:val="0"/>
          <w:bCs w:val="0"/>
        </w:rPr>
      </w:pPr>
      <w:r w:rsidRPr="008A4032">
        <w:rPr>
          <w:rStyle w:val="StrongEmphasis"/>
          <w:rFonts w:ascii="Arial" w:hAnsi="Arial" w:cs="Arial"/>
          <w:b w:val="0"/>
          <w:bCs w:val="0"/>
          <w:color w:val="000000"/>
        </w:rPr>
        <w:t xml:space="preserve">Powierzenie wykonania części usługi podwykonawcom nie zwalnia Wykonawcy </w:t>
      </w:r>
      <w:r w:rsidR="00FB37D3" w:rsidRPr="008A4032">
        <w:rPr>
          <w:rStyle w:val="StrongEmphasis"/>
          <w:rFonts w:ascii="Arial" w:hAnsi="Arial" w:cs="Arial"/>
          <w:b w:val="0"/>
          <w:bCs w:val="0"/>
          <w:color w:val="000000"/>
        </w:rPr>
        <w:t xml:space="preserve">z odpowiedzialności za należyte wykonanie tego zamówienia. </w:t>
      </w:r>
    </w:p>
    <w:p w14:paraId="198FCD06" w14:textId="77777777" w:rsidR="00BF082C" w:rsidRDefault="00BF082C" w:rsidP="00BF082C">
      <w:pPr>
        <w:pStyle w:val="NormalnyWeb"/>
        <w:numPr>
          <w:ilvl w:val="0"/>
          <w:numId w:val="26"/>
        </w:numPr>
        <w:spacing w:before="0" w:after="0" w:line="360" w:lineRule="auto"/>
      </w:pPr>
      <w:r>
        <w:rPr>
          <w:rStyle w:val="StrongEmphasis"/>
          <w:rFonts w:ascii="Arial" w:hAnsi="Arial" w:cs="Arial"/>
          <w:b w:val="0"/>
          <w:bCs w:val="0"/>
          <w:color w:val="000000"/>
        </w:rPr>
        <w:t>Wykonawca może, za zgodą zamawiającego wskazać nowych podwykonawców niż przedstawieni w ofercie. Zmiana podwykonawcy nie stanowi zmiany umowy.</w:t>
      </w:r>
    </w:p>
    <w:p w14:paraId="3CB92730" w14:textId="77777777" w:rsidR="00BF082C" w:rsidRDefault="00BF082C" w:rsidP="00BF082C">
      <w:pPr>
        <w:pStyle w:val="NormalnyWeb"/>
        <w:numPr>
          <w:ilvl w:val="0"/>
          <w:numId w:val="26"/>
        </w:numPr>
        <w:spacing w:before="0" w:after="0" w:line="360" w:lineRule="auto"/>
        <w:rPr>
          <w:rFonts w:ascii="Arial" w:hAnsi="Arial" w:cs="Arial"/>
          <w:color w:val="000000"/>
        </w:rPr>
      </w:pPr>
      <w:r>
        <w:rPr>
          <w:rFonts w:ascii="Arial" w:hAnsi="Arial" w:cs="Arial"/>
          <w:color w:val="000000"/>
        </w:rPr>
        <w:t>Wykonawca może zrezygnować z podwykonawstwa, co nie stanowi zmiany umowy.</w:t>
      </w:r>
    </w:p>
    <w:p w14:paraId="26212545" w14:textId="77777777" w:rsidR="00BF082C" w:rsidRDefault="00BF082C" w:rsidP="00BF082C">
      <w:pPr>
        <w:pStyle w:val="NormalnyWeb"/>
        <w:numPr>
          <w:ilvl w:val="0"/>
          <w:numId w:val="26"/>
        </w:numPr>
        <w:spacing w:before="0" w:after="0" w:line="360" w:lineRule="auto"/>
      </w:pPr>
      <w:r>
        <w:rPr>
          <w:rStyle w:val="StrongEmphasis"/>
          <w:rFonts w:ascii="Arial" w:hAnsi="Arial" w:cs="Arial"/>
          <w:b w:val="0"/>
          <w:bCs w:val="0"/>
          <w:color w:val="000000"/>
        </w:rPr>
        <w:t>Wykonawca zapewni Zamawiającemu, na każdym etapie wykonania umowy, pełen zasób informacji dotyczących przedmiotu umowy.</w:t>
      </w:r>
    </w:p>
    <w:p w14:paraId="381296B6" w14:textId="77777777" w:rsidR="00BF082C" w:rsidRDefault="00BF082C" w:rsidP="00BF082C">
      <w:pPr>
        <w:pStyle w:val="Textbody"/>
        <w:spacing w:after="0" w:line="360" w:lineRule="auto"/>
        <w:ind w:left="720"/>
        <w:jc w:val="center"/>
        <w:rPr>
          <w:rFonts w:ascii="Arial" w:hAnsi="Arial" w:cs="Arial"/>
          <w:color w:val="000000"/>
        </w:rPr>
      </w:pPr>
    </w:p>
    <w:p w14:paraId="78FF7BA9" w14:textId="658B9CFE" w:rsidR="00BF082C" w:rsidRDefault="00BF082C" w:rsidP="00BF082C">
      <w:pPr>
        <w:pStyle w:val="Textbody"/>
        <w:spacing w:after="0" w:line="360" w:lineRule="auto"/>
        <w:ind w:left="720"/>
        <w:jc w:val="center"/>
      </w:pPr>
      <w:r>
        <w:rPr>
          <w:rFonts w:ascii="Arial" w:hAnsi="Arial" w:cs="Arial"/>
          <w:color w:val="000000"/>
        </w:rPr>
        <w:t>§ 5</w:t>
      </w:r>
    </w:p>
    <w:p w14:paraId="7C3809B6" w14:textId="77777777" w:rsidR="00BF082C" w:rsidRDefault="00BF082C" w:rsidP="00BF082C">
      <w:pPr>
        <w:pStyle w:val="NormalnyWeb"/>
        <w:spacing w:before="0" w:after="0" w:line="360" w:lineRule="auto"/>
        <w:jc w:val="center"/>
        <w:rPr>
          <w:rFonts w:ascii="Arial" w:hAnsi="Arial" w:cs="Arial"/>
          <w:color w:val="000000"/>
        </w:rPr>
      </w:pPr>
      <w:r>
        <w:rPr>
          <w:rFonts w:ascii="Arial" w:hAnsi="Arial" w:cs="Arial"/>
          <w:color w:val="000000"/>
        </w:rPr>
        <w:t>Kontrola i odbiór usługi</w:t>
      </w:r>
    </w:p>
    <w:p w14:paraId="0CD98D1F" w14:textId="77777777" w:rsidR="00BF082C" w:rsidRDefault="00BF082C" w:rsidP="00BF082C">
      <w:pPr>
        <w:pStyle w:val="NormalnyWeb"/>
        <w:numPr>
          <w:ilvl w:val="0"/>
          <w:numId w:val="38"/>
        </w:numPr>
        <w:spacing w:before="0" w:after="0" w:line="360" w:lineRule="auto"/>
      </w:pPr>
      <w:r>
        <w:rPr>
          <w:rFonts w:ascii="Arial" w:hAnsi="Arial" w:cs="Arial"/>
          <w:color w:val="000000"/>
        </w:rPr>
        <w:t xml:space="preserve">Potwierdzeniem przekazania Zamawiającemu przedmiotu umowy jest dokument wydania podpisany przez Zamawiającego lub osobę upoważnioną. </w:t>
      </w:r>
    </w:p>
    <w:p w14:paraId="1107976F" w14:textId="77777777" w:rsidR="00BF082C" w:rsidRDefault="00BF082C" w:rsidP="00BF082C">
      <w:pPr>
        <w:pStyle w:val="NormalnyWeb"/>
        <w:spacing w:before="0" w:after="0" w:line="360" w:lineRule="auto"/>
        <w:ind w:left="720"/>
      </w:pPr>
      <w:r>
        <w:rPr>
          <w:rFonts w:ascii="Arial" w:hAnsi="Arial" w:cs="Arial"/>
          <w:color w:val="000000"/>
        </w:rPr>
        <w:lastRenderedPageBreak/>
        <w:t xml:space="preserve">Dokument wydania stanowi podstawę do wystawienia faktury przez Wykonawcę zgodnie z przepisami niniejszej umowy. </w:t>
      </w:r>
    </w:p>
    <w:p w14:paraId="487D4628" w14:textId="77777777" w:rsidR="00EE4F37" w:rsidRPr="008A4032" w:rsidRDefault="00EE4F37" w:rsidP="008A4032">
      <w:pPr>
        <w:pStyle w:val="Textbody"/>
        <w:spacing w:after="0" w:line="360" w:lineRule="auto"/>
        <w:rPr>
          <w:rStyle w:val="StrongEmphasis"/>
          <w:rFonts w:ascii="Arial" w:hAnsi="Arial" w:cs="Arial"/>
          <w:b w:val="0"/>
          <w:bCs w:val="0"/>
          <w:color w:val="000000"/>
        </w:rPr>
      </w:pPr>
    </w:p>
    <w:p w14:paraId="298C4A8C" w14:textId="7D7E7EBC" w:rsidR="001C5AD0" w:rsidRPr="008A4032" w:rsidRDefault="001C5AD0" w:rsidP="008A4032">
      <w:pPr>
        <w:pStyle w:val="NormalnyWeb"/>
        <w:spacing w:before="0" w:after="0" w:line="360" w:lineRule="auto"/>
        <w:jc w:val="center"/>
        <w:rPr>
          <w:rFonts w:ascii="Arial" w:hAnsi="Arial" w:cs="Arial"/>
          <w:color w:val="000000"/>
        </w:rPr>
      </w:pPr>
      <w:r w:rsidRPr="008A4032">
        <w:rPr>
          <w:rFonts w:ascii="Arial" w:hAnsi="Arial" w:cs="Arial"/>
          <w:color w:val="000000"/>
        </w:rPr>
        <w:t xml:space="preserve">§ </w:t>
      </w:r>
      <w:r w:rsidR="00BF082C">
        <w:rPr>
          <w:rFonts w:ascii="Arial" w:hAnsi="Arial" w:cs="Arial"/>
          <w:color w:val="000000"/>
        </w:rPr>
        <w:t>6</w:t>
      </w:r>
    </w:p>
    <w:p w14:paraId="0614A4DF" w14:textId="77777777" w:rsidR="001C5AD0" w:rsidRPr="008A4032" w:rsidRDefault="001C5AD0" w:rsidP="008A4032">
      <w:pPr>
        <w:pStyle w:val="NormalnyWeb"/>
        <w:spacing w:before="0" w:after="0" w:line="360" w:lineRule="auto"/>
        <w:jc w:val="center"/>
        <w:rPr>
          <w:rFonts w:ascii="Arial" w:hAnsi="Arial" w:cs="Arial"/>
          <w:color w:val="000000"/>
        </w:rPr>
      </w:pPr>
      <w:r w:rsidRPr="008A4032">
        <w:rPr>
          <w:rFonts w:ascii="Arial" w:hAnsi="Arial" w:cs="Arial"/>
          <w:color w:val="000000"/>
        </w:rPr>
        <w:t>Wspólna realizacja umowy</w:t>
      </w:r>
    </w:p>
    <w:p w14:paraId="6105A17A" w14:textId="77777777" w:rsidR="001C5AD0" w:rsidRPr="008A4032" w:rsidRDefault="001C5AD0" w:rsidP="008A4032">
      <w:pPr>
        <w:pStyle w:val="NormalnyWeb"/>
        <w:numPr>
          <w:ilvl w:val="0"/>
          <w:numId w:val="27"/>
        </w:numPr>
        <w:spacing w:before="0" w:after="0" w:line="360" w:lineRule="auto"/>
        <w:rPr>
          <w:rFonts w:ascii="Arial" w:hAnsi="Arial" w:cs="Arial"/>
          <w:color w:val="000000"/>
        </w:rPr>
      </w:pPr>
      <w:r w:rsidRPr="008A4032">
        <w:rPr>
          <w:rFonts w:ascii="Arial" w:hAnsi="Arial" w:cs="Arial"/>
          <w:color w:val="000000"/>
        </w:rPr>
        <w:t>Wykonawcy realizujący wspólnie Umowę wyznaczają niniejszym spośród siebie pełnomocnika upoważnionego do zaciągania zobowiązań w imieniu wszystkich Wykonawców realizujących wspólnie Umowę. Pełnomocnik upoważniony jest także do wystawiania faktur, przyjmowania płatności od Zamawiającego i do przyjmowania poleceń na rzecz i w imieniu wszystkich Wykonawców realizujących wspólnie Umowę.</w:t>
      </w:r>
    </w:p>
    <w:p w14:paraId="3010B471" w14:textId="77777777" w:rsidR="001C5AD0" w:rsidRPr="008A4032" w:rsidRDefault="001C5AD0" w:rsidP="008A4032">
      <w:pPr>
        <w:pStyle w:val="NormalnyWeb"/>
        <w:numPr>
          <w:ilvl w:val="0"/>
          <w:numId w:val="27"/>
        </w:numPr>
        <w:spacing w:before="0" w:after="0" w:line="360" w:lineRule="auto"/>
        <w:rPr>
          <w:rFonts w:ascii="Arial" w:hAnsi="Arial" w:cs="Arial"/>
          <w:color w:val="000000"/>
        </w:rPr>
      </w:pPr>
      <w:r w:rsidRPr="008A4032">
        <w:rPr>
          <w:rFonts w:ascii="Arial" w:hAnsi="Arial" w:cs="Arial"/>
          <w:color w:val="000000"/>
        </w:rPr>
        <w:t>Liderem (pełnomocnikiem), o którym mowa w ust. 2 będzie: ….................................</w:t>
      </w:r>
    </w:p>
    <w:p w14:paraId="0BE714D7" w14:textId="77777777" w:rsidR="001C5AD0" w:rsidRPr="008A4032" w:rsidRDefault="001C5AD0" w:rsidP="008A4032">
      <w:pPr>
        <w:pStyle w:val="NormalnyWeb"/>
        <w:numPr>
          <w:ilvl w:val="0"/>
          <w:numId w:val="27"/>
        </w:numPr>
        <w:spacing w:before="0" w:after="0" w:line="360" w:lineRule="auto"/>
        <w:rPr>
          <w:rFonts w:ascii="Arial" w:hAnsi="Arial" w:cs="Arial"/>
          <w:color w:val="000000"/>
        </w:rPr>
      </w:pPr>
      <w:r w:rsidRPr="008A4032">
        <w:rPr>
          <w:rFonts w:ascii="Arial" w:hAnsi="Arial" w:cs="Arial"/>
          <w:color w:val="000000"/>
        </w:rPr>
        <w:t>Postanowienia Umowy dotyczące Wykonawcy stosuje się odpowiednio do Wykonawców realizujących wspólnie Umowę (odpowiedzialność solidarna).</w:t>
      </w:r>
    </w:p>
    <w:p w14:paraId="3B174204" w14:textId="77777777" w:rsidR="001C5AD0" w:rsidRPr="008A4032" w:rsidRDefault="001C5AD0" w:rsidP="008A4032">
      <w:pPr>
        <w:pStyle w:val="NormalnyWeb"/>
        <w:numPr>
          <w:ilvl w:val="0"/>
          <w:numId w:val="27"/>
        </w:numPr>
        <w:spacing w:before="0" w:after="0" w:line="360" w:lineRule="auto"/>
        <w:rPr>
          <w:rFonts w:ascii="Arial" w:hAnsi="Arial" w:cs="Arial"/>
          <w:color w:val="000000"/>
        </w:rPr>
      </w:pPr>
      <w:r w:rsidRPr="008A4032">
        <w:rPr>
          <w:rFonts w:ascii="Arial" w:hAnsi="Arial" w:cs="Arial"/>
          <w:color w:val="000000"/>
        </w:rPr>
        <w:t>Przed zawarciem Umowy Wykonawcy realizujący wspólnie Umowę przedłożą Zamawiającemu kopię umowy określającej zakres obowiązków każdego z Wykonawców względem siebie przy realizacji niniejszej Umowy.</w:t>
      </w:r>
    </w:p>
    <w:p w14:paraId="3BEE9FAD" w14:textId="77777777" w:rsidR="00BF082C" w:rsidRDefault="00BF082C" w:rsidP="008A4032">
      <w:pPr>
        <w:pStyle w:val="NormalnyWeb"/>
        <w:spacing w:before="0" w:after="0" w:line="360" w:lineRule="auto"/>
        <w:jc w:val="center"/>
        <w:rPr>
          <w:rFonts w:ascii="Arial" w:hAnsi="Arial" w:cs="Arial"/>
          <w:color w:val="000000"/>
        </w:rPr>
      </w:pPr>
    </w:p>
    <w:p w14:paraId="064C58FE" w14:textId="00409964" w:rsidR="001C5AD0" w:rsidRPr="008A4032" w:rsidRDefault="001C5AD0" w:rsidP="008A4032">
      <w:pPr>
        <w:pStyle w:val="NormalnyWeb"/>
        <w:spacing w:before="0" w:after="0" w:line="360" w:lineRule="auto"/>
        <w:jc w:val="center"/>
        <w:rPr>
          <w:rFonts w:ascii="Arial" w:hAnsi="Arial" w:cs="Arial"/>
          <w:color w:val="000000"/>
        </w:rPr>
      </w:pPr>
      <w:r w:rsidRPr="008A4032">
        <w:rPr>
          <w:rFonts w:ascii="Arial" w:hAnsi="Arial" w:cs="Arial"/>
          <w:color w:val="000000"/>
        </w:rPr>
        <w:t xml:space="preserve">§ </w:t>
      </w:r>
      <w:r w:rsidR="00BF082C">
        <w:rPr>
          <w:rFonts w:ascii="Arial" w:hAnsi="Arial" w:cs="Arial"/>
          <w:color w:val="000000"/>
        </w:rPr>
        <w:t>7</w:t>
      </w:r>
    </w:p>
    <w:p w14:paraId="39FEAAF7" w14:textId="77777777" w:rsidR="001C5AD0" w:rsidRPr="008A4032" w:rsidRDefault="001C5AD0" w:rsidP="008A4032">
      <w:pPr>
        <w:pStyle w:val="NormalnyWeb"/>
        <w:spacing w:before="0" w:after="0" w:line="360" w:lineRule="auto"/>
        <w:jc w:val="center"/>
        <w:rPr>
          <w:rFonts w:ascii="Arial" w:hAnsi="Arial" w:cs="Arial"/>
          <w:color w:val="000000"/>
        </w:rPr>
      </w:pPr>
      <w:r w:rsidRPr="008A4032">
        <w:rPr>
          <w:rFonts w:ascii="Arial" w:hAnsi="Arial" w:cs="Arial"/>
          <w:color w:val="000000"/>
        </w:rPr>
        <w:t>Kary umowne</w:t>
      </w:r>
    </w:p>
    <w:p w14:paraId="79F1A363" w14:textId="77777777" w:rsidR="001C5AD0" w:rsidRPr="008A4032" w:rsidRDefault="001C5AD0" w:rsidP="008A4032">
      <w:pPr>
        <w:pStyle w:val="NormalnyWeb"/>
        <w:numPr>
          <w:ilvl w:val="0"/>
          <w:numId w:val="28"/>
        </w:numPr>
        <w:spacing w:before="0" w:after="0" w:line="360" w:lineRule="auto"/>
        <w:rPr>
          <w:rFonts w:ascii="Arial" w:hAnsi="Arial" w:cs="Arial"/>
          <w:color w:val="000000"/>
        </w:rPr>
      </w:pPr>
      <w:r w:rsidRPr="008A4032">
        <w:rPr>
          <w:rFonts w:ascii="Arial" w:hAnsi="Arial" w:cs="Arial"/>
          <w:color w:val="000000"/>
        </w:rPr>
        <w:t>Strony umowy postanawiają, że obowiązującą je formą odszkodowania, za nienależyte wykonanie umowy lub jej niewykonanie, są kary umowne z następujących tytułów i w wysokościach:</w:t>
      </w:r>
    </w:p>
    <w:p w14:paraId="7705FC02" w14:textId="421CC3C5" w:rsidR="00D73D8D" w:rsidRPr="008A4032" w:rsidRDefault="001C5AD0" w:rsidP="008A4032">
      <w:pPr>
        <w:pStyle w:val="NormalnyWeb"/>
        <w:numPr>
          <w:ilvl w:val="1"/>
          <w:numId w:val="28"/>
        </w:numPr>
        <w:spacing w:before="0" w:after="0" w:line="360" w:lineRule="auto"/>
        <w:rPr>
          <w:rFonts w:ascii="Arial" w:hAnsi="Arial" w:cs="Arial"/>
        </w:rPr>
      </w:pPr>
      <w:r w:rsidRPr="008A4032">
        <w:rPr>
          <w:rFonts w:ascii="Arial" w:hAnsi="Arial" w:cs="Arial"/>
          <w:color w:val="000000"/>
        </w:rPr>
        <w:t xml:space="preserve">za odstąpienie od umowy lub jej </w:t>
      </w:r>
      <w:r w:rsidR="00001B4F">
        <w:rPr>
          <w:rFonts w:ascii="Arial" w:hAnsi="Arial" w:cs="Arial"/>
          <w:color w:val="000000"/>
        </w:rPr>
        <w:t xml:space="preserve">rozwiązanie bez </w:t>
      </w:r>
      <w:r w:rsidRPr="008A4032">
        <w:rPr>
          <w:rFonts w:ascii="Arial" w:hAnsi="Arial" w:cs="Arial"/>
          <w:color w:val="000000"/>
        </w:rPr>
        <w:t>wypowiedzeni</w:t>
      </w:r>
      <w:r w:rsidR="00001B4F">
        <w:rPr>
          <w:rFonts w:ascii="Arial" w:hAnsi="Arial" w:cs="Arial"/>
          <w:color w:val="000000"/>
        </w:rPr>
        <w:t>a</w:t>
      </w:r>
      <w:r w:rsidRPr="008A4032">
        <w:rPr>
          <w:rFonts w:ascii="Arial" w:hAnsi="Arial" w:cs="Arial"/>
          <w:color w:val="000000"/>
        </w:rPr>
        <w:t xml:space="preserve"> z winy jednej ze stron, drugiej stronie przysługuje prawo do naliczenia kary umownej w wysokości </w:t>
      </w:r>
      <w:r w:rsidR="00BF082C">
        <w:rPr>
          <w:rStyle w:val="Domylnaczcionkaakapitu3"/>
          <w:rFonts w:ascii="Arial" w:hAnsi="Arial" w:cs="Arial"/>
          <w:color w:val="000000" w:themeColor="text1"/>
        </w:rPr>
        <w:t>10% wynagrodzenia brutto</w:t>
      </w:r>
      <w:r w:rsidRPr="005E7911">
        <w:rPr>
          <w:rFonts w:ascii="Arial" w:hAnsi="Arial" w:cs="Arial"/>
          <w:color w:val="000000" w:themeColor="text1"/>
        </w:rPr>
        <w:t xml:space="preserve">, </w:t>
      </w:r>
      <w:r w:rsidRPr="008A4032">
        <w:rPr>
          <w:rFonts w:ascii="Arial" w:hAnsi="Arial" w:cs="Arial"/>
          <w:color w:val="000000"/>
        </w:rPr>
        <w:t xml:space="preserve">za wyjątkiem odstąpienia od umowy przez Zamawiającego w trybie i na zasadach określonych </w:t>
      </w:r>
      <w:bookmarkStart w:id="0" w:name="_Hlk89153698"/>
      <w:r w:rsidRPr="008A4032">
        <w:rPr>
          <w:rFonts w:ascii="Arial" w:hAnsi="Arial" w:cs="Arial"/>
          <w:color w:val="000000"/>
        </w:rPr>
        <w:t>w art. 456 ustawy z dnia 11 września 2019 r. Prawo zamówień publicznych lub gdy Zamawiający będzie zmuszony do wypowiedzenia lub odstąpienia od umowy z przyczyn bezpośrednio od niego niezależnych w tym siły wyższej.</w:t>
      </w:r>
    </w:p>
    <w:p w14:paraId="64CB0997" w14:textId="388EB7B8" w:rsidR="00BF082C" w:rsidRDefault="00BF082C" w:rsidP="00BF082C">
      <w:pPr>
        <w:pStyle w:val="NormalnyWeb"/>
        <w:numPr>
          <w:ilvl w:val="1"/>
          <w:numId w:val="28"/>
        </w:numPr>
        <w:spacing w:before="0" w:after="0" w:line="360" w:lineRule="auto"/>
      </w:pPr>
      <w:r>
        <w:rPr>
          <w:rFonts w:ascii="Arial" w:hAnsi="Arial" w:cs="Arial"/>
          <w:color w:val="000000"/>
        </w:rPr>
        <w:t xml:space="preserve">Wykonawca zapłaci Zamawiającemu na jego pisemne żądanie karę umowną w wysokości </w:t>
      </w:r>
      <w:r w:rsidR="003F65D8">
        <w:rPr>
          <w:rFonts w:ascii="Arial" w:hAnsi="Arial" w:cs="Arial"/>
          <w:color w:val="000000"/>
        </w:rPr>
        <w:t>0,2</w:t>
      </w:r>
      <w:r>
        <w:rPr>
          <w:rFonts w:ascii="Arial" w:hAnsi="Arial" w:cs="Arial"/>
          <w:color w:val="000000"/>
        </w:rPr>
        <w:t xml:space="preserve">% </w:t>
      </w:r>
      <w:r>
        <w:rPr>
          <w:rStyle w:val="Domylnaczcionkaakapitu3"/>
          <w:rFonts w:ascii="Arial" w:hAnsi="Arial" w:cs="Arial"/>
          <w:color w:val="000000"/>
        </w:rPr>
        <w:t xml:space="preserve">wynagrodzenia brutto, określonego w § 2 ust. 1 niniejszej </w:t>
      </w:r>
      <w:r>
        <w:rPr>
          <w:rStyle w:val="Domylnaczcionkaakapitu3"/>
          <w:rFonts w:ascii="Arial" w:hAnsi="Arial" w:cs="Arial"/>
          <w:color w:val="000000"/>
        </w:rPr>
        <w:lastRenderedPageBreak/>
        <w:t>umowy za</w:t>
      </w:r>
      <w:r>
        <w:rPr>
          <w:rFonts w:ascii="Arial" w:hAnsi="Arial" w:cs="Arial"/>
          <w:color w:val="000000"/>
        </w:rPr>
        <w:t xml:space="preserve"> niewykonanie lub nienależyte wykonanie w ustalonym terminie przedmiotu umowy z przyczyn niezawinionych przez Zamawiającego, za każdy dzień zwłoki. </w:t>
      </w:r>
    </w:p>
    <w:p w14:paraId="717802E0" w14:textId="444433A8" w:rsidR="00BF082C" w:rsidRDefault="001C5AD0" w:rsidP="00BF082C">
      <w:pPr>
        <w:pStyle w:val="NormalnyWeb"/>
        <w:numPr>
          <w:ilvl w:val="0"/>
          <w:numId w:val="39"/>
        </w:numPr>
        <w:spacing w:before="0" w:after="0" w:line="360" w:lineRule="auto"/>
        <w:rPr>
          <w:rFonts w:ascii="Arial" w:hAnsi="Arial" w:cs="Arial"/>
          <w:color w:val="000000"/>
        </w:rPr>
      </w:pPr>
      <w:bookmarkStart w:id="1" w:name="_Hlk148425456"/>
      <w:bookmarkEnd w:id="0"/>
      <w:r w:rsidRPr="00BF082C">
        <w:rPr>
          <w:rFonts w:ascii="Arial" w:hAnsi="Arial" w:cs="Arial"/>
          <w:color w:val="000000" w:themeColor="text1"/>
        </w:rPr>
        <w:t xml:space="preserve">Wartość </w:t>
      </w:r>
      <w:r w:rsidR="00E50F7E" w:rsidRPr="00BF082C">
        <w:rPr>
          <w:rFonts w:ascii="Arial" w:hAnsi="Arial" w:cs="Arial"/>
          <w:color w:val="000000" w:themeColor="text1"/>
        </w:rPr>
        <w:t xml:space="preserve">sumy </w:t>
      </w:r>
      <w:r w:rsidRPr="00BF082C">
        <w:rPr>
          <w:rFonts w:ascii="Arial" w:hAnsi="Arial" w:cs="Arial"/>
          <w:color w:val="000000" w:themeColor="text1"/>
        </w:rPr>
        <w:t>kar umown</w:t>
      </w:r>
      <w:r w:rsidR="00E50F7E" w:rsidRPr="00BF082C">
        <w:rPr>
          <w:rFonts w:ascii="Arial" w:hAnsi="Arial" w:cs="Arial"/>
          <w:color w:val="000000" w:themeColor="text1"/>
        </w:rPr>
        <w:t>ych</w:t>
      </w:r>
      <w:r w:rsidRPr="00BF082C">
        <w:rPr>
          <w:rFonts w:ascii="Arial" w:hAnsi="Arial" w:cs="Arial"/>
          <w:color w:val="000000" w:themeColor="text1"/>
        </w:rPr>
        <w:t xml:space="preserve"> </w:t>
      </w:r>
      <w:r w:rsidR="00E50F7E" w:rsidRPr="00BF082C">
        <w:rPr>
          <w:rFonts w:ascii="Arial" w:hAnsi="Arial" w:cs="Arial"/>
          <w:color w:val="000000" w:themeColor="text1"/>
        </w:rPr>
        <w:t xml:space="preserve">naliczonych </w:t>
      </w:r>
      <w:r w:rsidRPr="00BF082C">
        <w:rPr>
          <w:rFonts w:ascii="Arial" w:hAnsi="Arial" w:cs="Arial"/>
          <w:color w:val="000000" w:themeColor="text1"/>
        </w:rPr>
        <w:t xml:space="preserve">w przypadku każdorazowego zaistnienia zdarzenia określonego w § </w:t>
      </w:r>
      <w:r w:rsidR="00BF082C" w:rsidRPr="00BF082C">
        <w:rPr>
          <w:rFonts w:ascii="Arial" w:hAnsi="Arial" w:cs="Arial"/>
          <w:color w:val="000000" w:themeColor="text1"/>
        </w:rPr>
        <w:t>7</w:t>
      </w:r>
      <w:r w:rsidR="005F3650" w:rsidRPr="00BF082C">
        <w:rPr>
          <w:rFonts w:ascii="Arial" w:hAnsi="Arial" w:cs="Arial"/>
          <w:color w:val="000000" w:themeColor="text1"/>
        </w:rPr>
        <w:t xml:space="preserve"> ust. 1 lit. b</w:t>
      </w:r>
      <w:r w:rsidR="00E50F7E" w:rsidRPr="00BF082C">
        <w:rPr>
          <w:rFonts w:ascii="Arial" w:hAnsi="Arial" w:cs="Arial"/>
          <w:color w:val="000000" w:themeColor="text1"/>
        </w:rPr>
        <w:t xml:space="preserve"> </w:t>
      </w:r>
      <w:r w:rsidRPr="00BF082C">
        <w:rPr>
          <w:rFonts w:ascii="Arial" w:hAnsi="Arial" w:cs="Arial"/>
          <w:color w:val="000000" w:themeColor="text1"/>
        </w:rPr>
        <w:t xml:space="preserve">nie może przekroczyć </w:t>
      </w:r>
      <w:bookmarkEnd w:id="1"/>
      <w:r w:rsidR="00BF082C">
        <w:rPr>
          <w:rFonts w:ascii="Arial" w:hAnsi="Arial" w:cs="Arial"/>
          <w:color w:val="000000"/>
        </w:rPr>
        <w:t>10% wynagrodzenia brutto określonego w § 2 ust. 1 niniejszej umowy.</w:t>
      </w:r>
    </w:p>
    <w:p w14:paraId="396CD386" w14:textId="2413316E" w:rsidR="001C5AD0" w:rsidRPr="00BF082C" w:rsidRDefault="001C5AD0" w:rsidP="002C30EE">
      <w:pPr>
        <w:pStyle w:val="NormalnyWeb"/>
        <w:numPr>
          <w:ilvl w:val="0"/>
          <w:numId w:val="28"/>
        </w:numPr>
        <w:spacing w:before="0" w:after="0" w:line="360" w:lineRule="auto"/>
        <w:rPr>
          <w:rFonts w:ascii="Arial" w:hAnsi="Arial" w:cs="Arial"/>
          <w:color w:val="000000"/>
        </w:rPr>
      </w:pPr>
      <w:r w:rsidRPr="00BF082C">
        <w:rPr>
          <w:rFonts w:ascii="Arial" w:hAnsi="Arial" w:cs="Arial"/>
          <w:color w:val="000000"/>
        </w:rPr>
        <w:t xml:space="preserve">Naliczenie kary umownej nie zwalnia Wykonawcy z obowiązku wykonania umowy. </w:t>
      </w:r>
    </w:p>
    <w:p w14:paraId="325F3B1D" w14:textId="77777777" w:rsidR="001C5AD0" w:rsidRDefault="001C5AD0" w:rsidP="008A4032">
      <w:pPr>
        <w:pStyle w:val="NormalnyWeb"/>
        <w:numPr>
          <w:ilvl w:val="0"/>
          <w:numId w:val="28"/>
        </w:numPr>
        <w:spacing w:before="0" w:after="0" w:line="360" w:lineRule="auto"/>
        <w:rPr>
          <w:rFonts w:ascii="Arial" w:hAnsi="Arial" w:cs="Arial"/>
          <w:color w:val="000000"/>
        </w:rPr>
      </w:pPr>
      <w:r w:rsidRPr="008A4032">
        <w:rPr>
          <w:rFonts w:ascii="Arial" w:hAnsi="Arial" w:cs="Arial"/>
          <w:color w:val="000000"/>
        </w:rPr>
        <w:t>Zamawiający zastrzega sobie prawo do dochodzenia odszkodowania przewyższającego zastrzeżone kary umowne na warunkach ogólnych, o ile wartość poniesionych szkód przekracza wysokość kar umownych.</w:t>
      </w:r>
    </w:p>
    <w:p w14:paraId="00E65083" w14:textId="33902D38" w:rsidR="00BC7423" w:rsidRPr="00BF082C" w:rsidRDefault="00BF082C" w:rsidP="00BF082C">
      <w:pPr>
        <w:pStyle w:val="NormalnyWeb"/>
        <w:numPr>
          <w:ilvl w:val="0"/>
          <w:numId w:val="28"/>
        </w:numPr>
        <w:spacing w:before="0" w:after="0" w:line="360" w:lineRule="auto"/>
      </w:pPr>
      <w:r>
        <w:rPr>
          <w:rFonts w:ascii="Arial" w:hAnsi="Arial" w:cs="Arial"/>
          <w:color w:val="000000"/>
        </w:rPr>
        <w:t>Kary umowne podlegają kumulacji.  W szczególności w przypadku odstąpienia przez Zamawiającego od umowy z powodu nie wykonania jej przez Wykonawcę w umówionym terminie, Zamawiającemu przysługuje prawo dochodzenia od Wykonawcy zarówno kary umownej z tytułu odstąpienia od umowy jak i za zwłokę w jej wykonaniu.</w:t>
      </w:r>
    </w:p>
    <w:p w14:paraId="25FE2DDE" w14:textId="19B67463" w:rsidR="00971A2A" w:rsidRPr="008A4032" w:rsidRDefault="00A54775" w:rsidP="008A4032">
      <w:pPr>
        <w:pStyle w:val="NormalnyWeb"/>
        <w:spacing w:before="0" w:after="0" w:line="360" w:lineRule="auto"/>
        <w:jc w:val="center"/>
        <w:rPr>
          <w:rFonts w:ascii="Arial" w:hAnsi="Arial" w:cs="Arial"/>
          <w:color w:val="000000"/>
        </w:rPr>
      </w:pPr>
      <w:r w:rsidRPr="008A4032">
        <w:rPr>
          <w:rFonts w:ascii="Arial" w:hAnsi="Arial" w:cs="Arial"/>
          <w:color w:val="000000"/>
        </w:rPr>
        <w:t xml:space="preserve">§ </w:t>
      </w:r>
      <w:r w:rsidR="00BF082C">
        <w:rPr>
          <w:rFonts w:ascii="Arial" w:hAnsi="Arial" w:cs="Arial"/>
          <w:color w:val="000000"/>
        </w:rPr>
        <w:t>8</w:t>
      </w:r>
    </w:p>
    <w:p w14:paraId="74CDD3F4" w14:textId="2D5E1F72" w:rsidR="00A54775" w:rsidRPr="008A4032" w:rsidRDefault="00A54775" w:rsidP="008A4032">
      <w:pPr>
        <w:pStyle w:val="NormalnyWeb"/>
        <w:spacing w:before="0" w:after="0" w:line="360" w:lineRule="auto"/>
        <w:jc w:val="center"/>
        <w:rPr>
          <w:rFonts w:ascii="Arial" w:hAnsi="Arial" w:cs="Arial"/>
          <w:color w:val="000000"/>
        </w:rPr>
      </w:pPr>
      <w:r w:rsidRPr="008A4032">
        <w:rPr>
          <w:rFonts w:ascii="Arial" w:hAnsi="Arial" w:cs="Arial"/>
          <w:color w:val="000000"/>
        </w:rPr>
        <w:t>Zmiany umowy</w:t>
      </w:r>
    </w:p>
    <w:p w14:paraId="6E6D75A4" w14:textId="77777777" w:rsidR="00BF082C" w:rsidRDefault="00BF082C" w:rsidP="00BF082C">
      <w:pPr>
        <w:pStyle w:val="NormalnyWeb"/>
        <w:numPr>
          <w:ilvl w:val="0"/>
          <w:numId w:val="40"/>
        </w:numPr>
        <w:spacing w:before="0" w:after="0" w:line="360" w:lineRule="auto"/>
        <w:rPr>
          <w:rFonts w:ascii="Arial" w:hAnsi="Arial" w:cs="Arial"/>
          <w:color w:val="000000"/>
        </w:rPr>
      </w:pPr>
      <w:r>
        <w:rPr>
          <w:rFonts w:ascii="Arial" w:hAnsi="Arial" w:cs="Arial"/>
          <w:color w:val="000000"/>
        </w:rPr>
        <w:t>Strony dopuszczają możliwość zmiany treści umowy w zakresie:</w:t>
      </w:r>
    </w:p>
    <w:p w14:paraId="78470305" w14:textId="77777777" w:rsidR="00BF082C" w:rsidRDefault="00BF082C" w:rsidP="00BF082C">
      <w:pPr>
        <w:pStyle w:val="NormalnyWeb"/>
        <w:spacing w:before="0" w:after="0" w:line="360" w:lineRule="auto"/>
        <w:ind w:left="720"/>
        <w:rPr>
          <w:rFonts w:ascii="Arial" w:hAnsi="Arial" w:cs="Arial"/>
          <w:color w:val="000000"/>
        </w:rPr>
      </w:pPr>
      <w:r>
        <w:rPr>
          <w:rFonts w:ascii="Arial" w:hAnsi="Arial" w:cs="Arial"/>
          <w:color w:val="000000"/>
        </w:rPr>
        <w:t>a) wynagrodzenia:</w:t>
      </w:r>
    </w:p>
    <w:p w14:paraId="574BCD21" w14:textId="77777777" w:rsidR="00BF082C" w:rsidRDefault="00BF082C" w:rsidP="00BF082C">
      <w:pPr>
        <w:pStyle w:val="NormalnyWeb"/>
        <w:spacing w:before="0" w:after="0" w:line="360" w:lineRule="auto"/>
        <w:ind w:left="720"/>
        <w:rPr>
          <w:rFonts w:ascii="Arial" w:hAnsi="Arial" w:cs="Arial"/>
          <w:color w:val="000000"/>
        </w:rPr>
      </w:pPr>
      <w:r>
        <w:rPr>
          <w:rFonts w:ascii="Arial" w:hAnsi="Arial" w:cs="Arial"/>
          <w:color w:val="000000"/>
        </w:rPr>
        <w:t>- w przypadku urzędowej zmiany stawki podatku VAT. W takim przypadku ceny netto nie ulegną zmianie, a ceny brutto ulegną zmianie, w wysokości i w terminie wynikającymi z aktu prawnego wprowadzającego nową stawkę (stawki) podatku VAT. Zmiana cen brutto w tym przypadku będzie następowała z chwilą wejścia w życie nowych przepisów bez konieczności podpisywania aneksu przez strony.</w:t>
      </w:r>
    </w:p>
    <w:p w14:paraId="7AB065D2" w14:textId="77777777" w:rsidR="00BF082C" w:rsidRDefault="00BF082C" w:rsidP="00BF082C">
      <w:pPr>
        <w:pStyle w:val="NormalnyWeb"/>
        <w:numPr>
          <w:ilvl w:val="0"/>
          <w:numId w:val="40"/>
        </w:numPr>
        <w:spacing w:before="0" w:after="0" w:line="360" w:lineRule="auto"/>
        <w:rPr>
          <w:rFonts w:ascii="Arial" w:hAnsi="Arial" w:cs="Arial"/>
          <w:color w:val="000000"/>
        </w:rPr>
      </w:pPr>
      <w:r>
        <w:rPr>
          <w:rFonts w:ascii="Arial" w:hAnsi="Arial" w:cs="Arial"/>
          <w:color w:val="000000"/>
        </w:rPr>
        <w:t>Zamawiający ma prawo rozwiązać umowę jednostronnie z winy Wykonawcy, bez zachowania okresu wypowiedzenia, w przypadku stwierdzenia nienależytego wykonywania przedmiotu umowy lub jego części przez Wykonawcę lub osobę (osoby) którym Wykonawca powierzył wykonanie przedmiotu umowy lub jego części (podwykonawcy). Wystarczającym udokumentowaniem dla rozwiązania umowy będzie notatka służbowa spisana przez upoważnionego przedstawiciela Zamawiającego stwierdzająca zakres i przyczynę naruszeń.</w:t>
      </w:r>
    </w:p>
    <w:p w14:paraId="2AC3B79F" w14:textId="77777777" w:rsidR="00E50F7E" w:rsidRPr="00E50F7E" w:rsidRDefault="00E50F7E" w:rsidP="00DA4034">
      <w:pPr>
        <w:pStyle w:val="NormalnyWeb"/>
        <w:spacing w:before="0" w:after="0" w:line="360" w:lineRule="auto"/>
        <w:rPr>
          <w:rFonts w:ascii="Arial" w:hAnsi="Arial" w:cs="Arial"/>
          <w:color w:val="000000"/>
        </w:rPr>
      </w:pPr>
    </w:p>
    <w:p w14:paraId="5B12758B" w14:textId="4BAECE35" w:rsidR="001C5AD0" w:rsidRPr="008A4032" w:rsidRDefault="001C5AD0" w:rsidP="008A4032">
      <w:pPr>
        <w:pStyle w:val="NormalnyWeb"/>
        <w:spacing w:before="0" w:after="0" w:line="360" w:lineRule="auto"/>
        <w:jc w:val="center"/>
        <w:rPr>
          <w:rFonts w:ascii="Arial" w:hAnsi="Arial" w:cs="Arial"/>
          <w:color w:val="000000"/>
        </w:rPr>
      </w:pPr>
      <w:r w:rsidRPr="008A4032">
        <w:rPr>
          <w:rFonts w:ascii="Arial" w:hAnsi="Arial" w:cs="Arial"/>
          <w:color w:val="000000"/>
        </w:rPr>
        <w:lastRenderedPageBreak/>
        <w:t xml:space="preserve">§ </w:t>
      </w:r>
      <w:r w:rsidR="00E52393">
        <w:rPr>
          <w:rFonts w:ascii="Arial" w:hAnsi="Arial" w:cs="Arial"/>
          <w:color w:val="000000"/>
        </w:rPr>
        <w:t>9</w:t>
      </w:r>
    </w:p>
    <w:p w14:paraId="6E343840" w14:textId="77777777" w:rsidR="001C5AD0" w:rsidRPr="008A4032" w:rsidRDefault="001C5AD0" w:rsidP="008A4032">
      <w:pPr>
        <w:pStyle w:val="NormalnyWeb"/>
        <w:spacing w:before="0" w:after="0" w:line="360" w:lineRule="auto"/>
        <w:jc w:val="center"/>
        <w:rPr>
          <w:rFonts w:ascii="Arial" w:hAnsi="Arial" w:cs="Arial"/>
          <w:color w:val="000000"/>
        </w:rPr>
      </w:pPr>
      <w:r w:rsidRPr="008A4032">
        <w:rPr>
          <w:rFonts w:ascii="Arial" w:hAnsi="Arial" w:cs="Arial"/>
          <w:color w:val="000000"/>
        </w:rPr>
        <w:t>Osoby upoważnione do kontaktów</w:t>
      </w:r>
    </w:p>
    <w:p w14:paraId="645ED886" w14:textId="77777777" w:rsidR="001C5AD0" w:rsidRPr="008A4032" w:rsidRDefault="001C5AD0" w:rsidP="008A4032">
      <w:pPr>
        <w:pStyle w:val="NormalnyWeb"/>
        <w:numPr>
          <w:ilvl w:val="0"/>
          <w:numId w:val="29"/>
        </w:numPr>
        <w:spacing w:before="0" w:after="0" w:line="360" w:lineRule="auto"/>
        <w:rPr>
          <w:rFonts w:ascii="Arial" w:hAnsi="Arial" w:cs="Arial"/>
          <w:color w:val="000000"/>
        </w:rPr>
      </w:pPr>
      <w:r w:rsidRPr="008A4032">
        <w:rPr>
          <w:rFonts w:ascii="Arial" w:hAnsi="Arial" w:cs="Arial"/>
          <w:color w:val="000000"/>
        </w:rPr>
        <w:t xml:space="preserve">Ze strony zamawiającego wykonanie zamówienia koordynować będzie: ………… </w:t>
      </w:r>
      <w:proofErr w:type="spellStart"/>
      <w:r w:rsidRPr="008A4032">
        <w:rPr>
          <w:rFonts w:ascii="Arial" w:hAnsi="Arial" w:cs="Arial"/>
          <w:color w:val="000000"/>
        </w:rPr>
        <w:t>tel</w:t>
      </w:r>
      <w:proofErr w:type="spellEnd"/>
      <w:r w:rsidRPr="008A4032">
        <w:rPr>
          <w:rFonts w:ascii="Arial" w:hAnsi="Arial" w:cs="Arial"/>
          <w:color w:val="000000"/>
        </w:rPr>
        <w:t>………</w:t>
      </w:r>
    </w:p>
    <w:p w14:paraId="25A56E77" w14:textId="77777777" w:rsidR="001C5AD0" w:rsidRPr="008A4032" w:rsidRDefault="001C5AD0" w:rsidP="008A4032">
      <w:pPr>
        <w:pStyle w:val="NormalnyWeb"/>
        <w:numPr>
          <w:ilvl w:val="0"/>
          <w:numId w:val="29"/>
        </w:numPr>
        <w:spacing w:before="0" w:after="0" w:line="360" w:lineRule="auto"/>
        <w:rPr>
          <w:rFonts w:ascii="Arial" w:hAnsi="Arial" w:cs="Arial"/>
          <w:color w:val="000000"/>
        </w:rPr>
      </w:pPr>
      <w:r w:rsidRPr="008A4032">
        <w:rPr>
          <w:rFonts w:ascii="Arial" w:hAnsi="Arial" w:cs="Arial"/>
          <w:color w:val="000000"/>
        </w:rPr>
        <w:t>Ze strony wykonawcy wykonywanie zamówienia koordynować będzie: …........................  tel. +48 ….........</w:t>
      </w:r>
    </w:p>
    <w:p w14:paraId="6D726610" w14:textId="77777777" w:rsidR="00DA4034" w:rsidRDefault="00DA4034" w:rsidP="008A4032">
      <w:pPr>
        <w:pStyle w:val="NormalnyWeb"/>
        <w:spacing w:before="0" w:after="0" w:line="360" w:lineRule="auto"/>
        <w:jc w:val="center"/>
        <w:rPr>
          <w:rFonts w:ascii="Arial" w:hAnsi="Arial" w:cs="Arial"/>
          <w:color w:val="000000"/>
        </w:rPr>
      </w:pPr>
    </w:p>
    <w:p w14:paraId="568B8047" w14:textId="55D52828" w:rsidR="001C5AD0" w:rsidRPr="008A4032" w:rsidRDefault="001C5AD0" w:rsidP="008A4032">
      <w:pPr>
        <w:pStyle w:val="NormalnyWeb"/>
        <w:spacing w:before="0" w:after="0" w:line="360" w:lineRule="auto"/>
        <w:jc w:val="center"/>
        <w:rPr>
          <w:rFonts w:ascii="Arial" w:hAnsi="Arial" w:cs="Arial"/>
          <w:color w:val="000000"/>
        </w:rPr>
      </w:pPr>
      <w:r w:rsidRPr="008A4032">
        <w:rPr>
          <w:rFonts w:ascii="Arial" w:hAnsi="Arial" w:cs="Arial"/>
          <w:color w:val="000000"/>
        </w:rPr>
        <w:t xml:space="preserve">§ </w:t>
      </w:r>
      <w:r w:rsidR="00E52393">
        <w:rPr>
          <w:rFonts w:ascii="Arial" w:hAnsi="Arial" w:cs="Arial"/>
          <w:color w:val="000000"/>
        </w:rPr>
        <w:t>10</w:t>
      </w:r>
    </w:p>
    <w:p w14:paraId="40C514B6" w14:textId="77777777" w:rsidR="001C5AD0" w:rsidRPr="008A4032" w:rsidRDefault="001C5AD0" w:rsidP="008A4032">
      <w:pPr>
        <w:pStyle w:val="NormalnyWeb"/>
        <w:spacing w:before="0" w:after="0" w:line="360" w:lineRule="auto"/>
        <w:jc w:val="center"/>
        <w:rPr>
          <w:rFonts w:ascii="Arial" w:hAnsi="Arial" w:cs="Arial"/>
          <w:color w:val="000000"/>
        </w:rPr>
      </w:pPr>
      <w:r w:rsidRPr="008A4032">
        <w:rPr>
          <w:rFonts w:ascii="Arial" w:hAnsi="Arial" w:cs="Arial"/>
          <w:color w:val="000000"/>
        </w:rPr>
        <w:t>Postanowienia końcowe</w:t>
      </w:r>
    </w:p>
    <w:p w14:paraId="63B859B0" w14:textId="77777777" w:rsidR="001C5AD0" w:rsidRPr="008A4032" w:rsidRDefault="001C5AD0" w:rsidP="008A4032">
      <w:pPr>
        <w:pStyle w:val="NormalnyWeb"/>
        <w:numPr>
          <w:ilvl w:val="0"/>
          <w:numId w:val="30"/>
        </w:numPr>
        <w:spacing w:before="0" w:after="0" w:line="360" w:lineRule="auto"/>
        <w:rPr>
          <w:rFonts w:ascii="Arial" w:hAnsi="Arial" w:cs="Arial"/>
        </w:rPr>
      </w:pPr>
      <w:r w:rsidRPr="008A4032">
        <w:rPr>
          <w:rFonts w:ascii="Arial" w:hAnsi="Arial" w:cs="Arial"/>
          <w:color w:val="000000"/>
        </w:rPr>
        <w:t>W sprawach nieuregulowanych niniejszą umową mają zastosowanie przepisy ustawy z dnia 11 września 2019 roku Prawo zamówień publicznych oraz przepisy kodeksu cywilnego.</w:t>
      </w:r>
    </w:p>
    <w:p w14:paraId="3255B165" w14:textId="77777777" w:rsidR="001C5AD0" w:rsidRPr="008A4032" w:rsidRDefault="001C5AD0" w:rsidP="008A4032">
      <w:pPr>
        <w:pStyle w:val="NormalnyWeb"/>
        <w:numPr>
          <w:ilvl w:val="0"/>
          <w:numId w:val="30"/>
        </w:numPr>
        <w:spacing w:before="0" w:after="0" w:line="360" w:lineRule="auto"/>
        <w:rPr>
          <w:rFonts w:ascii="Arial" w:hAnsi="Arial" w:cs="Arial"/>
        </w:rPr>
      </w:pPr>
      <w:r w:rsidRPr="008A4032">
        <w:rPr>
          <w:rFonts w:ascii="Arial" w:hAnsi="Arial" w:cs="Arial"/>
          <w:color w:val="000000"/>
        </w:rPr>
        <w:t>Wykonawca nie może bez zgody Zamawiającego wyrażonej na piśmie przenieść swoich wierzytelności wynikających z niniejszej umowy na osoby trzecie.</w:t>
      </w:r>
    </w:p>
    <w:p w14:paraId="1C833E38" w14:textId="77777777" w:rsidR="001C5AD0" w:rsidRPr="008A4032" w:rsidRDefault="001C5AD0" w:rsidP="008A4032">
      <w:pPr>
        <w:pStyle w:val="NormalnyWeb"/>
        <w:numPr>
          <w:ilvl w:val="0"/>
          <w:numId w:val="30"/>
        </w:numPr>
        <w:spacing w:before="0" w:after="0" w:line="360" w:lineRule="auto"/>
        <w:rPr>
          <w:rFonts w:ascii="Arial" w:hAnsi="Arial" w:cs="Arial"/>
        </w:rPr>
      </w:pPr>
      <w:r w:rsidRPr="008A4032">
        <w:rPr>
          <w:rFonts w:ascii="Arial" w:hAnsi="Arial" w:cs="Arial"/>
          <w:color w:val="000000"/>
        </w:rPr>
        <w:t xml:space="preserve">Ewentualne spory mogące wyniknąć przy realizacji umowy strony poddają pod rozstrzygnięcie Sądu Powszechnego </w:t>
      </w:r>
      <w:r w:rsidRPr="008A4032">
        <w:rPr>
          <w:rStyle w:val="Domylnaczcionkaakapitu3"/>
          <w:rFonts w:ascii="Arial" w:hAnsi="Arial" w:cs="Arial"/>
          <w:color w:val="000000"/>
        </w:rPr>
        <w:t>właściwego miejscowo dla Zamawiającego.</w:t>
      </w:r>
    </w:p>
    <w:p w14:paraId="71F6AB9B" w14:textId="77777777" w:rsidR="001C5AD0" w:rsidRPr="008A4032" w:rsidRDefault="001C5AD0" w:rsidP="008A4032">
      <w:pPr>
        <w:pStyle w:val="NormalnyWeb"/>
        <w:numPr>
          <w:ilvl w:val="0"/>
          <w:numId w:val="30"/>
        </w:numPr>
        <w:spacing w:before="0" w:after="0" w:line="360" w:lineRule="auto"/>
        <w:rPr>
          <w:rFonts w:ascii="Arial" w:hAnsi="Arial" w:cs="Arial"/>
        </w:rPr>
      </w:pPr>
      <w:r w:rsidRPr="008A4032">
        <w:rPr>
          <w:rFonts w:ascii="Arial" w:hAnsi="Arial" w:cs="Arial"/>
          <w:color w:val="000000"/>
        </w:rPr>
        <w:t>Umowę sporządzono w dwóch jednobrzmiących egzemplarzach, jeden dla Zamawiającego i jeden dla Wykonawcy.</w:t>
      </w:r>
    </w:p>
    <w:p w14:paraId="1F223B2B" w14:textId="77777777" w:rsidR="001C5AD0" w:rsidRPr="008A4032" w:rsidRDefault="001C5AD0" w:rsidP="008A4032">
      <w:pPr>
        <w:pStyle w:val="NormalnyWeb"/>
        <w:spacing w:before="0" w:after="0" w:line="360" w:lineRule="auto"/>
        <w:jc w:val="center"/>
        <w:rPr>
          <w:rFonts w:ascii="Arial" w:hAnsi="Arial" w:cs="Arial"/>
          <w:color w:val="000000"/>
        </w:rPr>
      </w:pPr>
    </w:p>
    <w:p w14:paraId="7F449CC9" w14:textId="77777777" w:rsidR="001C5AD0" w:rsidRPr="008A4032" w:rsidRDefault="001C5AD0" w:rsidP="008A4032">
      <w:pPr>
        <w:pStyle w:val="NormalnyWeb"/>
        <w:spacing w:before="0" w:after="0" w:line="360" w:lineRule="auto"/>
        <w:jc w:val="center"/>
        <w:rPr>
          <w:rFonts w:ascii="Arial" w:hAnsi="Arial" w:cs="Arial"/>
        </w:rPr>
      </w:pPr>
      <w:r w:rsidRPr="008A4032">
        <w:rPr>
          <w:rFonts w:ascii="Arial" w:hAnsi="Arial" w:cs="Arial"/>
          <w:color w:val="000000"/>
        </w:rPr>
        <w:t xml:space="preserve">ZAMAWIAJĄCY </w:t>
      </w:r>
      <w:r w:rsidRPr="008A4032">
        <w:rPr>
          <w:rFonts w:ascii="Arial" w:hAnsi="Arial" w:cs="Arial"/>
          <w:color w:val="000000"/>
        </w:rPr>
        <w:tab/>
      </w:r>
      <w:r w:rsidRPr="008A4032">
        <w:rPr>
          <w:rFonts w:ascii="Arial" w:hAnsi="Arial" w:cs="Arial"/>
          <w:color w:val="000000"/>
        </w:rPr>
        <w:tab/>
      </w:r>
      <w:r w:rsidRPr="008A4032">
        <w:rPr>
          <w:rFonts w:ascii="Arial" w:hAnsi="Arial" w:cs="Arial"/>
          <w:color w:val="000000"/>
        </w:rPr>
        <w:tab/>
      </w:r>
      <w:r w:rsidRPr="008A4032">
        <w:rPr>
          <w:rFonts w:ascii="Arial" w:hAnsi="Arial" w:cs="Arial"/>
          <w:color w:val="000000"/>
        </w:rPr>
        <w:tab/>
      </w:r>
      <w:r w:rsidRPr="008A4032">
        <w:rPr>
          <w:rFonts w:ascii="Arial" w:hAnsi="Arial" w:cs="Arial"/>
          <w:color w:val="000000"/>
        </w:rPr>
        <w:tab/>
      </w:r>
      <w:r w:rsidRPr="008A4032">
        <w:rPr>
          <w:rFonts w:ascii="Arial" w:hAnsi="Arial" w:cs="Arial"/>
          <w:color w:val="000000"/>
        </w:rPr>
        <w:tab/>
      </w:r>
      <w:r w:rsidRPr="008A4032">
        <w:rPr>
          <w:rFonts w:ascii="Arial" w:hAnsi="Arial" w:cs="Arial"/>
          <w:color w:val="000000"/>
        </w:rPr>
        <w:tab/>
        <w:t>WYKONAWCA</w:t>
      </w:r>
    </w:p>
    <w:p w14:paraId="622B76C9" w14:textId="77777777" w:rsidR="001C5AD0" w:rsidRPr="008A4032" w:rsidRDefault="001C5AD0" w:rsidP="008A4032">
      <w:pPr>
        <w:pStyle w:val="NormalnyWeb"/>
        <w:spacing w:before="0" w:after="0" w:line="360" w:lineRule="auto"/>
        <w:rPr>
          <w:rFonts w:ascii="Arial" w:hAnsi="Arial" w:cs="Arial"/>
        </w:rPr>
      </w:pPr>
    </w:p>
    <w:sectPr w:rsidR="001C5AD0" w:rsidRPr="008A4032" w:rsidSect="00813898">
      <w:headerReference w:type="default" r:id="rId13"/>
      <w:footerReference w:type="default" r:id="rId14"/>
      <w:footnotePr>
        <w:numRestart w:val="eachPage"/>
      </w:footnotePr>
      <w:endnotePr>
        <w:numFmt w:val="decimal"/>
      </w:endnotePr>
      <w:pgSz w:w="11905" w:h="16837"/>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215F0" w14:textId="77777777" w:rsidR="003A0992" w:rsidRDefault="003A0992">
      <w:r>
        <w:separator/>
      </w:r>
    </w:p>
  </w:endnote>
  <w:endnote w:type="continuationSeparator" w:id="0">
    <w:p w14:paraId="03681FC2" w14:textId="77777777" w:rsidR="003A0992" w:rsidRDefault="003A0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tarSymbol">
    <w:charset w:val="02"/>
    <w:family w:val="auto"/>
    <w:pitch w:val="default"/>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9746E" w14:textId="77777777" w:rsidR="007E22CF" w:rsidRDefault="007E22CF">
    <w:pPr>
      <w:pStyle w:val="Nagwek"/>
      <w:jc w:val="center"/>
    </w:pPr>
    <w:r>
      <w:rPr>
        <w:rFonts w:ascii="Verdana" w:hAnsi="Verdana"/>
        <w:b/>
        <w:bCs/>
        <w:noProof/>
        <w:color w:val="000000"/>
        <w:sz w:val="16"/>
        <w:szCs w:val="16"/>
        <w:lang w:eastAsia="pl-PL" w:bidi="ar-SA"/>
      </w:rPr>
      <mc:AlternateContent>
        <mc:Choice Requires="wps">
          <w:drawing>
            <wp:anchor distT="0" distB="0" distL="114300" distR="114300" simplePos="0" relativeHeight="251661312" behindDoc="0" locked="0" layoutInCell="1" allowOverlap="1" wp14:anchorId="3C8012D8" wp14:editId="185FAFF4">
              <wp:simplePos x="0" y="0"/>
              <wp:positionH relativeFrom="column">
                <wp:posOffset>14758</wp:posOffset>
              </wp:positionH>
              <wp:positionV relativeFrom="paragraph">
                <wp:posOffset>25923</wp:posOffset>
              </wp:positionV>
              <wp:extent cx="6094732" cy="0"/>
              <wp:effectExtent l="0" t="0" r="0" b="0"/>
              <wp:wrapNone/>
              <wp:docPr id="2" name="Łącznik prosty 2"/>
              <wp:cNvGraphicFramePr/>
              <a:graphic xmlns:a="http://schemas.openxmlformats.org/drawingml/2006/main">
                <a:graphicData uri="http://schemas.microsoft.com/office/word/2010/wordprocessingShape">
                  <wps:wsp>
                    <wps:cNvCnPr/>
                    <wps:spPr>
                      <a:xfrm>
                        <a:off x="0" y="0"/>
                        <a:ext cx="6094732" cy="0"/>
                      </a:xfrm>
                      <a:prstGeom prst="straightConnector1">
                        <a:avLst/>
                      </a:prstGeom>
                      <a:noFill/>
                      <a:ln w="25557" cap="flat">
                        <a:solidFill>
                          <a:srgbClr val="000000"/>
                        </a:solidFill>
                        <a:prstDash val="solid"/>
                        <a:miter/>
                      </a:ln>
                    </wps:spPr>
                    <wps:bodyPr/>
                  </wps:wsp>
                </a:graphicData>
              </a:graphic>
            </wp:anchor>
          </w:drawing>
        </mc:Choice>
        <mc:Fallback xmlns="" xmlns:w16du="http://schemas.microsoft.com/office/word/2023/wordml/word16du">
          <w:pict>
            <v:shapetype w14:anchorId="73D854BC" id="_x0000_t32" coordsize="21600,21600" o:spt="32" o:oned="t" path="m,l21600,21600e" filled="f">
              <v:path arrowok="t" fillok="f" o:connecttype="none"/>
              <o:lock v:ext="edit" shapetype="t"/>
            </v:shapetype>
            <v:shape id="Łącznik prosty 2" o:spid="_x0000_s1026" type="#_x0000_t32" style="position:absolute;margin-left:1.15pt;margin-top:2.05pt;width:479.9pt;height: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" strokeweight=".70992mm">
              <v:stroke joinstyle="miter"/>
            </v:shape>
          </w:pict>
        </mc:Fallback>
      </mc:AlternateContent>
    </w:r>
  </w:p>
  <w:p w14:paraId="7BF46A5D" w14:textId="77777777" w:rsidR="007E22CF" w:rsidRDefault="007E22CF">
    <w:pPr>
      <w:pStyle w:val="Nagwek"/>
      <w:jc w:val="center"/>
      <w:rPr>
        <w:rFonts w:ascii="Verdana" w:hAnsi="Verdana"/>
        <w:sz w:val="16"/>
        <w:szCs w:val="16"/>
      </w:rPr>
    </w:pPr>
    <w:r>
      <w:rPr>
        <w:rFonts w:ascii="Verdana" w:hAnsi="Verdana"/>
        <w:sz w:val="16"/>
        <w:szCs w:val="16"/>
      </w:rPr>
      <w:t>Spytkowo 69, 11-500 Giżycko</w:t>
    </w:r>
  </w:p>
  <w:p w14:paraId="6AA159C9" w14:textId="77777777" w:rsidR="007E22CF" w:rsidRDefault="007E22CF">
    <w:pPr>
      <w:pStyle w:val="Nagwek"/>
      <w:jc w:val="center"/>
      <w:rPr>
        <w:rFonts w:ascii="Verdana" w:hAnsi="Verdana"/>
        <w:sz w:val="16"/>
        <w:szCs w:val="16"/>
      </w:rPr>
    </w:pPr>
    <w:r>
      <w:rPr>
        <w:rFonts w:ascii="Verdana" w:hAnsi="Verdana"/>
        <w:sz w:val="16"/>
        <w:szCs w:val="16"/>
      </w:rPr>
      <w:t>tel. +48 87 555 54 10, fax: +48 87 555 54 11, e-mail: biuro@zuokspytkowo.pl, http://www.zuokspytkowo.pl</w:t>
    </w:r>
  </w:p>
  <w:p w14:paraId="4AFE525B" w14:textId="77777777" w:rsidR="007E22CF" w:rsidRDefault="007E22CF">
    <w:pPr>
      <w:pStyle w:val="Nagwek"/>
      <w:jc w:val="center"/>
      <w:rPr>
        <w:rFonts w:ascii="Verdana" w:hAnsi="Verdana"/>
        <w:sz w:val="16"/>
        <w:szCs w:val="16"/>
      </w:rPr>
    </w:pPr>
    <w:r>
      <w:rPr>
        <w:rFonts w:ascii="Verdana" w:hAnsi="Verdana"/>
        <w:sz w:val="16"/>
        <w:szCs w:val="16"/>
      </w:rPr>
      <w:t xml:space="preserve">NIP 8451958301; REGON 280470190; </w:t>
    </w:r>
    <w:bookmarkStart w:id="2" w:name="_Hlk63669688"/>
    <w:r>
      <w:rPr>
        <w:rFonts w:ascii="Verdana" w:hAnsi="Verdana"/>
        <w:sz w:val="16"/>
        <w:szCs w:val="16"/>
      </w:rPr>
      <w:t>BDO 000012919</w:t>
    </w:r>
    <w:bookmarkEnd w:id="2"/>
  </w:p>
  <w:p w14:paraId="19AA3AD6" w14:textId="77777777" w:rsidR="007E22CF" w:rsidRDefault="007E22CF">
    <w:pPr>
      <w:pStyle w:val="Stopka"/>
      <w:jc w:val="center"/>
      <w:rPr>
        <w:rFonts w:ascii="Verdana" w:hAnsi="Verdana"/>
        <w:sz w:val="16"/>
        <w:szCs w:val="16"/>
      </w:rPr>
    </w:pPr>
    <w:r>
      <w:rPr>
        <w:rFonts w:ascii="Verdana" w:hAnsi="Verdana"/>
        <w:sz w:val="16"/>
        <w:szCs w:val="16"/>
      </w:rPr>
      <w:t>Sąd Rejonowy w Olsztynie VIII Wydział Gospodarczy KRS 0000346147</w:t>
    </w:r>
  </w:p>
  <w:p w14:paraId="329FEC0D" w14:textId="77777777" w:rsidR="007E22CF" w:rsidRDefault="007E22CF">
    <w:pPr>
      <w:pStyle w:val="Stopka"/>
      <w:jc w:val="center"/>
      <w:rPr>
        <w:rFonts w:ascii="Verdana" w:hAnsi="Verdana"/>
        <w:sz w:val="16"/>
        <w:szCs w:val="16"/>
      </w:rPr>
    </w:pPr>
    <w:r>
      <w:rPr>
        <w:rFonts w:ascii="Verdana" w:hAnsi="Verdana"/>
        <w:sz w:val="16"/>
        <w:szCs w:val="16"/>
      </w:rPr>
      <w:t>Kapitał Zakładowy: 18.541.500,00 PLN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26730" w14:textId="77777777" w:rsidR="003A0992" w:rsidRDefault="003A0992">
      <w:r>
        <w:rPr>
          <w:color w:val="000000"/>
        </w:rPr>
        <w:separator/>
      </w:r>
    </w:p>
  </w:footnote>
  <w:footnote w:type="continuationSeparator" w:id="0">
    <w:p w14:paraId="1F809D18" w14:textId="77777777" w:rsidR="003A0992" w:rsidRDefault="003A09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A2DFB" w14:textId="77777777" w:rsidR="007E22CF" w:rsidRDefault="007E22CF">
    <w:pPr>
      <w:pStyle w:val="Nagwek"/>
      <w:jc w:val="right"/>
    </w:pPr>
    <w:r>
      <w:rPr>
        <w:rFonts w:ascii="Verdana" w:hAnsi="Verdana"/>
        <w:sz w:val="16"/>
        <w:szCs w:val="16"/>
      </w:rPr>
      <w:t xml:space="preserve">Strona </w:t>
    </w:r>
    <w:r>
      <w:rPr>
        <w:rFonts w:ascii="Verdana" w:hAnsi="Verdana"/>
        <w:sz w:val="16"/>
        <w:szCs w:val="16"/>
      </w:rPr>
      <w:fldChar w:fldCharType="begin"/>
    </w:r>
    <w:r>
      <w:rPr>
        <w:rFonts w:ascii="Verdana" w:hAnsi="Verdana"/>
        <w:sz w:val="16"/>
        <w:szCs w:val="16"/>
      </w:rPr>
      <w:instrText xml:space="preserve"> PAGE </w:instrText>
    </w:r>
    <w:r>
      <w:rPr>
        <w:rFonts w:ascii="Verdana" w:hAnsi="Verdana"/>
        <w:sz w:val="16"/>
        <w:szCs w:val="16"/>
      </w:rPr>
      <w:fldChar w:fldCharType="separate"/>
    </w:r>
    <w:r w:rsidR="00601F4D">
      <w:rPr>
        <w:rFonts w:ascii="Verdana" w:hAnsi="Verdana"/>
        <w:noProof/>
        <w:sz w:val="16"/>
        <w:szCs w:val="16"/>
      </w:rPr>
      <w:t>10</w:t>
    </w:r>
    <w:r>
      <w:rPr>
        <w:rFonts w:ascii="Verdana" w:hAnsi="Verdana"/>
        <w:sz w:val="16"/>
        <w:szCs w:val="16"/>
      </w:rPr>
      <w:fldChar w:fldCharType="end"/>
    </w:r>
    <w:r>
      <w:rPr>
        <w:rFonts w:ascii="Verdana" w:hAnsi="Verdana"/>
        <w:sz w:val="16"/>
        <w:szCs w:val="16"/>
      </w:rPr>
      <w:t>/</w:t>
    </w:r>
    <w:r>
      <w:rPr>
        <w:rFonts w:ascii="Verdana" w:hAnsi="Verdana"/>
        <w:sz w:val="16"/>
        <w:szCs w:val="16"/>
      </w:rPr>
      <w:fldChar w:fldCharType="begin"/>
    </w:r>
    <w:r>
      <w:rPr>
        <w:rFonts w:ascii="Verdana" w:hAnsi="Verdana"/>
        <w:sz w:val="16"/>
        <w:szCs w:val="16"/>
      </w:rPr>
      <w:instrText xml:space="preserve"> NUMPAGES </w:instrText>
    </w:r>
    <w:r>
      <w:rPr>
        <w:rFonts w:ascii="Verdana" w:hAnsi="Verdana"/>
        <w:sz w:val="16"/>
        <w:szCs w:val="16"/>
      </w:rPr>
      <w:fldChar w:fldCharType="separate"/>
    </w:r>
    <w:r w:rsidR="00601F4D">
      <w:rPr>
        <w:rFonts w:ascii="Verdana" w:hAnsi="Verdana"/>
        <w:noProof/>
        <w:sz w:val="16"/>
        <w:szCs w:val="16"/>
      </w:rPr>
      <w:t>28</w:t>
    </w:r>
    <w:r>
      <w:rPr>
        <w:rFonts w:ascii="Verdana" w:hAnsi="Verdana"/>
        <w:sz w:val="16"/>
        <w:szCs w:val="16"/>
      </w:rPr>
      <w:fldChar w:fldCharType="end"/>
    </w:r>
  </w:p>
  <w:p w14:paraId="2132C0F7" w14:textId="77777777" w:rsidR="007E22CF" w:rsidRDefault="007E22CF">
    <w:pPr>
      <w:pStyle w:val="Nagwek"/>
      <w:jc w:val="center"/>
      <w:rPr>
        <w:rFonts w:ascii="Verdana" w:hAnsi="Verdana"/>
        <w:b/>
        <w:bCs/>
        <w:sz w:val="20"/>
        <w:szCs w:val="20"/>
      </w:rPr>
    </w:pPr>
    <w:r>
      <w:rPr>
        <w:rFonts w:ascii="Verdana" w:hAnsi="Verdana"/>
        <w:b/>
        <w:bCs/>
        <w:sz w:val="20"/>
        <w:szCs w:val="20"/>
      </w:rPr>
      <w:t>Zakład Unieszkodliwiania Odpadów Komunalnych Spytkowo Sp. z o.o.</w:t>
    </w:r>
  </w:p>
  <w:p w14:paraId="332181D9" w14:textId="77777777" w:rsidR="007E22CF" w:rsidRDefault="007E22CF">
    <w:pPr>
      <w:pStyle w:val="Nagwek"/>
    </w:pPr>
    <w:r>
      <w:rPr>
        <w:noProof/>
        <w:sz w:val="20"/>
        <w:szCs w:val="20"/>
        <w:lang w:eastAsia="pl-PL" w:bidi="ar-SA"/>
      </w:rPr>
      <mc:AlternateContent>
        <mc:Choice Requires="wps">
          <w:drawing>
            <wp:anchor distT="0" distB="0" distL="114300" distR="114300" simplePos="0" relativeHeight="251659264" behindDoc="0" locked="0" layoutInCell="1" allowOverlap="1" wp14:anchorId="4B774810" wp14:editId="3A146C00">
              <wp:simplePos x="0" y="0"/>
              <wp:positionH relativeFrom="column">
                <wp:posOffset>14758</wp:posOffset>
              </wp:positionH>
              <wp:positionV relativeFrom="paragraph">
                <wp:posOffset>130676</wp:posOffset>
              </wp:positionV>
              <wp:extent cx="6094732" cy="0"/>
              <wp:effectExtent l="0" t="0" r="0" b="0"/>
              <wp:wrapNone/>
              <wp:docPr id="1" name="Łącznik prosty 1"/>
              <wp:cNvGraphicFramePr/>
              <a:graphic xmlns:a="http://schemas.openxmlformats.org/drawingml/2006/main">
                <a:graphicData uri="http://schemas.microsoft.com/office/word/2010/wordprocessingShape">
                  <wps:wsp>
                    <wps:cNvCnPr/>
                    <wps:spPr>
                      <a:xfrm>
                        <a:off x="0" y="0"/>
                        <a:ext cx="6094732" cy="0"/>
                      </a:xfrm>
                      <a:prstGeom prst="straightConnector1">
                        <a:avLst/>
                      </a:prstGeom>
                      <a:noFill/>
                      <a:ln w="25557" cap="flat">
                        <a:solidFill>
                          <a:srgbClr val="000000"/>
                        </a:solidFill>
                        <a:prstDash val="solid"/>
                        <a:miter/>
                      </a:ln>
                    </wps:spPr>
                    <wps:bodyPr/>
                  </wps:wsp>
                </a:graphicData>
              </a:graphic>
            </wp:anchor>
          </w:drawing>
        </mc:Choice>
        <mc:Fallback xmlns="" xmlns:w16du="http://schemas.microsoft.com/office/word/2023/wordml/word16du">
          <w:pict>
            <v:shapetype w14:anchorId="11161E8C" id="_x0000_t32" coordsize="21600,21600" o:spt="32" o:oned="t" path="m,l21600,21600e" filled="f">
              <v:path arrowok="t" fillok="f" o:connecttype="none"/>
              <o:lock v:ext="edit" shapetype="t"/>
            </v:shapetype>
            <v:shape id="Łącznik prosty 1" o:spid="_x0000_s1026" type="#_x0000_t32" style="position:absolute;margin-left:1.15pt;margin-top:10.3pt;width:479.9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" strokeweight=".70992mm">
              <v:stroke joinstyle="miter"/>
            </v:shape>
          </w:pict>
        </mc:Fallback>
      </mc:AlternateContent>
    </w:r>
  </w:p>
  <w:p w14:paraId="277F2B90" w14:textId="77777777" w:rsidR="007E22CF" w:rsidRDefault="007E22C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multilevel"/>
    <w:tmpl w:val="00000011"/>
    <w:name w:val="WW8Num28"/>
    <w:lvl w:ilvl="0">
      <w:start w:val="1"/>
      <w:numFmt w:val="decimal"/>
      <w:lvlText w:val="%1)"/>
      <w:lvlJc w:val="left"/>
      <w:pPr>
        <w:tabs>
          <w:tab w:val="num" w:pos="360"/>
        </w:tabs>
        <w:ind w:left="360" w:hanging="360"/>
      </w:pPr>
      <w:rPr>
        <w:rFonts w:ascii="Arial" w:eastAsia="Times New Roman" w:hAnsi="Arial" w:cs="Arial"/>
        <w:b w:val="0"/>
        <w:bCs w:val="0"/>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 w15:restartNumberingAfterBreak="0">
    <w:nsid w:val="00000013"/>
    <w:multiLevelType w:val="singleLevel"/>
    <w:tmpl w:val="00000013"/>
    <w:name w:val="WW8Num31"/>
    <w:lvl w:ilvl="0">
      <w:start w:val="1"/>
      <w:numFmt w:val="lowerLetter"/>
      <w:lvlText w:val="%1)"/>
      <w:lvlJc w:val="left"/>
      <w:pPr>
        <w:tabs>
          <w:tab w:val="num" w:pos="0"/>
        </w:tabs>
        <w:ind w:left="720" w:hanging="360"/>
      </w:pPr>
      <w:rPr>
        <w:b w:val="0"/>
        <w:bCs w:val="0"/>
      </w:rPr>
    </w:lvl>
  </w:abstractNum>
  <w:abstractNum w:abstractNumId="2" w15:restartNumberingAfterBreak="0">
    <w:nsid w:val="00000014"/>
    <w:multiLevelType w:val="singleLevel"/>
    <w:tmpl w:val="00000014"/>
    <w:name w:val="WW8Num32"/>
    <w:lvl w:ilvl="0">
      <w:start w:val="1"/>
      <w:numFmt w:val="lowerLetter"/>
      <w:lvlText w:val="%1)"/>
      <w:lvlJc w:val="left"/>
      <w:pPr>
        <w:tabs>
          <w:tab w:val="num" w:pos="0"/>
        </w:tabs>
        <w:ind w:left="720" w:hanging="360"/>
      </w:pPr>
      <w:rPr>
        <w:b w:val="0"/>
        <w:bCs w:val="0"/>
      </w:rPr>
    </w:lvl>
  </w:abstractNum>
  <w:abstractNum w:abstractNumId="3" w15:restartNumberingAfterBreak="0">
    <w:nsid w:val="03C30547"/>
    <w:multiLevelType w:val="multilevel"/>
    <w:tmpl w:val="4434F3BE"/>
    <w:styleLink w:val="WW8Num17"/>
    <w:lvl w:ilvl="0">
      <w:start w:val="1"/>
      <w:numFmt w:val="decimal"/>
      <w:lvlText w:val="%1."/>
      <w:lvlJc w:val="left"/>
    </w:lvl>
    <w:lvl w:ilvl="1">
      <w:start w:val="1"/>
      <w:numFmt w:val="lowerLetter"/>
      <w:lvlText w:val="%2."/>
      <w:lvlJc w:val="left"/>
      <w:rPr>
        <w:rFonts w:ascii="Cambria" w:hAnsi="Cambria" w:cs="Arial"/>
        <w:sz w:val="20"/>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15:restartNumberingAfterBreak="0">
    <w:nsid w:val="084C05D3"/>
    <w:multiLevelType w:val="multilevel"/>
    <w:tmpl w:val="56CC41C2"/>
    <w:styleLink w:val="WW8Num22"/>
    <w:lvl w:ilvl="0">
      <w:start w:val="1"/>
      <w:numFmt w:val="decimal"/>
      <w:lvlText w:val="%1."/>
      <w:lvlJc w:val="left"/>
      <w:rPr>
        <w:rFonts w:ascii="Cambria" w:hAnsi="Cambria" w:cs="Arial"/>
        <w:sz w:val="20"/>
      </w:rPr>
    </w:lvl>
    <w:lvl w:ilvl="1">
      <w:numFmt w:val="bullet"/>
      <w:lvlText w:val=""/>
      <w:lvlJc w:val="left"/>
      <w:rPr>
        <w:rFonts w:ascii="Symbol" w:hAnsi="Symbol" w:cs="Symbol"/>
        <w:sz w:val="20"/>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15:restartNumberingAfterBreak="0">
    <w:nsid w:val="097E5A5A"/>
    <w:multiLevelType w:val="multilevel"/>
    <w:tmpl w:val="E4BC8D84"/>
    <w:styleLink w:val="WW8Num1"/>
    <w:lvl w:ilvl="0">
      <w:start w:val="1"/>
      <w:numFmt w:val="decimal"/>
      <w:lvlText w:val="%1."/>
      <w:lvlJc w:val="left"/>
      <w:pPr>
        <w:ind w:left="720"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6" w15:restartNumberingAfterBreak="0">
    <w:nsid w:val="0CEF691E"/>
    <w:multiLevelType w:val="multilevel"/>
    <w:tmpl w:val="E3D88CF8"/>
    <w:lvl w:ilvl="0">
      <w:start w:val="1"/>
      <w:numFmt w:val="decimal"/>
      <w:lvlText w:val="%1."/>
      <w:lvlJc w:val="left"/>
      <w:pPr>
        <w:ind w:left="720" w:hanging="360"/>
      </w:pPr>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FAA228A"/>
    <w:multiLevelType w:val="multilevel"/>
    <w:tmpl w:val="9D984F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FC41150"/>
    <w:multiLevelType w:val="multilevel"/>
    <w:tmpl w:val="CCD80CBE"/>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6AA1ABF"/>
    <w:multiLevelType w:val="multilevel"/>
    <w:tmpl w:val="98BAB39E"/>
    <w:styleLink w:val="WW8Num2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17CD5AF2"/>
    <w:multiLevelType w:val="multilevel"/>
    <w:tmpl w:val="59F2F238"/>
    <w:lvl w:ilvl="0">
      <w:start w:val="1"/>
      <w:numFmt w:val="decimal"/>
      <w:lvlText w:val="%1."/>
      <w:lvlJc w:val="left"/>
      <w:pPr>
        <w:ind w:left="720" w:hanging="360"/>
      </w:pPr>
      <w:rPr>
        <w:color w:val="000000"/>
        <w:kern w:val="0"/>
        <w:lang w:eastAsia="pl-PL" w:bidi="ar-SA"/>
      </w:rPr>
    </w:lvl>
    <w:lvl w:ilvl="1">
      <w:start w:val="1"/>
      <w:numFmt w:val="lowerLetter"/>
      <w:lvlText w:val="%2)"/>
      <w:lvlJc w:val="left"/>
      <w:pPr>
        <w:ind w:left="1440" w:hanging="360"/>
      </w:pPr>
      <w:rPr>
        <w:rFonts w:cs="Times New Roman"/>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CF06596"/>
    <w:multiLevelType w:val="multilevel"/>
    <w:tmpl w:val="FB3017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D586BD5"/>
    <w:multiLevelType w:val="multilevel"/>
    <w:tmpl w:val="48AEA0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2D9255F"/>
    <w:multiLevelType w:val="multilevel"/>
    <w:tmpl w:val="C54222B0"/>
    <w:lvl w:ilvl="0">
      <w:start w:val="1"/>
      <w:numFmt w:val="decimal"/>
      <w:lvlText w:val="%1."/>
      <w:lvlJc w:val="left"/>
      <w:pPr>
        <w:ind w:left="720" w:hanging="360"/>
      </w:pPr>
    </w:lvl>
    <w:lvl w:ilvl="1">
      <w:start w:val="1"/>
      <w:numFmt w:val="lowerLetter"/>
      <w:lvlText w:val="%2)"/>
      <w:lvlJc w:val="left"/>
      <w:pPr>
        <w:ind w:left="1440" w:hanging="360"/>
      </w:pPr>
      <w:rPr>
        <w:rFonts w:ascii="Arial"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5921567"/>
    <w:multiLevelType w:val="multilevel"/>
    <w:tmpl w:val="7C4C0F40"/>
    <w:styleLink w:val="WW8Num2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25BC4FC9"/>
    <w:multiLevelType w:val="multilevel"/>
    <w:tmpl w:val="42E84D4E"/>
    <w:styleLink w:val="WW8Num1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26DB4A7A"/>
    <w:multiLevelType w:val="multilevel"/>
    <w:tmpl w:val="C99848F6"/>
    <w:styleLink w:val="WW8Num2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27243708"/>
    <w:multiLevelType w:val="multilevel"/>
    <w:tmpl w:val="DA84994C"/>
    <w:styleLink w:val="WW8Num1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15:restartNumberingAfterBreak="0">
    <w:nsid w:val="2FDA7DA1"/>
    <w:multiLevelType w:val="multilevel"/>
    <w:tmpl w:val="97C863AA"/>
    <w:styleLink w:val="WW8Num2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320C2F4D"/>
    <w:multiLevelType w:val="multilevel"/>
    <w:tmpl w:val="D3284A44"/>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0" w15:restartNumberingAfterBreak="0">
    <w:nsid w:val="34781B68"/>
    <w:multiLevelType w:val="multilevel"/>
    <w:tmpl w:val="19FE7FA6"/>
    <w:styleLink w:val="WW8Num2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374509BF"/>
    <w:multiLevelType w:val="multilevel"/>
    <w:tmpl w:val="0510957E"/>
    <w:styleLink w:val="WW8Num5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37876C27"/>
    <w:multiLevelType w:val="multilevel"/>
    <w:tmpl w:val="E8ACBA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7BC6FFE"/>
    <w:multiLevelType w:val="multilevel"/>
    <w:tmpl w:val="54662096"/>
    <w:styleLink w:val="WW8Num2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3A790612"/>
    <w:multiLevelType w:val="multilevel"/>
    <w:tmpl w:val="037C1850"/>
    <w:lvl w:ilvl="0">
      <w:start w:val="1"/>
      <w:numFmt w:val="decimal"/>
      <w:lvlText w:val="%1)"/>
      <w:lvlJc w:val="left"/>
      <w:pPr>
        <w:tabs>
          <w:tab w:val="num" w:pos="0"/>
        </w:tabs>
        <w:ind w:left="1003" w:hanging="360"/>
      </w:pPr>
    </w:lvl>
    <w:lvl w:ilvl="1">
      <w:start w:val="1"/>
      <w:numFmt w:val="decimal"/>
      <w:lvlText w:val="%2)"/>
      <w:lvlJc w:val="left"/>
      <w:pPr>
        <w:tabs>
          <w:tab w:val="num" w:pos="0"/>
        </w:tabs>
        <w:ind w:left="1723" w:hanging="360"/>
      </w:pPr>
    </w:lvl>
    <w:lvl w:ilvl="2">
      <w:start w:val="1"/>
      <w:numFmt w:val="lowerLetter"/>
      <w:lvlText w:val="%3)"/>
      <w:lvlJc w:val="left"/>
      <w:pPr>
        <w:tabs>
          <w:tab w:val="num" w:pos="0"/>
        </w:tabs>
        <w:ind w:left="2623" w:hanging="360"/>
      </w:pPr>
      <w:rPr>
        <w:rFonts w:ascii="Arial" w:hAnsi="Arial" w:cs="Arial"/>
        <w:b w:val="0"/>
        <w:color w:val="000000"/>
        <w:sz w:val="22"/>
        <w:szCs w:val="22"/>
      </w:rPr>
    </w:lvl>
    <w:lvl w:ilvl="3">
      <w:start w:val="1"/>
      <w:numFmt w:val="decimal"/>
      <w:lvlText w:val="%4."/>
      <w:lvlJc w:val="left"/>
      <w:pPr>
        <w:tabs>
          <w:tab w:val="num" w:pos="0"/>
        </w:tabs>
        <w:ind w:left="3163" w:hanging="360"/>
      </w:pPr>
    </w:lvl>
    <w:lvl w:ilvl="4">
      <w:start w:val="1"/>
      <w:numFmt w:val="lowerLetter"/>
      <w:lvlText w:val="%5."/>
      <w:lvlJc w:val="left"/>
      <w:pPr>
        <w:tabs>
          <w:tab w:val="num" w:pos="0"/>
        </w:tabs>
        <w:ind w:left="3883" w:hanging="360"/>
      </w:pPr>
    </w:lvl>
    <w:lvl w:ilvl="5">
      <w:start w:val="1"/>
      <w:numFmt w:val="lowerRoman"/>
      <w:lvlText w:val="%6."/>
      <w:lvlJc w:val="right"/>
      <w:pPr>
        <w:tabs>
          <w:tab w:val="num" w:pos="0"/>
        </w:tabs>
        <w:ind w:left="4603" w:hanging="180"/>
      </w:pPr>
    </w:lvl>
    <w:lvl w:ilvl="6">
      <w:start w:val="1"/>
      <w:numFmt w:val="decimal"/>
      <w:lvlText w:val="%7."/>
      <w:lvlJc w:val="left"/>
      <w:pPr>
        <w:tabs>
          <w:tab w:val="num" w:pos="0"/>
        </w:tabs>
        <w:ind w:left="5323" w:hanging="360"/>
      </w:pPr>
    </w:lvl>
    <w:lvl w:ilvl="7">
      <w:start w:val="1"/>
      <w:numFmt w:val="lowerLetter"/>
      <w:lvlText w:val="%8."/>
      <w:lvlJc w:val="left"/>
      <w:pPr>
        <w:tabs>
          <w:tab w:val="num" w:pos="0"/>
        </w:tabs>
        <w:ind w:left="6043" w:hanging="360"/>
      </w:pPr>
    </w:lvl>
    <w:lvl w:ilvl="8">
      <w:start w:val="1"/>
      <w:numFmt w:val="lowerRoman"/>
      <w:lvlText w:val="%9."/>
      <w:lvlJc w:val="right"/>
      <w:pPr>
        <w:tabs>
          <w:tab w:val="num" w:pos="0"/>
        </w:tabs>
        <w:ind w:left="6763" w:hanging="180"/>
      </w:pPr>
    </w:lvl>
  </w:abstractNum>
  <w:abstractNum w:abstractNumId="25" w15:restartNumberingAfterBreak="0">
    <w:nsid w:val="3B212F76"/>
    <w:multiLevelType w:val="multilevel"/>
    <w:tmpl w:val="1E4CADC8"/>
    <w:styleLink w:val="WW8Num2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3D3D06ED"/>
    <w:multiLevelType w:val="multilevel"/>
    <w:tmpl w:val="C8888820"/>
    <w:styleLink w:val="WW8Num1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42F32181"/>
    <w:multiLevelType w:val="multilevel"/>
    <w:tmpl w:val="198A2516"/>
    <w:styleLink w:val="WW8Num1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8" w15:restartNumberingAfterBreak="0">
    <w:nsid w:val="49895521"/>
    <w:multiLevelType w:val="multilevel"/>
    <w:tmpl w:val="44305AEA"/>
    <w:styleLink w:val="WW8Num1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57BD2406"/>
    <w:multiLevelType w:val="multilevel"/>
    <w:tmpl w:val="79B0B800"/>
    <w:lvl w:ilvl="0">
      <w:start w:val="1"/>
      <w:numFmt w:val="decimal"/>
      <w:lvlText w:val="%1."/>
      <w:lvlJc w:val="left"/>
      <w:pPr>
        <w:ind w:left="720" w:hanging="360"/>
      </w:pPr>
      <w:rPr>
        <w:rFonts w:ascii="Arial" w:hAnsi="Arial" w:cs="Arial" w:hint="default"/>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A570B56"/>
    <w:multiLevelType w:val="multilevel"/>
    <w:tmpl w:val="F0245C38"/>
    <w:lvl w:ilvl="0">
      <w:start w:val="1"/>
      <w:numFmt w:val="decimal"/>
      <w:lvlText w:val="%1."/>
      <w:lvlJc w:val="left"/>
      <w:pPr>
        <w:ind w:left="720" w:hanging="360"/>
      </w:pPr>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C5E44DD"/>
    <w:multiLevelType w:val="multilevel"/>
    <w:tmpl w:val="0DCCA436"/>
    <w:lvl w:ilvl="0">
      <w:start w:val="1"/>
      <w:numFmt w:val="decimal"/>
      <w:lvlText w:val="%1)"/>
      <w:lvlJc w:val="left"/>
      <w:pPr>
        <w:tabs>
          <w:tab w:val="num" w:pos="0"/>
        </w:tabs>
        <w:ind w:left="786" w:hanging="360"/>
      </w:pPr>
      <w:rPr>
        <w:color w:val="000000"/>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32" w15:restartNumberingAfterBreak="0">
    <w:nsid w:val="635925CC"/>
    <w:multiLevelType w:val="multilevel"/>
    <w:tmpl w:val="9F26DE04"/>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88C1B42"/>
    <w:multiLevelType w:val="multilevel"/>
    <w:tmpl w:val="CB9CDED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34" w15:restartNumberingAfterBreak="0">
    <w:nsid w:val="6D2A3554"/>
    <w:multiLevelType w:val="multilevel"/>
    <w:tmpl w:val="3D6A8B80"/>
    <w:lvl w:ilvl="0">
      <w:start w:val="1"/>
      <w:numFmt w:val="decimal"/>
      <w:lvlText w:val="%1."/>
      <w:lvlJc w:val="left"/>
      <w:pPr>
        <w:ind w:left="720" w:hanging="360"/>
      </w:pPr>
      <w:rPr>
        <w:rFonts w:ascii="Arial" w:hAnsi="Arial" w:cs="Arial"/>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14E170D"/>
    <w:multiLevelType w:val="multilevel"/>
    <w:tmpl w:val="F9FAA160"/>
    <w:lvl w:ilvl="0">
      <w:numFmt w:val="bullet"/>
      <w:lvlText w:val=""/>
      <w:lvlJc w:val="left"/>
      <w:pPr>
        <w:ind w:left="720" w:hanging="360"/>
      </w:pPr>
      <w:rPr>
        <w:rFonts w:ascii="Symbol" w:hAnsi="Symbol" w:cs="Symbol"/>
        <w:color w:val="000000"/>
        <w:sz w:val="20"/>
        <w:szCs w:val="22"/>
      </w:rPr>
    </w:lvl>
    <w:lvl w:ilvl="1">
      <w:numFmt w:val="bullet"/>
      <w:lvlText w:val="o"/>
      <w:lvlJc w:val="left"/>
      <w:pPr>
        <w:ind w:left="1440" w:hanging="360"/>
      </w:pPr>
      <w:rPr>
        <w:rFonts w:ascii="Courier New" w:hAnsi="Courier New" w:cs="Courier New"/>
        <w:sz w:val="20"/>
      </w:rPr>
    </w:lvl>
    <w:lvl w:ilvl="2">
      <w:numFmt w:val="bullet"/>
      <w:lvlText w:val=""/>
      <w:lvlJc w:val="left"/>
      <w:pPr>
        <w:ind w:left="2160" w:hanging="360"/>
      </w:pPr>
      <w:rPr>
        <w:rFonts w:ascii="Wingdings" w:hAnsi="Wingdings" w:cs="Wingdings"/>
        <w:sz w:val="20"/>
      </w:rPr>
    </w:lvl>
    <w:lvl w:ilvl="3">
      <w:numFmt w:val="bullet"/>
      <w:lvlText w:val=""/>
      <w:lvlJc w:val="left"/>
      <w:pPr>
        <w:ind w:left="2880" w:hanging="360"/>
      </w:pPr>
      <w:rPr>
        <w:rFonts w:ascii="Wingdings" w:hAnsi="Wingdings" w:cs="Wingdings"/>
        <w:sz w:val="20"/>
      </w:rPr>
    </w:lvl>
    <w:lvl w:ilvl="4">
      <w:numFmt w:val="bullet"/>
      <w:lvlText w:val=""/>
      <w:lvlJc w:val="left"/>
      <w:pPr>
        <w:ind w:left="3600" w:hanging="360"/>
      </w:pPr>
      <w:rPr>
        <w:rFonts w:ascii="Wingdings" w:hAnsi="Wingdings" w:cs="Wingdings"/>
        <w:sz w:val="20"/>
      </w:rPr>
    </w:lvl>
    <w:lvl w:ilvl="5">
      <w:numFmt w:val="bullet"/>
      <w:lvlText w:val=""/>
      <w:lvlJc w:val="left"/>
      <w:pPr>
        <w:ind w:left="4320" w:hanging="360"/>
      </w:pPr>
      <w:rPr>
        <w:rFonts w:ascii="Wingdings" w:hAnsi="Wingdings" w:cs="Wingdings"/>
        <w:sz w:val="20"/>
      </w:rPr>
    </w:lvl>
    <w:lvl w:ilvl="6">
      <w:numFmt w:val="bullet"/>
      <w:lvlText w:val=""/>
      <w:lvlJc w:val="left"/>
      <w:pPr>
        <w:ind w:left="5040" w:hanging="360"/>
      </w:pPr>
      <w:rPr>
        <w:rFonts w:ascii="Wingdings" w:hAnsi="Wingdings" w:cs="Wingdings"/>
        <w:sz w:val="20"/>
      </w:rPr>
    </w:lvl>
    <w:lvl w:ilvl="7">
      <w:numFmt w:val="bullet"/>
      <w:lvlText w:val=""/>
      <w:lvlJc w:val="left"/>
      <w:pPr>
        <w:ind w:left="5760" w:hanging="360"/>
      </w:pPr>
      <w:rPr>
        <w:rFonts w:ascii="Wingdings" w:hAnsi="Wingdings" w:cs="Wingdings"/>
        <w:sz w:val="20"/>
      </w:rPr>
    </w:lvl>
    <w:lvl w:ilvl="8">
      <w:numFmt w:val="bullet"/>
      <w:lvlText w:val=""/>
      <w:lvlJc w:val="left"/>
      <w:pPr>
        <w:ind w:left="6480" w:hanging="360"/>
      </w:pPr>
      <w:rPr>
        <w:rFonts w:ascii="Wingdings" w:hAnsi="Wingdings" w:cs="Wingdings"/>
        <w:sz w:val="20"/>
      </w:rPr>
    </w:lvl>
  </w:abstractNum>
  <w:abstractNum w:abstractNumId="36" w15:restartNumberingAfterBreak="0">
    <w:nsid w:val="71AC27FF"/>
    <w:multiLevelType w:val="multilevel"/>
    <w:tmpl w:val="45D8059A"/>
    <w:styleLink w:val="WW8Num2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15:restartNumberingAfterBreak="0">
    <w:nsid w:val="76DF12D4"/>
    <w:multiLevelType w:val="hybridMultilevel"/>
    <w:tmpl w:val="0FD81A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8FD5053"/>
    <w:multiLevelType w:val="hybridMultilevel"/>
    <w:tmpl w:val="0FD81A4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B8026D4"/>
    <w:multiLevelType w:val="multilevel"/>
    <w:tmpl w:val="970ACDCE"/>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16cid:durableId="147140424">
    <w:abstractNumId w:val="39"/>
  </w:num>
  <w:num w:numId="2" w16cid:durableId="1977566839">
    <w:abstractNumId w:val="5"/>
  </w:num>
  <w:num w:numId="3" w16cid:durableId="1395205230">
    <w:abstractNumId w:val="27"/>
  </w:num>
  <w:num w:numId="4" w16cid:durableId="1666476594">
    <w:abstractNumId w:val="4"/>
  </w:num>
  <w:num w:numId="5" w16cid:durableId="2051761422">
    <w:abstractNumId w:val="3"/>
  </w:num>
  <w:num w:numId="6" w16cid:durableId="1334797196">
    <w:abstractNumId w:val="17"/>
  </w:num>
  <w:num w:numId="7" w16cid:durableId="186794253">
    <w:abstractNumId w:val="19"/>
  </w:num>
  <w:num w:numId="8" w16cid:durableId="1647126002">
    <w:abstractNumId w:val="26"/>
  </w:num>
  <w:num w:numId="9" w16cid:durableId="1710301050">
    <w:abstractNumId w:val="28"/>
  </w:num>
  <w:num w:numId="10" w16cid:durableId="945889470">
    <w:abstractNumId w:val="15"/>
  </w:num>
  <w:num w:numId="11" w16cid:durableId="1336810539">
    <w:abstractNumId w:val="9"/>
  </w:num>
  <w:num w:numId="12" w16cid:durableId="1087574650">
    <w:abstractNumId w:val="14"/>
  </w:num>
  <w:num w:numId="13" w16cid:durableId="1395854468">
    <w:abstractNumId w:val="20"/>
  </w:num>
  <w:num w:numId="14" w16cid:durableId="738209406">
    <w:abstractNumId w:val="21"/>
  </w:num>
  <w:num w:numId="15" w16cid:durableId="259262798">
    <w:abstractNumId w:val="23"/>
  </w:num>
  <w:num w:numId="16" w16cid:durableId="1958833650">
    <w:abstractNumId w:val="18"/>
  </w:num>
  <w:num w:numId="17" w16cid:durableId="331875563">
    <w:abstractNumId w:val="36"/>
  </w:num>
  <w:num w:numId="18" w16cid:durableId="225650454">
    <w:abstractNumId w:val="16"/>
  </w:num>
  <w:num w:numId="19" w16cid:durableId="541333782">
    <w:abstractNumId w:val="25"/>
  </w:num>
  <w:num w:numId="20" w16cid:durableId="2122063460">
    <w:abstractNumId w:val="0"/>
  </w:num>
  <w:num w:numId="21" w16cid:durableId="247270148">
    <w:abstractNumId w:val="1"/>
  </w:num>
  <w:num w:numId="22" w16cid:durableId="1160735278">
    <w:abstractNumId w:val="2"/>
  </w:num>
  <w:num w:numId="23" w16cid:durableId="1998609279">
    <w:abstractNumId w:val="35"/>
  </w:num>
  <w:num w:numId="24" w16cid:durableId="1475175582">
    <w:abstractNumId w:val="29"/>
  </w:num>
  <w:num w:numId="25" w16cid:durableId="1353341251">
    <w:abstractNumId w:val="10"/>
  </w:num>
  <w:num w:numId="26" w16cid:durableId="875191886">
    <w:abstractNumId w:val="34"/>
  </w:num>
  <w:num w:numId="27" w16cid:durableId="124468535">
    <w:abstractNumId w:val="12"/>
  </w:num>
  <w:num w:numId="28" w16cid:durableId="805244916">
    <w:abstractNumId w:val="13"/>
  </w:num>
  <w:num w:numId="29" w16cid:durableId="1716466650">
    <w:abstractNumId w:val="22"/>
  </w:num>
  <w:num w:numId="30" w16cid:durableId="1791779399">
    <w:abstractNumId w:val="8"/>
  </w:num>
  <w:num w:numId="31" w16cid:durableId="768891305">
    <w:abstractNumId w:val="37"/>
  </w:num>
  <w:num w:numId="32" w16cid:durableId="600264435">
    <w:abstractNumId w:val="33"/>
  </w:num>
  <w:num w:numId="33" w16cid:durableId="1542013579">
    <w:abstractNumId w:val="24"/>
  </w:num>
  <w:num w:numId="34" w16cid:durableId="2036226940">
    <w:abstractNumId w:val="31"/>
  </w:num>
  <w:num w:numId="35" w16cid:durableId="975136857">
    <w:abstractNumId w:val="38"/>
  </w:num>
  <w:num w:numId="36" w16cid:durableId="330564870">
    <w:abstractNumId w:val="6"/>
  </w:num>
  <w:num w:numId="37" w16cid:durableId="321812396">
    <w:abstractNumId w:val="11"/>
  </w:num>
  <w:num w:numId="38" w16cid:durableId="458840797">
    <w:abstractNumId w:val="30"/>
  </w:num>
  <w:num w:numId="39" w16cid:durableId="2143040512">
    <w:abstractNumId w:val="7"/>
  </w:num>
  <w:num w:numId="40" w16cid:durableId="1708334615">
    <w:abstractNumId w:val="3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9"/>
  <w:autoHyphenation/>
  <w:hyphenationZone w:val="425"/>
  <w:characterSpacingControl w:val="doNotCompress"/>
  <w:footnotePr>
    <w:numRestart w:val="eachPage"/>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11D1"/>
    <w:rsid w:val="00001B4F"/>
    <w:rsid w:val="0003026D"/>
    <w:rsid w:val="0003031E"/>
    <w:rsid w:val="00032B15"/>
    <w:rsid w:val="00050266"/>
    <w:rsid w:val="00051266"/>
    <w:rsid w:val="00055F5A"/>
    <w:rsid w:val="000769F5"/>
    <w:rsid w:val="00082821"/>
    <w:rsid w:val="0009785B"/>
    <w:rsid w:val="000A604F"/>
    <w:rsid w:val="000B3E4E"/>
    <w:rsid w:val="000B5964"/>
    <w:rsid w:val="000C505C"/>
    <w:rsid w:val="000E5FF2"/>
    <w:rsid w:val="00110458"/>
    <w:rsid w:val="00123011"/>
    <w:rsid w:val="00125F00"/>
    <w:rsid w:val="00132D58"/>
    <w:rsid w:val="00147B80"/>
    <w:rsid w:val="00163DC3"/>
    <w:rsid w:val="00193499"/>
    <w:rsid w:val="001C5AD0"/>
    <w:rsid w:val="001C7B1D"/>
    <w:rsid w:val="001D65C7"/>
    <w:rsid w:val="001E5810"/>
    <w:rsid w:val="001E7B71"/>
    <w:rsid w:val="001F20F3"/>
    <w:rsid w:val="001F3D22"/>
    <w:rsid w:val="0020771A"/>
    <w:rsid w:val="0021586E"/>
    <w:rsid w:val="00225EE7"/>
    <w:rsid w:val="00231810"/>
    <w:rsid w:val="00231F0B"/>
    <w:rsid w:val="0024062C"/>
    <w:rsid w:val="00242A44"/>
    <w:rsid w:val="00242F3C"/>
    <w:rsid w:val="00255072"/>
    <w:rsid w:val="002606CB"/>
    <w:rsid w:val="0026607F"/>
    <w:rsid w:val="00282798"/>
    <w:rsid w:val="00292DA6"/>
    <w:rsid w:val="00295229"/>
    <w:rsid w:val="002E5F8F"/>
    <w:rsid w:val="002E7975"/>
    <w:rsid w:val="003026E9"/>
    <w:rsid w:val="00306B70"/>
    <w:rsid w:val="00307B57"/>
    <w:rsid w:val="00310835"/>
    <w:rsid w:val="00330BD7"/>
    <w:rsid w:val="003353E5"/>
    <w:rsid w:val="00356176"/>
    <w:rsid w:val="0037269D"/>
    <w:rsid w:val="003868DF"/>
    <w:rsid w:val="00391007"/>
    <w:rsid w:val="00397BF7"/>
    <w:rsid w:val="003A0992"/>
    <w:rsid w:val="003A1C98"/>
    <w:rsid w:val="003F65D8"/>
    <w:rsid w:val="00403CB1"/>
    <w:rsid w:val="0042500E"/>
    <w:rsid w:val="004259E1"/>
    <w:rsid w:val="00426525"/>
    <w:rsid w:val="00447CB6"/>
    <w:rsid w:val="0046070F"/>
    <w:rsid w:val="004611F8"/>
    <w:rsid w:val="00471194"/>
    <w:rsid w:val="00476478"/>
    <w:rsid w:val="00485D34"/>
    <w:rsid w:val="00486F20"/>
    <w:rsid w:val="00494800"/>
    <w:rsid w:val="004A296F"/>
    <w:rsid w:val="004B668D"/>
    <w:rsid w:val="004C14AB"/>
    <w:rsid w:val="004C52AC"/>
    <w:rsid w:val="004C7F43"/>
    <w:rsid w:val="004D272D"/>
    <w:rsid w:val="004E07BB"/>
    <w:rsid w:val="004E0B2A"/>
    <w:rsid w:val="0050255D"/>
    <w:rsid w:val="005044EE"/>
    <w:rsid w:val="00505783"/>
    <w:rsid w:val="00513321"/>
    <w:rsid w:val="005134BA"/>
    <w:rsid w:val="00544CEC"/>
    <w:rsid w:val="00544FD5"/>
    <w:rsid w:val="00552D9C"/>
    <w:rsid w:val="00557CB2"/>
    <w:rsid w:val="00592698"/>
    <w:rsid w:val="005A65E1"/>
    <w:rsid w:val="005A6DFA"/>
    <w:rsid w:val="005B5B12"/>
    <w:rsid w:val="005C2236"/>
    <w:rsid w:val="005D7A4A"/>
    <w:rsid w:val="005E03F1"/>
    <w:rsid w:val="005E22C5"/>
    <w:rsid w:val="005E7911"/>
    <w:rsid w:val="005F3650"/>
    <w:rsid w:val="005F5CD0"/>
    <w:rsid w:val="00601F4D"/>
    <w:rsid w:val="00624A2A"/>
    <w:rsid w:val="00625D30"/>
    <w:rsid w:val="00636F8E"/>
    <w:rsid w:val="00645971"/>
    <w:rsid w:val="00662384"/>
    <w:rsid w:val="0066253E"/>
    <w:rsid w:val="0066635F"/>
    <w:rsid w:val="00677AB6"/>
    <w:rsid w:val="00684799"/>
    <w:rsid w:val="006B3888"/>
    <w:rsid w:val="006B79E9"/>
    <w:rsid w:val="006B7E26"/>
    <w:rsid w:val="006C2F31"/>
    <w:rsid w:val="00702AEA"/>
    <w:rsid w:val="0071790B"/>
    <w:rsid w:val="00730B47"/>
    <w:rsid w:val="00731BD7"/>
    <w:rsid w:val="00734503"/>
    <w:rsid w:val="007476E3"/>
    <w:rsid w:val="00766E11"/>
    <w:rsid w:val="00775127"/>
    <w:rsid w:val="00787781"/>
    <w:rsid w:val="007B0FFB"/>
    <w:rsid w:val="007B2DCC"/>
    <w:rsid w:val="007C2579"/>
    <w:rsid w:val="007D5A76"/>
    <w:rsid w:val="007E22CF"/>
    <w:rsid w:val="007F4397"/>
    <w:rsid w:val="00802C81"/>
    <w:rsid w:val="0080384C"/>
    <w:rsid w:val="00813898"/>
    <w:rsid w:val="00826FE1"/>
    <w:rsid w:val="00833319"/>
    <w:rsid w:val="00852886"/>
    <w:rsid w:val="0085401D"/>
    <w:rsid w:val="008639CD"/>
    <w:rsid w:val="00866FFA"/>
    <w:rsid w:val="00873363"/>
    <w:rsid w:val="00885D40"/>
    <w:rsid w:val="008A4032"/>
    <w:rsid w:val="008B0410"/>
    <w:rsid w:val="008B6D71"/>
    <w:rsid w:val="008C218C"/>
    <w:rsid w:val="008D23C9"/>
    <w:rsid w:val="008D3C34"/>
    <w:rsid w:val="008D7079"/>
    <w:rsid w:val="008E55D2"/>
    <w:rsid w:val="008F12C2"/>
    <w:rsid w:val="00904C79"/>
    <w:rsid w:val="00905F44"/>
    <w:rsid w:val="00906D9B"/>
    <w:rsid w:val="009124AE"/>
    <w:rsid w:val="009373C0"/>
    <w:rsid w:val="009467A5"/>
    <w:rsid w:val="00971A2A"/>
    <w:rsid w:val="009916E2"/>
    <w:rsid w:val="00997BFA"/>
    <w:rsid w:val="009B1ACF"/>
    <w:rsid w:val="009B272C"/>
    <w:rsid w:val="009B5740"/>
    <w:rsid w:val="009B6FA6"/>
    <w:rsid w:val="009C22AF"/>
    <w:rsid w:val="009E0DFE"/>
    <w:rsid w:val="009E42AE"/>
    <w:rsid w:val="009F4A7F"/>
    <w:rsid w:val="00A157BC"/>
    <w:rsid w:val="00A24099"/>
    <w:rsid w:val="00A54775"/>
    <w:rsid w:val="00A60514"/>
    <w:rsid w:val="00A90745"/>
    <w:rsid w:val="00A9326C"/>
    <w:rsid w:val="00A94D7A"/>
    <w:rsid w:val="00AA26F2"/>
    <w:rsid w:val="00AB1678"/>
    <w:rsid w:val="00AB62AE"/>
    <w:rsid w:val="00AB77A2"/>
    <w:rsid w:val="00AD3927"/>
    <w:rsid w:val="00AD782B"/>
    <w:rsid w:val="00AE0153"/>
    <w:rsid w:val="00AE2C7B"/>
    <w:rsid w:val="00AF164A"/>
    <w:rsid w:val="00AF5531"/>
    <w:rsid w:val="00AF7770"/>
    <w:rsid w:val="00B033F9"/>
    <w:rsid w:val="00B04352"/>
    <w:rsid w:val="00B05531"/>
    <w:rsid w:val="00B13E1D"/>
    <w:rsid w:val="00B30C80"/>
    <w:rsid w:val="00B45899"/>
    <w:rsid w:val="00B5790A"/>
    <w:rsid w:val="00B714FC"/>
    <w:rsid w:val="00BB39C2"/>
    <w:rsid w:val="00BC7423"/>
    <w:rsid w:val="00BD04B2"/>
    <w:rsid w:val="00BD3E27"/>
    <w:rsid w:val="00BE506C"/>
    <w:rsid w:val="00BF082C"/>
    <w:rsid w:val="00C1094C"/>
    <w:rsid w:val="00C1382C"/>
    <w:rsid w:val="00C204AB"/>
    <w:rsid w:val="00C2205F"/>
    <w:rsid w:val="00C2477F"/>
    <w:rsid w:val="00C41038"/>
    <w:rsid w:val="00C4125E"/>
    <w:rsid w:val="00C51241"/>
    <w:rsid w:val="00C82330"/>
    <w:rsid w:val="00CA5979"/>
    <w:rsid w:val="00CA7DF4"/>
    <w:rsid w:val="00CC44A8"/>
    <w:rsid w:val="00CC5592"/>
    <w:rsid w:val="00CC5BAE"/>
    <w:rsid w:val="00CD0646"/>
    <w:rsid w:val="00CD6052"/>
    <w:rsid w:val="00CD7BF1"/>
    <w:rsid w:val="00CE02AB"/>
    <w:rsid w:val="00CE415D"/>
    <w:rsid w:val="00D001D0"/>
    <w:rsid w:val="00D011D1"/>
    <w:rsid w:val="00D0680E"/>
    <w:rsid w:val="00D1326B"/>
    <w:rsid w:val="00D16EC8"/>
    <w:rsid w:val="00D34CB9"/>
    <w:rsid w:val="00D6356A"/>
    <w:rsid w:val="00D71A62"/>
    <w:rsid w:val="00D73D8D"/>
    <w:rsid w:val="00D86D42"/>
    <w:rsid w:val="00D87855"/>
    <w:rsid w:val="00D92C24"/>
    <w:rsid w:val="00D93DB8"/>
    <w:rsid w:val="00D94373"/>
    <w:rsid w:val="00DA304E"/>
    <w:rsid w:val="00DA3C2A"/>
    <w:rsid w:val="00DA4034"/>
    <w:rsid w:val="00DC1C6E"/>
    <w:rsid w:val="00DD6ADB"/>
    <w:rsid w:val="00DF1DAF"/>
    <w:rsid w:val="00E07499"/>
    <w:rsid w:val="00E228CC"/>
    <w:rsid w:val="00E31EC0"/>
    <w:rsid w:val="00E3452B"/>
    <w:rsid w:val="00E4357C"/>
    <w:rsid w:val="00E50F7E"/>
    <w:rsid w:val="00E52393"/>
    <w:rsid w:val="00E618EF"/>
    <w:rsid w:val="00E70CF1"/>
    <w:rsid w:val="00E7167B"/>
    <w:rsid w:val="00EA217D"/>
    <w:rsid w:val="00EB16D2"/>
    <w:rsid w:val="00EB4D2B"/>
    <w:rsid w:val="00EB6A01"/>
    <w:rsid w:val="00ED5C26"/>
    <w:rsid w:val="00EE4F37"/>
    <w:rsid w:val="00EF6940"/>
    <w:rsid w:val="00F0393E"/>
    <w:rsid w:val="00F1392B"/>
    <w:rsid w:val="00F47BC9"/>
    <w:rsid w:val="00F64470"/>
    <w:rsid w:val="00F64659"/>
    <w:rsid w:val="00F72A7D"/>
    <w:rsid w:val="00F74A77"/>
    <w:rsid w:val="00F949A6"/>
    <w:rsid w:val="00F94E5B"/>
    <w:rsid w:val="00FA396A"/>
    <w:rsid w:val="00FB37D3"/>
    <w:rsid w:val="00FB68EF"/>
    <w:rsid w:val="00FB797F"/>
    <w:rsid w:val="00FC2E21"/>
    <w:rsid w:val="00FD4638"/>
    <w:rsid w:val="00FF3F94"/>
    <w:rsid w:val="00FF4C78"/>
    <w:rsid w:val="00FF7A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618B1"/>
  <w15:docId w15:val="{EC1AFDA1-EDA4-40E5-BB8F-0DFBD5007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Mang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hi-IN"/>
    </w:rPr>
  </w:style>
  <w:style w:type="paragraph" w:styleId="Nagwek1">
    <w:name w:val="heading 1"/>
    <w:basedOn w:val="Standard"/>
    <w:next w:val="Standard"/>
    <w:uiPriority w:val="9"/>
    <w:qFormat/>
    <w:pPr>
      <w:keepNext/>
      <w:jc w:val="center"/>
      <w:outlineLvl w:val="0"/>
    </w:pPr>
    <w:rPr>
      <w:rFonts w:ascii="Arial" w:eastAsia="Arial" w:hAnsi="Arial" w:cs="Arial"/>
      <w:b/>
      <w:u w:val="single"/>
    </w:rPr>
  </w:style>
  <w:style w:type="paragraph" w:styleId="Nagwek3">
    <w:name w:val="heading 3"/>
    <w:basedOn w:val="Normalny"/>
    <w:next w:val="Normalny"/>
    <w:uiPriority w:val="9"/>
    <w:unhideWhenUsed/>
    <w:qFormat/>
    <w:pPr>
      <w:keepNext/>
      <w:keepLines/>
      <w:spacing w:before="40"/>
      <w:outlineLvl w:val="2"/>
    </w:pPr>
    <w:rPr>
      <w:rFonts w:ascii="Calibri Light" w:eastAsia="Times New Roman" w:hAnsi="Calibri Light"/>
      <w:color w:val="1F3763"/>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style>
  <w:style w:type="paragraph" w:customStyle="1" w:styleId="Textbody">
    <w:name w:val="Text body"/>
    <w:basedOn w:val="Standard"/>
    <w:qFormat/>
    <w:pPr>
      <w:spacing w:after="120"/>
    </w:pPr>
  </w:style>
  <w:style w:type="paragraph" w:styleId="Legenda">
    <w:name w:val="caption"/>
    <w:basedOn w:val="Standard"/>
    <w:pPr>
      <w:suppressLineNumbers/>
      <w:suppressAutoHyphens/>
      <w:spacing w:before="120" w:after="120"/>
    </w:pPr>
    <w:rPr>
      <w:i/>
      <w:iCs/>
      <w:sz w:val="20"/>
      <w:szCs w:val="20"/>
    </w:rPr>
  </w:style>
  <w:style w:type="paragraph" w:styleId="Nagwek">
    <w:name w:val="header"/>
    <w:basedOn w:val="Standard"/>
    <w:pPr>
      <w:suppressLineNumbers/>
      <w:tabs>
        <w:tab w:val="center" w:pos="4818"/>
        <w:tab w:val="right" w:pos="9637"/>
      </w:tabs>
    </w:pPr>
  </w:style>
  <w:style w:type="paragraph" w:customStyle="1" w:styleId="Heading">
    <w:name w:val="Heading"/>
    <w:basedOn w:val="Standard"/>
    <w:next w:val="Textbody"/>
    <w:pPr>
      <w:keepNext/>
      <w:spacing w:before="240" w:after="120"/>
    </w:pPr>
    <w:rPr>
      <w:rFonts w:ascii="Arial" w:eastAsia="Arial Unicode MS" w:hAnsi="Arial" w:cs="Tahoma"/>
      <w:sz w:val="28"/>
      <w:szCs w:val="28"/>
    </w:rPr>
  </w:style>
  <w:style w:type="paragraph" w:styleId="Lista">
    <w:name w:val="List"/>
    <w:basedOn w:val="Textbody"/>
    <w:rPr>
      <w:rFonts w:cs="Tahoma"/>
    </w:rPr>
  </w:style>
  <w:style w:type="paragraph" w:styleId="Stopka">
    <w:name w:val="footer"/>
    <w:basedOn w:val="Standard"/>
    <w:pPr>
      <w:suppressLineNumbers/>
      <w:tabs>
        <w:tab w:val="center" w:pos="4818"/>
        <w:tab w:val="right" w:pos="9637"/>
      </w:tabs>
    </w:pPr>
  </w:style>
  <w:style w:type="paragraph" w:customStyle="1" w:styleId="TableContents">
    <w:name w:val="Table Contents"/>
    <w:basedOn w:val="Textbody"/>
    <w:pPr>
      <w:suppressLineNumbers/>
    </w:pPr>
  </w:style>
  <w:style w:type="paragraph" w:customStyle="1" w:styleId="TableHeading">
    <w:name w:val="Table Heading"/>
    <w:basedOn w:val="TableContents"/>
    <w:pPr>
      <w:jc w:val="center"/>
    </w:pPr>
    <w:rPr>
      <w:b/>
      <w:bCs/>
    </w:rPr>
  </w:style>
  <w:style w:type="paragraph" w:customStyle="1" w:styleId="Text">
    <w:name w:val="Text"/>
    <w:basedOn w:val="Domylnie"/>
  </w:style>
  <w:style w:type="paragraph" w:customStyle="1" w:styleId="Index">
    <w:name w:val="Index"/>
    <w:basedOn w:val="Standard"/>
    <w:pPr>
      <w:suppressLineNumbers/>
    </w:pPr>
    <w:rPr>
      <w:rFonts w:cs="Tahoma"/>
    </w:rPr>
  </w:style>
  <w:style w:type="paragraph" w:customStyle="1" w:styleId="Domylnie">
    <w:name w:val="Domy?lnie"/>
    <w:basedOn w:val="Standard"/>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pPr>
    <w:rPr>
      <w:rFonts w:ascii="Tahoma" w:eastAsia="Tahoma" w:hAnsi="Tahoma" w:cs="Tahoma"/>
      <w:color w:val="000000"/>
      <w:sz w:val="48"/>
      <w:szCs w:val="48"/>
    </w:rPr>
  </w:style>
  <w:style w:type="paragraph" w:customStyle="1" w:styleId="Obiektzestrzak">
    <w:name w:val="Obiekt ze strza?k?"/>
    <w:basedOn w:val="Domylnie"/>
  </w:style>
  <w:style w:type="paragraph" w:customStyle="1" w:styleId="Obiektzcieniem">
    <w:name w:val="Obiekt z cieniem"/>
    <w:basedOn w:val="Domylnie"/>
  </w:style>
  <w:style w:type="paragraph" w:customStyle="1" w:styleId="Obiektbezwypenienia">
    <w:name w:val="Obiekt bez wype?nienia"/>
    <w:basedOn w:val="Domylnie"/>
  </w:style>
  <w:style w:type="paragraph" w:customStyle="1" w:styleId="Tretekstu">
    <w:name w:val="Tre?? tekstu"/>
    <w:basedOn w:val="Domylnie"/>
  </w:style>
  <w:style w:type="paragraph" w:customStyle="1" w:styleId="Tekstwyrwnanydolewejiprawej">
    <w:name w:val="Tekst wyrównany do lewej i prawej"/>
    <w:basedOn w:val="Domylnie"/>
  </w:style>
  <w:style w:type="paragraph" w:customStyle="1" w:styleId="Wciciepierwszegowiersza">
    <w:name w:val="Wci?cie pierwszego wiersza"/>
    <w:basedOn w:val="Domylnie"/>
    <w:pPr>
      <w:ind w:firstLine="340"/>
    </w:pPr>
  </w:style>
  <w:style w:type="paragraph" w:customStyle="1" w:styleId="Tytu">
    <w:name w:val="Tytu?"/>
    <w:basedOn w:val="Domylnie"/>
  </w:style>
  <w:style w:type="paragraph" w:customStyle="1" w:styleId="Tytu1">
    <w:name w:val="Tytu?1"/>
    <w:basedOn w:val="Domylnie"/>
    <w:pPr>
      <w:jc w:val="center"/>
    </w:pPr>
  </w:style>
  <w:style w:type="paragraph" w:customStyle="1" w:styleId="Tytu2">
    <w:name w:val="Tytu?2"/>
    <w:basedOn w:val="Domylnie"/>
    <w:pPr>
      <w:spacing w:before="57" w:after="57"/>
      <w:ind w:left="113" w:right="113"/>
      <w:jc w:val="center"/>
    </w:pPr>
  </w:style>
  <w:style w:type="paragraph" w:customStyle="1" w:styleId="Nagwek0">
    <w:name w:val="Nag?ówek"/>
    <w:basedOn w:val="Domylnie"/>
    <w:pPr>
      <w:spacing w:before="238" w:after="119"/>
    </w:pPr>
  </w:style>
  <w:style w:type="paragraph" w:customStyle="1" w:styleId="Nagwek10">
    <w:name w:val="Nag?ówek1"/>
    <w:basedOn w:val="Domylnie"/>
    <w:pPr>
      <w:spacing w:before="238" w:after="119"/>
    </w:pPr>
  </w:style>
  <w:style w:type="paragraph" w:customStyle="1" w:styleId="Nagwek2">
    <w:name w:val="Nag?ówek2"/>
    <w:basedOn w:val="Domylnie"/>
    <w:pPr>
      <w:spacing w:before="238" w:after="119"/>
    </w:pPr>
  </w:style>
  <w:style w:type="paragraph" w:customStyle="1" w:styleId="Liniawymiarowa">
    <w:name w:val="Linia wymiarowa"/>
    <w:basedOn w:val="Domylnie"/>
  </w:style>
  <w:style w:type="paragraph" w:customStyle="1" w:styleId="DomylnieLTGliederung1">
    <w:name w:val="Domy?lnie~LT~Gliederung 1"/>
    <w:basedOn w:val="Standard"/>
    <w:pPr>
      <w:tabs>
        <w:tab w:val="left" w:pos="900"/>
        <w:tab w:val="left" w:pos="2340"/>
        <w:tab w:val="left" w:pos="3780"/>
        <w:tab w:val="left" w:pos="5220"/>
        <w:tab w:val="left" w:pos="6660"/>
        <w:tab w:val="left" w:pos="8100"/>
        <w:tab w:val="left" w:pos="9540"/>
        <w:tab w:val="left" w:pos="10980"/>
        <w:tab w:val="left" w:pos="12420"/>
        <w:tab w:val="left" w:pos="13860"/>
        <w:tab w:val="left" w:pos="15300"/>
      </w:tabs>
      <w:autoSpaceDE w:val="0"/>
      <w:spacing w:before="160"/>
      <w:ind w:left="540"/>
    </w:pPr>
    <w:rPr>
      <w:rFonts w:ascii="Tahoma" w:eastAsia="Tahoma" w:hAnsi="Tahoma" w:cs="Tahoma"/>
      <w:color w:val="000000"/>
      <w:sz w:val="64"/>
      <w:szCs w:val="64"/>
    </w:rPr>
  </w:style>
  <w:style w:type="paragraph" w:customStyle="1" w:styleId="DomylnieLTGliederung2">
    <w:name w:val="Domy?lnie~LT~Gliederung 2"/>
    <w:basedOn w:val="DomylnieLTGliederung1"/>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ind w:left="1170"/>
    </w:pPr>
    <w:rPr>
      <w:sz w:val="56"/>
      <w:szCs w:val="56"/>
    </w:rPr>
  </w:style>
  <w:style w:type="paragraph" w:customStyle="1" w:styleId="DomylnieLTGliederung3">
    <w:name w:val="Domy?lnie~LT~Gliederung 3"/>
    <w:basedOn w:val="DomylnieLTGliederung2"/>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080"/>
        <w:tab w:val="left" w:pos="2520"/>
        <w:tab w:val="left" w:pos="3960"/>
        <w:tab w:val="left" w:pos="5400"/>
        <w:tab w:val="left" w:pos="6840"/>
        <w:tab w:val="left" w:pos="8280"/>
        <w:tab w:val="left" w:pos="9720"/>
        <w:tab w:val="left" w:pos="11160"/>
        <w:tab w:val="left" w:pos="12600"/>
        <w:tab w:val="left" w:pos="14040"/>
      </w:tabs>
      <w:spacing w:before="120"/>
      <w:ind w:left="1800"/>
    </w:pPr>
    <w:rPr>
      <w:sz w:val="48"/>
      <w:szCs w:val="48"/>
    </w:rPr>
  </w:style>
  <w:style w:type="paragraph" w:customStyle="1" w:styleId="DomylnieLTGliederung4">
    <w:name w:val="Domy?lnie~LT~Gliederung 4"/>
    <w:basedOn w:val="DomylnieLTGliederung3"/>
    <w:pPr>
      <w:tabs>
        <w:tab w:val="clear" w:pos="1080"/>
        <w:tab w:val="clear" w:pos="2520"/>
        <w:tab w:val="clear" w:pos="3960"/>
        <w:tab w:val="clear" w:pos="5400"/>
        <w:tab w:val="clear" w:pos="6840"/>
        <w:tab w:val="clear" w:pos="8280"/>
        <w:tab w:val="clear" w:pos="9720"/>
        <w:tab w:val="clear" w:pos="11160"/>
        <w:tab w:val="clear" w:pos="12600"/>
        <w:tab w:val="clear" w:pos="14040"/>
        <w:tab w:val="left" w:pos="360"/>
        <w:tab w:val="left" w:pos="1800"/>
        <w:tab w:val="left" w:pos="3240"/>
        <w:tab w:val="left" w:pos="4680"/>
        <w:tab w:val="left" w:pos="6120"/>
        <w:tab w:val="left" w:pos="7560"/>
        <w:tab w:val="left" w:pos="9000"/>
        <w:tab w:val="left" w:pos="10440"/>
        <w:tab w:val="left" w:pos="11880"/>
        <w:tab w:val="left" w:pos="13320"/>
      </w:tabs>
      <w:spacing w:before="100"/>
      <w:ind w:left="2520"/>
    </w:pPr>
    <w:rPr>
      <w:sz w:val="40"/>
      <w:szCs w:val="40"/>
    </w:rPr>
  </w:style>
  <w:style w:type="paragraph" w:customStyle="1" w:styleId="DomylnieLTGliederung5">
    <w:name w:val="Domy?lnie~LT~Gliederung 5"/>
    <w:basedOn w:val="DomylnieLTGliederung4"/>
    <w:pPr>
      <w:tabs>
        <w:tab w:val="clear" w:pos="360"/>
        <w:tab w:val="clear" w:pos="1800"/>
        <w:tab w:val="clear" w:pos="3240"/>
        <w:tab w:val="clear" w:pos="4680"/>
        <w:tab w:val="clear" w:pos="6120"/>
        <w:tab w:val="clear" w:pos="7560"/>
        <w:tab w:val="clear" w:pos="9000"/>
        <w:tab w:val="clear" w:pos="10440"/>
        <w:tab w:val="clear" w:pos="11880"/>
        <w:tab w:val="clear" w:pos="13320"/>
        <w:tab w:val="left" w:pos="1080"/>
        <w:tab w:val="left" w:pos="2520"/>
        <w:tab w:val="left" w:pos="3960"/>
        <w:tab w:val="left" w:pos="5400"/>
        <w:tab w:val="left" w:pos="6840"/>
        <w:tab w:val="left" w:pos="8280"/>
        <w:tab w:val="left" w:pos="9720"/>
        <w:tab w:val="left" w:pos="11160"/>
        <w:tab w:val="left" w:pos="12600"/>
      </w:tabs>
      <w:ind w:left="3240"/>
    </w:pPr>
  </w:style>
  <w:style w:type="paragraph" w:customStyle="1" w:styleId="DomylnieLTGliederung6">
    <w:name w:val="Domy?lnie~LT~Gliederung 6"/>
    <w:basedOn w:val="DomylnieLTGliederung5"/>
  </w:style>
  <w:style w:type="paragraph" w:customStyle="1" w:styleId="DomylnieLTGliederung7">
    <w:name w:val="Domy?lnie~LT~Gliederung 7"/>
    <w:basedOn w:val="DomylnieLTGliederung6"/>
  </w:style>
  <w:style w:type="paragraph" w:customStyle="1" w:styleId="DomylnieLTGliederung8">
    <w:name w:val="Domy?lnie~LT~Gliederung 8"/>
    <w:basedOn w:val="DomylnieLTGliederung7"/>
  </w:style>
  <w:style w:type="paragraph" w:customStyle="1" w:styleId="DomylnieLTGliederung9">
    <w:name w:val="Domy?lnie~LT~Gliederung 9"/>
    <w:basedOn w:val="DomylnieLTGliederung8"/>
  </w:style>
  <w:style w:type="paragraph" w:customStyle="1" w:styleId="DomylnieLTTitel">
    <w:name w:val="Domy?lnie~LT~Titel"/>
    <w:basedOn w:val="Standard"/>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jc w:val="center"/>
    </w:pPr>
    <w:rPr>
      <w:rFonts w:ascii="Tahoma" w:eastAsia="Tahoma" w:hAnsi="Tahoma" w:cs="Tahoma"/>
      <w:color w:val="000000"/>
      <w:sz w:val="88"/>
      <w:szCs w:val="88"/>
    </w:rPr>
  </w:style>
  <w:style w:type="paragraph" w:customStyle="1" w:styleId="DomylnieLTUntertitel">
    <w:name w:val="Domy?lnie~LT~Untertitel"/>
    <w:basedOn w:val="Standard"/>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before="160"/>
      <w:jc w:val="center"/>
    </w:pPr>
    <w:rPr>
      <w:rFonts w:ascii="Tahoma" w:eastAsia="Tahoma" w:hAnsi="Tahoma" w:cs="Tahoma"/>
      <w:color w:val="000000"/>
      <w:sz w:val="64"/>
      <w:szCs w:val="64"/>
    </w:rPr>
  </w:style>
  <w:style w:type="paragraph" w:customStyle="1" w:styleId="DomylnieLTNotizen">
    <w:name w:val="Domy?lnie~LT~Notizen"/>
    <w:basedOn w:val="Standard"/>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before="90"/>
    </w:pPr>
    <w:rPr>
      <w:rFonts w:ascii="Tahoma" w:eastAsia="Tahoma" w:hAnsi="Tahoma" w:cs="Tahoma"/>
      <w:color w:val="6A7502"/>
    </w:rPr>
  </w:style>
  <w:style w:type="paragraph" w:customStyle="1" w:styleId="DomylnieLTHintergrundobjekte">
    <w:name w:val="Domy?lnie~LT~Hintergrundobjekte"/>
    <w:basedOn w:val="Standard"/>
    <w:pPr>
      <w:autoSpaceDE w:val="0"/>
    </w:pPr>
  </w:style>
  <w:style w:type="paragraph" w:customStyle="1" w:styleId="DomylnieLTHintergrund">
    <w:name w:val="Domy?lnie~LT~Hintergrund"/>
    <w:basedOn w:val="Standard"/>
    <w:pPr>
      <w:autoSpaceDE w:val="0"/>
      <w:jc w:val="center"/>
    </w:pPr>
  </w:style>
  <w:style w:type="paragraph" w:customStyle="1" w:styleId="Podtytu">
    <w:name w:val="Podtytu?"/>
    <w:basedOn w:val="Standard"/>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before="160"/>
      <w:jc w:val="center"/>
    </w:pPr>
    <w:rPr>
      <w:rFonts w:ascii="Tahoma" w:eastAsia="Tahoma" w:hAnsi="Tahoma" w:cs="Tahoma"/>
      <w:color w:val="000000"/>
      <w:sz w:val="64"/>
      <w:szCs w:val="64"/>
    </w:rPr>
  </w:style>
  <w:style w:type="paragraph" w:customStyle="1" w:styleId="Obiektyta">
    <w:name w:val="Obiekty t?a"/>
    <w:basedOn w:val="Standard"/>
    <w:pPr>
      <w:autoSpaceDE w:val="0"/>
    </w:pPr>
  </w:style>
  <w:style w:type="paragraph" w:customStyle="1" w:styleId="To">
    <w:name w:val="T?o"/>
    <w:basedOn w:val="Standard"/>
    <w:pPr>
      <w:autoSpaceDE w:val="0"/>
      <w:jc w:val="center"/>
    </w:pPr>
  </w:style>
  <w:style w:type="paragraph" w:customStyle="1" w:styleId="Notatki">
    <w:name w:val="Notatki"/>
    <w:basedOn w:val="Standard"/>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before="90"/>
    </w:pPr>
    <w:rPr>
      <w:rFonts w:ascii="Tahoma" w:eastAsia="Tahoma" w:hAnsi="Tahoma" w:cs="Tahoma"/>
      <w:color w:val="6A7502"/>
    </w:rPr>
  </w:style>
  <w:style w:type="paragraph" w:customStyle="1" w:styleId="Konspekt1">
    <w:name w:val="Konspekt 1"/>
    <w:basedOn w:val="Standard"/>
    <w:pPr>
      <w:tabs>
        <w:tab w:val="left" w:pos="900"/>
        <w:tab w:val="left" w:pos="2340"/>
        <w:tab w:val="left" w:pos="3780"/>
        <w:tab w:val="left" w:pos="5220"/>
        <w:tab w:val="left" w:pos="6660"/>
        <w:tab w:val="left" w:pos="8100"/>
        <w:tab w:val="left" w:pos="9540"/>
        <w:tab w:val="left" w:pos="10980"/>
        <w:tab w:val="left" w:pos="12420"/>
        <w:tab w:val="left" w:pos="13860"/>
        <w:tab w:val="left" w:pos="15300"/>
      </w:tabs>
      <w:autoSpaceDE w:val="0"/>
      <w:spacing w:before="160"/>
      <w:ind w:left="540"/>
    </w:pPr>
    <w:rPr>
      <w:rFonts w:ascii="Tahoma" w:eastAsia="Tahoma" w:hAnsi="Tahoma" w:cs="Tahoma"/>
      <w:color w:val="000000"/>
      <w:sz w:val="64"/>
      <w:szCs w:val="64"/>
    </w:rPr>
  </w:style>
  <w:style w:type="paragraph" w:customStyle="1" w:styleId="Konspekt2">
    <w:name w:val="Konspekt 2"/>
    <w:basedOn w:val="Konspekt1"/>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ind w:left="1170"/>
    </w:pPr>
    <w:rPr>
      <w:sz w:val="56"/>
      <w:szCs w:val="56"/>
    </w:rPr>
  </w:style>
  <w:style w:type="paragraph" w:customStyle="1" w:styleId="Konspekt3">
    <w:name w:val="Konspekt 3"/>
    <w:basedOn w:val="Konspekt2"/>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080"/>
        <w:tab w:val="left" w:pos="2520"/>
        <w:tab w:val="left" w:pos="3960"/>
        <w:tab w:val="left" w:pos="5400"/>
        <w:tab w:val="left" w:pos="6840"/>
        <w:tab w:val="left" w:pos="8280"/>
        <w:tab w:val="left" w:pos="9720"/>
        <w:tab w:val="left" w:pos="11160"/>
        <w:tab w:val="left" w:pos="12600"/>
        <w:tab w:val="left" w:pos="14040"/>
      </w:tabs>
      <w:spacing w:before="120"/>
      <w:ind w:left="1800"/>
    </w:pPr>
    <w:rPr>
      <w:sz w:val="48"/>
      <w:szCs w:val="48"/>
    </w:rPr>
  </w:style>
  <w:style w:type="paragraph" w:customStyle="1" w:styleId="Konspekt4">
    <w:name w:val="Konspekt 4"/>
    <w:basedOn w:val="Konspekt3"/>
    <w:pPr>
      <w:tabs>
        <w:tab w:val="clear" w:pos="1080"/>
        <w:tab w:val="clear" w:pos="2520"/>
        <w:tab w:val="clear" w:pos="3960"/>
        <w:tab w:val="clear" w:pos="5400"/>
        <w:tab w:val="clear" w:pos="6840"/>
        <w:tab w:val="clear" w:pos="8280"/>
        <w:tab w:val="clear" w:pos="9720"/>
        <w:tab w:val="clear" w:pos="11160"/>
        <w:tab w:val="clear" w:pos="12600"/>
        <w:tab w:val="clear" w:pos="14040"/>
        <w:tab w:val="left" w:pos="360"/>
        <w:tab w:val="left" w:pos="1800"/>
        <w:tab w:val="left" w:pos="3240"/>
        <w:tab w:val="left" w:pos="4680"/>
        <w:tab w:val="left" w:pos="6120"/>
        <w:tab w:val="left" w:pos="7560"/>
        <w:tab w:val="left" w:pos="9000"/>
        <w:tab w:val="left" w:pos="10440"/>
        <w:tab w:val="left" w:pos="11880"/>
        <w:tab w:val="left" w:pos="13320"/>
      </w:tabs>
      <w:spacing w:before="100"/>
      <w:ind w:left="2520"/>
    </w:pPr>
    <w:rPr>
      <w:sz w:val="40"/>
      <w:szCs w:val="40"/>
    </w:rPr>
  </w:style>
  <w:style w:type="paragraph" w:customStyle="1" w:styleId="Konspekt5">
    <w:name w:val="Konspekt 5"/>
    <w:basedOn w:val="Konspekt4"/>
    <w:pPr>
      <w:tabs>
        <w:tab w:val="clear" w:pos="360"/>
        <w:tab w:val="clear" w:pos="1800"/>
        <w:tab w:val="clear" w:pos="3240"/>
        <w:tab w:val="clear" w:pos="4680"/>
        <w:tab w:val="clear" w:pos="6120"/>
        <w:tab w:val="clear" w:pos="7560"/>
        <w:tab w:val="clear" w:pos="9000"/>
        <w:tab w:val="clear" w:pos="10440"/>
        <w:tab w:val="clear" w:pos="11880"/>
        <w:tab w:val="clear" w:pos="13320"/>
        <w:tab w:val="left" w:pos="1080"/>
        <w:tab w:val="left" w:pos="2520"/>
        <w:tab w:val="left" w:pos="3960"/>
        <w:tab w:val="left" w:pos="5400"/>
        <w:tab w:val="left" w:pos="6840"/>
        <w:tab w:val="left" w:pos="8280"/>
        <w:tab w:val="left" w:pos="9720"/>
        <w:tab w:val="left" w:pos="11160"/>
        <w:tab w:val="left" w:pos="12600"/>
      </w:tabs>
      <w:ind w:left="3240"/>
    </w:pPr>
  </w:style>
  <w:style w:type="paragraph" w:customStyle="1" w:styleId="Konspekt6">
    <w:name w:val="Konspekt 6"/>
    <w:basedOn w:val="Konspekt5"/>
  </w:style>
  <w:style w:type="paragraph" w:customStyle="1" w:styleId="Konspekt7">
    <w:name w:val="Konspekt 7"/>
    <w:basedOn w:val="Konspekt6"/>
  </w:style>
  <w:style w:type="paragraph" w:customStyle="1" w:styleId="Konspekt8">
    <w:name w:val="Konspekt 8"/>
    <w:basedOn w:val="Konspekt7"/>
  </w:style>
  <w:style w:type="paragraph" w:customStyle="1" w:styleId="Konspekt9">
    <w:name w:val="Konspekt 9"/>
    <w:basedOn w:val="Konspekt8"/>
  </w:style>
  <w:style w:type="paragraph" w:styleId="NormalnyWeb">
    <w:name w:val="Normal (Web)"/>
    <w:basedOn w:val="Standard"/>
    <w:qFormat/>
    <w:pPr>
      <w:widowControl/>
      <w:spacing w:before="100" w:after="119"/>
    </w:pPr>
    <w:rPr>
      <w:rFonts w:eastAsia="Times New Roman" w:cs="Times New Roman"/>
    </w:rPr>
  </w:style>
  <w:style w:type="paragraph" w:styleId="Tekstprzypisukocowego">
    <w:name w:val="endnote text"/>
    <w:basedOn w:val="Normalny"/>
    <w:rPr>
      <w:sz w:val="20"/>
      <w:szCs w:val="20"/>
    </w:rPr>
  </w:style>
  <w:style w:type="paragraph" w:customStyle="1" w:styleId="4tekstzwyky">
    <w:name w:val="4 tekst zwykły"/>
    <w:basedOn w:val="Standard"/>
    <w:pPr>
      <w:suppressAutoHyphens/>
      <w:spacing w:line="360" w:lineRule="auto"/>
      <w:jc w:val="both"/>
    </w:pPr>
  </w:style>
  <w:style w:type="paragraph" w:customStyle="1" w:styleId="font7">
    <w:name w:val="font7"/>
    <w:basedOn w:val="Standard"/>
    <w:pPr>
      <w:spacing w:before="100" w:after="100"/>
    </w:pPr>
    <w:rPr>
      <w:rFonts w:ascii="Arial" w:eastAsia="Arial Unicode MS" w:hAnsi="Arial" w:cs="Courier New"/>
      <w:color w:val="000000"/>
      <w:sz w:val="22"/>
      <w:szCs w:val="22"/>
    </w:rPr>
  </w:style>
  <w:style w:type="paragraph" w:styleId="Bezodstpw">
    <w:name w:val="No Spacing"/>
    <w:pPr>
      <w:widowControl/>
      <w:suppressAutoHyphens/>
    </w:pPr>
    <w:rPr>
      <w:rFonts w:eastAsia="Calibri" w:cs="Times New Roman"/>
      <w:szCs w:val="22"/>
      <w:lang w:bidi="ar-SA"/>
    </w:rPr>
  </w:style>
  <w:style w:type="paragraph" w:customStyle="1" w:styleId="Textbodyindent">
    <w:name w:val="Text body indent"/>
    <w:basedOn w:val="Standard"/>
    <w:pPr>
      <w:spacing w:after="120"/>
      <w:ind w:left="283"/>
    </w:pPr>
  </w:style>
  <w:style w:type="character" w:customStyle="1" w:styleId="FootnoteSymbol">
    <w:name w:val="Footnote Symbol"/>
  </w:style>
  <w:style w:type="character" w:customStyle="1" w:styleId="NumberingSymbols">
    <w:name w:val="Numbering Symbols"/>
  </w:style>
  <w:style w:type="character" w:customStyle="1" w:styleId="BulletSymbols">
    <w:name w:val="Bullet Symbols"/>
    <w:rPr>
      <w:rFonts w:ascii="StarSymbol" w:eastAsia="StarSymbol" w:hAnsi="StarSymbol" w:cs="StarSymbol"/>
      <w:sz w:val="18"/>
      <w:szCs w:val="18"/>
    </w:rPr>
  </w:style>
  <w:style w:type="character" w:customStyle="1" w:styleId="Internetlink">
    <w:name w:val="Internet link"/>
    <w:rPr>
      <w:color w:val="000080"/>
      <w:u w:val="single"/>
    </w:rPr>
  </w:style>
  <w:style w:type="character" w:customStyle="1" w:styleId="EndnoteSymbol">
    <w:name w:val="Endnote Symbol"/>
  </w:style>
  <w:style w:type="character" w:styleId="Odwoanieprzypisukocowego">
    <w:name w:val="endnote reference"/>
    <w:basedOn w:val="Domylnaczcionkaakapitu"/>
    <w:rPr>
      <w:position w:val="0"/>
      <w:vertAlign w:val="superscript"/>
    </w:rPr>
  </w:style>
  <w:style w:type="character" w:customStyle="1" w:styleId="TekstprzypisukocowegoZnak">
    <w:name w:val="Tekst przypisu końcowego Znak"/>
    <w:basedOn w:val="Domylnaczcionkaakapitu"/>
    <w:rPr>
      <w:sz w:val="20"/>
      <w:szCs w:val="20"/>
    </w:rPr>
  </w:style>
  <w:style w:type="character" w:customStyle="1" w:styleId="WW8Num35z8">
    <w:name w:val="WW8Num35z8"/>
  </w:style>
  <w:style w:type="character" w:customStyle="1" w:styleId="WW8Num35z7">
    <w:name w:val="WW8Num35z7"/>
  </w:style>
  <w:style w:type="character" w:customStyle="1" w:styleId="WW8Num35z6">
    <w:name w:val="WW8Num35z6"/>
  </w:style>
  <w:style w:type="character" w:customStyle="1" w:styleId="WW8Num35z5">
    <w:name w:val="WW8Num35z5"/>
  </w:style>
  <w:style w:type="character" w:customStyle="1" w:styleId="WW8Num35z4">
    <w:name w:val="WW8Num35z4"/>
  </w:style>
  <w:style w:type="character" w:customStyle="1" w:styleId="WW8Num35z3">
    <w:name w:val="WW8Num35z3"/>
  </w:style>
  <w:style w:type="character" w:customStyle="1" w:styleId="WW8Num35z2">
    <w:name w:val="WW8Num35z2"/>
  </w:style>
  <w:style w:type="character" w:customStyle="1" w:styleId="WW8Num35z1">
    <w:name w:val="WW8Num35z1"/>
  </w:style>
  <w:style w:type="character" w:customStyle="1" w:styleId="WW8Num35z0">
    <w:name w:val="WW8Num35z0"/>
  </w:style>
  <w:style w:type="character" w:customStyle="1" w:styleId="WW8Num14z8">
    <w:name w:val="WW8Num14z8"/>
  </w:style>
  <w:style w:type="character" w:customStyle="1" w:styleId="WW8Num14z7">
    <w:name w:val="WW8Num14z7"/>
  </w:style>
  <w:style w:type="character" w:customStyle="1" w:styleId="WW8Num14z6">
    <w:name w:val="WW8Num14z6"/>
  </w:style>
  <w:style w:type="character" w:customStyle="1" w:styleId="WW8Num14z5">
    <w:name w:val="WW8Num14z5"/>
  </w:style>
  <w:style w:type="character" w:customStyle="1" w:styleId="WW8Num14z4">
    <w:name w:val="WW8Num14z4"/>
  </w:style>
  <w:style w:type="character" w:customStyle="1" w:styleId="WW8Num14z3">
    <w:name w:val="WW8Num14z3"/>
  </w:style>
  <w:style w:type="character" w:customStyle="1" w:styleId="WW8Num14z2">
    <w:name w:val="WW8Num14z2"/>
  </w:style>
  <w:style w:type="character" w:customStyle="1" w:styleId="WW8Num14z1">
    <w:name w:val="WW8Num14z1"/>
  </w:style>
  <w:style w:type="character" w:customStyle="1" w:styleId="WW8Num14z0">
    <w:name w:val="WW8Num14z0"/>
  </w:style>
  <w:style w:type="character" w:customStyle="1" w:styleId="WW8Num17z8">
    <w:name w:val="WW8Num17z8"/>
  </w:style>
  <w:style w:type="character" w:customStyle="1" w:styleId="WW8Num17z7">
    <w:name w:val="WW8Num17z7"/>
  </w:style>
  <w:style w:type="character" w:customStyle="1" w:styleId="WW8Num17z6">
    <w:name w:val="WW8Num17z6"/>
  </w:style>
  <w:style w:type="character" w:customStyle="1" w:styleId="WW8Num17z5">
    <w:name w:val="WW8Num17z5"/>
  </w:style>
  <w:style w:type="character" w:customStyle="1" w:styleId="WW8Num17z4">
    <w:name w:val="WW8Num17z4"/>
  </w:style>
  <w:style w:type="character" w:customStyle="1" w:styleId="WW8Num17z3">
    <w:name w:val="WW8Num17z3"/>
  </w:style>
  <w:style w:type="character" w:customStyle="1" w:styleId="WW8Num17z2">
    <w:name w:val="WW8Num17z2"/>
  </w:style>
  <w:style w:type="character" w:customStyle="1" w:styleId="WW8Num17z1">
    <w:name w:val="WW8Num17z1"/>
    <w:rPr>
      <w:rFonts w:ascii="Cambria" w:eastAsia="Cambria" w:hAnsi="Cambria" w:cs="Arial"/>
      <w:sz w:val="20"/>
    </w:rPr>
  </w:style>
  <w:style w:type="character" w:customStyle="1" w:styleId="WW8Num17z0">
    <w:name w:val="WW8Num17z0"/>
  </w:style>
  <w:style w:type="character" w:customStyle="1" w:styleId="WW8Num22z8">
    <w:name w:val="WW8Num22z8"/>
  </w:style>
  <w:style w:type="character" w:customStyle="1" w:styleId="WW8Num22z7">
    <w:name w:val="WW8Num22z7"/>
  </w:style>
  <w:style w:type="character" w:customStyle="1" w:styleId="WW8Num22z6">
    <w:name w:val="WW8Num22z6"/>
  </w:style>
  <w:style w:type="character" w:customStyle="1" w:styleId="WW8Num22z5">
    <w:name w:val="WW8Num22z5"/>
  </w:style>
  <w:style w:type="character" w:customStyle="1" w:styleId="WW8Num22z4">
    <w:name w:val="WW8Num22z4"/>
  </w:style>
  <w:style w:type="character" w:customStyle="1" w:styleId="WW8Num22z3">
    <w:name w:val="WW8Num22z3"/>
  </w:style>
  <w:style w:type="character" w:customStyle="1" w:styleId="WW8Num22z2">
    <w:name w:val="WW8Num22z2"/>
  </w:style>
  <w:style w:type="character" w:customStyle="1" w:styleId="WW8Num22z1">
    <w:name w:val="WW8Num22z1"/>
    <w:rPr>
      <w:rFonts w:ascii="Symbol" w:eastAsia="Symbol" w:hAnsi="Symbol" w:cs="Symbol"/>
      <w:sz w:val="20"/>
    </w:rPr>
  </w:style>
  <w:style w:type="character" w:customStyle="1" w:styleId="WW8Num22z0">
    <w:name w:val="WW8Num22z0"/>
    <w:rPr>
      <w:rFonts w:ascii="Cambria" w:eastAsia="Cambria" w:hAnsi="Cambria" w:cs="Arial"/>
      <w:sz w:val="20"/>
    </w:rPr>
  </w:style>
  <w:style w:type="character" w:customStyle="1" w:styleId="WW8Num16z8">
    <w:name w:val="WW8Num16z8"/>
  </w:style>
  <w:style w:type="character" w:customStyle="1" w:styleId="WW8Num16z7">
    <w:name w:val="WW8Num16z7"/>
  </w:style>
  <w:style w:type="character" w:customStyle="1" w:styleId="WW8Num16z6">
    <w:name w:val="WW8Num16z6"/>
  </w:style>
  <w:style w:type="character" w:customStyle="1" w:styleId="WW8Num16z5">
    <w:name w:val="WW8Num16z5"/>
  </w:style>
  <w:style w:type="character" w:customStyle="1" w:styleId="WW8Num16z4">
    <w:name w:val="WW8Num16z4"/>
  </w:style>
  <w:style w:type="character" w:customStyle="1" w:styleId="WW8Num16z3">
    <w:name w:val="WW8Num16z3"/>
  </w:style>
  <w:style w:type="character" w:customStyle="1" w:styleId="WW8Num16z2">
    <w:name w:val="WW8Num16z2"/>
  </w:style>
  <w:style w:type="character" w:customStyle="1" w:styleId="WW8Num16z1">
    <w:name w:val="WW8Num16z1"/>
  </w:style>
  <w:style w:type="character" w:customStyle="1" w:styleId="WW8Num16z0">
    <w:name w:val="WW8Num16z0"/>
  </w:style>
  <w:style w:type="character" w:customStyle="1" w:styleId="Domylnaczcionkaakapitu2">
    <w:name w:val="Domyślna czcionka akapitu2"/>
  </w:style>
  <w:style w:type="character" w:customStyle="1" w:styleId="StrongEmphasis">
    <w:name w:val="Strong Emphasis"/>
    <w:rPr>
      <w:b/>
      <w:bCs/>
    </w:rPr>
  </w:style>
  <w:style w:type="character" w:customStyle="1" w:styleId="Nagwek3Znak">
    <w:name w:val="Nagłówek 3 Znak"/>
    <w:basedOn w:val="Domylnaczcionkaakapitu"/>
    <w:rPr>
      <w:rFonts w:ascii="Calibri Light" w:eastAsia="Times New Roman" w:hAnsi="Calibri Light"/>
      <w:color w:val="1F3763"/>
      <w:szCs w:val="21"/>
      <w:lang w:eastAsia="hi-IN"/>
    </w:rPr>
  </w:style>
  <w:style w:type="character" w:customStyle="1" w:styleId="Nagwek1Znak">
    <w:name w:val="Nagłówek 1 Znak"/>
    <w:basedOn w:val="Domylnaczcionkaakapitu"/>
    <w:rPr>
      <w:rFonts w:ascii="Arial" w:eastAsia="Arial" w:hAnsi="Arial" w:cs="Arial"/>
      <w:b/>
      <w:u w:val="single"/>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eastAsia="Arial"/>
      <w:b w:val="0"/>
      <w:bCs w:val="0"/>
      <w:i w:val="0"/>
      <w:iCs w:val="0"/>
      <w:color w:val="000000"/>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b/>
      <w:bCs/>
      <w:color w:val="000000"/>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eastAsia="SimSun" w:cs="Times New Roman"/>
      <w:b w:val="0"/>
      <w:bCs w:val="0"/>
      <w:i w:val="0"/>
      <w:iCs w:val="0"/>
      <w:caps w:val="0"/>
      <w:smallCaps w:val="0"/>
      <w:strike w:val="0"/>
      <w:dstrike w:val="0"/>
      <w:color w:val="158466"/>
      <w:spacing w:val="0"/>
      <w:w w:val="100"/>
      <w:kern w:val="3"/>
      <w:sz w:val="24"/>
      <w:szCs w:val="24"/>
      <w:em w:val="none"/>
      <w:lang w:val="pl-PL" w:eastAsia="hi-IN" w:bidi="hi-IN"/>
      <w14:textOutline w14:w="0" w14:cap="rnd" w14:cmpd="sng" w14:algn="ctr">
        <w14:noFill/>
        <w14:prstDash w14:val="solid"/>
        <w14:bevel/>
      </w14:textOutline>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hAnsi="Symbol" w:cs="Symbol"/>
      <w:color w:val="000000"/>
      <w:sz w:val="20"/>
      <w:szCs w:val="22"/>
    </w:rPr>
  </w:style>
  <w:style w:type="character" w:customStyle="1" w:styleId="WW8Num5z1">
    <w:name w:val="WW8Num5z1"/>
    <w:rPr>
      <w:rFonts w:ascii="Courier New" w:hAnsi="Courier New" w:cs="Courier New"/>
      <w:sz w:val="20"/>
    </w:rPr>
  </w:style>
  <w:style w:type="character" w:customStyle="1" w:styleId="WW8Num5z2">
    <w:name w:val="WW8Num5z2"/>
    <w:rPr>
      <w:rFonts w:ascii="Wingdings" w:hAnsi="Wingdings" w:cs="Wingdings"/>
      <w:sz w:val="20"/>
    </w:rPr>
  </w:style>
  <w:style w:type="character" w:customStyle="1" w:styleId="WW8Num6z0">
    <w:name w:val="WW8Num6z0"/>
    <w:rPr>
      <w:rFonts w:eastAsia="SimSun" w:cs="Mangal"/>
      <w:b w:val="0"/>
      <w:i w:val="0"/>
      <w:color w:val="000000"/>
      <w:kern w:val="0"/>
      <w:lang w:eastAsia="pl-PL" w:bidi="ar-SA"/>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color w:val="000000"/>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color w:val="000000"/>
      <w:kern w:val="0"/>
      <w:lang w:eastAsia="pl-PL" w:bidi="ar-SA"/>
    </w:rPr>
  </w:style>
  <w:style w:type="character" w:customStyle="1" w:styleId="WW8Num8z1">
    <w:name w:val="WW8Num8z1"/>
    <w:rPr>
      <w:rFonts w:cs="Times New Roman"/>
      <w:color w:val="158466"/>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color w:val="000000"/>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5z0">
    <w:name w:val="WW8Num15z0"/>
    <w:rPr>
      <w:rFonts w:eastAsia="Times New Roman" w:cs="Times New Roman"/>
      <w:strike/>
      <w:color w:val="FF0000"/>
      <w:lang w:bidi="ar-SA"/>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Domylnaczcionkaakapitu3">
    <w:name w:val="Domyślna czcionka akapitu3"/>
    <w:qFormat/>
  </w:style>
  <w:style w:type="character" w:customStyle="1" w:styleId="Znakiprzypiswdolnych">
    <w:name w:val="Znaki przypisów dolnych"/>
  </w:style>
  <w:style w:type="character" w:customStyle="1" w:styleId="Znakinumeracji">
    <w:name w:val="Znaki numeracji"/>
  </w:style>
  <w:style w:type="character" w:customStyle="1" w:styleId="Znakiwypunktowania">
    <w:name w:val="Znaki wypunktowania"/>
    <w:rPr>
      <w:rFonts w:ascii="StarSymbol" w:eastAsia="StarSymbol" w:hAnsi="StarSymbol" w:cs="StarSymbol"/>
      <w:sz w:val="18"/>
      <w:szCs w:val="18"/>
    </w:rPr>
  </w:style>
  <w:style w:type="character" w:styleId="Hipercze">
    <w:name w:val="Hyperlink"/>
    <w:rPr>
      <w:color w:val="000080"/>
      <w:u w:val="single"/>
    </w:rPr>
  </w:style>
  <w:style w:type="character" w:customStyle="1" w:styleId="Znakiprzypiswkocowych">
    <w:name w:val="Znaki przypisów końcowych"/>
  </w:style>
  <w:style w:type="character" w:customStyle="1" w:styleId="Odwoanieprzypisukocowego2">
    <w:name w:val="Odwołanie przypisu końcowego2"/>
    <w:rPr>
      <w:position w:val="0"/>
      <w:sz w:val="16"/>
      <w:vertAlign w:val="baseline"/>
    </w:rPr>
  </w:style>
  <w:style w:type="character" w:styleId="Pogrubienie">
    <w:name w:val="Strong"/>
    <w:qFormat/>
    <w:rPr>
      <w:b/>
      <w:bCs/>
    </w:rPr>
  </w:style>
  <w:style w:type="character" w:customStyle="1" w:styleId="Symbolewypunktowania">
    <w:name w:val="Symbole wypunktowania"/>
    <w:rPr>
      <w:rFonts w:ascii="StarSymbol" w:eastAsia="StarSymbol" w:hAnsi="StarSymbol" w:cs="StarSymbol"/>
      <w:sz w:val="18"/>
      <w:szCs w:val="18"/>
    </w:rPr>
  </w:style>
  <w:style w:type="character" w:customStyle="1" w:styleId="Hipercze1">
    <w:name w:val="Hiperłącze1"/>
    <w:rPr>
      <w:color w:val="000080"/>
      <w:u w:val="single"/>
    </w:rPr>
  </w:style>
  <w:style w:type="character" w:customStyle="1" w:styleId="Domylnaczcionkaakapitu1">
    <w:name w:val="Domyślna czcionka akapitu1"/>
  </w:style>
  <w:style w:type="character" w:customStyle="1" w:styleId="Odwoanieprzypisukocowego1">
    <w:name w:val="Odwołanie przypisu końcowego1"/>
    <w:rPr>
      <w:position w:val="0"/>
      <w:sz w:val="16"/>
      <w:vertAlign w:val="baseline"/>
    </w:rPr>
  </w:style>
  <w:style w:type="character" w:customStyle="1" w:styleId="Pogrubienie1">
    <w:name w:val="Pogrubienie1"/>
    <w:qFormat/>
    <w:rPr>
      <w:b/>
      <w:bCs/>
    </w:rPr>
  </w:style>
  <w:style w:type="character" w:customStyle="1" w:styleId="TekstpodstawowyZnak">
    <w:name w:val="Tekst podstawowy Znak"/>
    <w:rPr>
      <w:kern w:val="3"/>
    </w:rPr>
  </w:style>
  <w:style w:type="character" w:customStyle="1" w:styleId="NagwekZnak">
    <w:name w:val="Nagłówek Znak"/>
    <w:basedOn w:val="Domylnaczcionkaakapitu3"/>
  </w:style>
  <w:style w:type="character" w:customStyle="1" w:styleId="StopkaZnak">
    <w:name w:val="Stopka Znak"/>
    <w:basedOn w:val="Domylnaczcionkaakapitu3"/>
  </w:style>
  <w:style w:type="character" w:customStyle="1" w:styleId="TekstpodstawowywcityZnak">
    <w:name w:val="Tekst podstawowy wcięty Znak"/>
    <w:rPr>
      <w:kern w:val="3"/>
    </w:rPr>
  </w:style>
  <w:style w:type="character" w:customStyle="1" w:styleId="TekstdymkaZnak">
    <w:name w:val="Tekst dymka Znak"/>
    <w:rPr>
      <w:rFonts w:ascii="Tahoma" w:hAnsi="Tahoma" w:cs="Tahoma"/>
      <w:kern w:val="3"/>
      <w:sz w:val="16"/>
      <w:szCs w:val="14"/>
    </w:rPr>
  </w:style>
  <w:style w:type="character" w:customStyle="1" w:styleId="WW-Znakiprzypiswkocowych">
    <w:name w:val="WW-Znaki przypisów końcowych"/>
  </w:style>
  <w:style w:type="paragraph" w:customStyle="1" w:styleId="Nagwek20">
    <w:name w:val="Nagłówek2"/>
    <w:basedOn w:val="Normalny"/>
    <w:next w:val="Tekstpodstawowy"/>
    <w:pPr>
      <w:keepNext/>
      <w:suppressAutoHyphens w:val="0"/>
      <w:spacing w:before="240" w:after="120"/>
    </w:pPr>
    <w:rPr>
      <w:rFonts w:ascii="Arial" w:eastAsia="Arial Unicode MS" w:hAnsi="Arial" w:cs="Tahoma"/>
      <w:sz w:val="28"/>
      <w:szCs w:val="28"/>
      <w:lang w:eastAsia="zh-CN"/>
    </w:rPr>
  </w:style>
  <w:style w:type="paragraph" w:styleId="Tekstpodstawowy">
    <w:name w:val="Body Text"/>
    <w:basedOn w:val="Normalny"/>
    <w:pPr>
      <w:suppressAutoHyphens w:val="0"/>
      <w:spacing w:after="120"/>
    </w:pPr>
    <w:rPr>
      <w:lang w:eastAsia="zh-CN"/>
    </w:rPr>
  </w:style>
  <w:style w:type="character" w:customStyle="1" w:styleId="TekstpodstawowyZnak1">
    <w:name w:val="Tekst podstawowy Znak1"/>
    <w:basedOn w:val="Domylnaczcionkaakapitu"/>
    <w:rPr>
      <w:kern w:val="3"/>
    </w:rPr>
  </w:style>
  <w:style w:type="paragraph" w:customStyle="1" w:styleId="Indeks">
    <w:name w:val="Indeks"/>
    <w:basedOn w:val="Normalny2"/>
    <w:pPr>
      <w:suppressLineNumbers/>
      <w:suppressAutoHyphens w:val="0"/>
    </w:pPr>
    <w:rPr>
      <w:rFonts w:cs="Tahoma"/>
      <w:lang w:eastAsia="zh-CN"/>
    </w:rPr>
  </w:style>
  <w:style w:type="paragraph" w:customStyle="1" w:styleId="Normalny2">
    <w:name w:val="Normalny2"/>
    <w:pPr>
      <w:suppressAutoHyphens/>
    </w:pPr>
    <w:rPr>
      <w:lang w:eastAsia="hi-IN"/>
    </w:rPr>
  </w:style>
  <w:style w:type="paragraph" w:customStyle="1" w:styleId="Legenda2">
    <w:name w:val="Legenda2"/>
    <w:basedOn w:val="Normalny"/>
    <w:pPr>
      <w:suppressLineNumbers/>
      <w:spacing w:before="120" w:after="120"/>
    </w:pPr>
    <w:rPr>
      <w:i/>
      <w:iCs/>
      <w:sz w:val="20"/>
      <w:szCs w:val="20"/>
      <w:lang w:eastAsia="zh-CN"/>
    </w:rPr>
  </w:style>
  <w:style w:type="paragraph" w:customStyle="1" w:styleId="Gwkaistopka">
    <w:name w:val="Główka i stopka"/>
    <w:basedOn w:val="Normalny"/>
    <w:pPr>
      <w:suppressLineNumbers/>
      <w:tabs>
        <w:tab w:val="center" w:pos="4819"/>
        <w:tab w:val="right" w:pos="9638"/>
      </w:tabs>
      <w:suppressAutoHyphens w:val="0"/>
    </w:pPr>
    <w:rPr>
      <w:lang w:eastAsia="zh-CN"/>
    </w:rPr>
  </w:style>
  <w:style w:type="character" w:customStyle="1" w:styleId="StopkaZnak1">
    <w:name w:val="Stopka Znak1"/>
    <w:basedOn w:val="Domylnaczcionkaakapitu"/>
  </w:style>
  <w:style w:type="paragraph" w:customStyle="1" w:styleId="Tekstpodstawowy1">
    <w:name w:val="Tekst podstawowy1"/>
    <w:basedOn w:val="Normalny2"/>
    <w:pPr>
      <w:suppressAutoHyphens w:val="0"/>
      <w:spacing w:after="120"/>
    </w:pPr>
    <w:rPr>
      <w:lang w:eastAsia="zh-CN"/>
    </w:rPr>
  </w:style>
  <w:style w:type="paragraph" w:customStyle="1" w:styleId="Zawartotabeli">
    <w:name w:val="Zawartość tabeli"/>
    <w:basedOn w:val="Tekstpodstawowy1"/>
    <w:qFormat/>
    <w:pPr>
      <w:suppressLineNumbers/>
    </w:pPr>
  </w:style>
  <w:style w:type="paragraph" w:customStyle="1" w:styleId="Nagwektabeli">
    <w:name w:val="Nagłówek tabeli"/>
    <w:basedOn w:val="Zawartotabeli"/>
    <w:pPr>
      <w:jc w:val="center"/>
    </w:pPr>
    <w:rPr>
      <w:b/>
      <w:bCs/>
    </w:rPr>
  </w:style>
  <w:style w:type="paragraph" w:customStyle="1" w:styleId="Tekst">
    <w:name w:val="Tekst"/>
    <w:basedOn w:val="Domylnie"/>
  </w:style>
  <w:style w:type="paragraph" w:customStyle="1" w:styleId="Tekstprzypisukocowego2">
    <w:name w:val="Tekst przypisu końcowego2"/>
    <w:basedOn w:val="Normalny2"/>
    <w:rPr>
      <w:sz w:val="20"/>
      <w:szCs w:val="20"/>
    </w:rPr>
  </w:style>
  <w:style w:type="paragraph" w:styleId="Tekstpodstawowywcity">
    <w:name w:val="Body Text Indent"/>
    <w:basedOn w:val="Normalny"/>
    <w:pPr>
      <w:suppressAutoHyphens w:val="0"/>
      <w:spacing w:after="120"/>
      <w:ind w:left="283"/>
    </w:pPr>
    <w:rPr>
      <w:lang w:eastAsia="zh-CN"/>
    </w:rPr>
  </w:style>
  <w:style w:type="character" w:customStyle="1" w:styleId="TekstpodstawowywcityZnak1">
    <w:name w:val="Tekst podstawowy wcięty Znak1"/>
    <w:basedOn w:val="Domylnaczcionkaakapitu"/>
    <w:rPr>
      <w:kern w:val="3"/>
    </w:rPr>
  </w:style>
  <w:style w:type="paragraph" w:customStyle="1" w:styleId="Nagwek11">
    <w:name w:val="Nagłówek1"/>
    <w:basedOn w:val="Normalny2"/>
    <w:next w:val="Tekstpodstawowy1"/>
    <w:pPr>
      <w:keepNext/>
      <w:suppressAutoHyphens w:val="0"/>
      <w:spacing w:before="240" w:after="120"/>
    </w:pPr>
    <w:rPr>
      <w:rFonts w:ascii="Arial" w:eastAsia="Arial Unicode MS" w:hAnsi="Arial" w:cs="Tahoma"/>
      <w:sz w:val="28"/>
      <w:szCs w:val="28"/>
      <w:lang w:eastAsia="zh-CN"/>
    </w:rPr>
  </w:style>
  <w:style w:type="paragraph" w:customStyle="1" w:styleId="Normalny1">
    <w:name w:val="Normalny1"/>
    <w:pPr>
      <w:suppressAutoHyphens/>
    </w:pPr>
    <w:rPr>
      <w:lang w:eastAsia="hi-IN"/>
    </w:rPr>
  </w:style>
  <w:style w:type="paragraph" w:customStyle="1" w:styleId="Tekstprzypisukocowego1">
    <w:name w:val="Tekst przypisu końcowego1"/>
    <w:basedOn w:val="Normalny1"/>
    <w:rPr>
      <w:sz w:val="20"/>
      <w:szCs w:val="20"/>
    </w:rPr>
  </w:style>
  <w:style w:type="paragraph" w:customStyle="1" w:styleId="Legenda1">
    <w:name w:val="Legenda1"/>
    <w:basedOn w:val="Normalny2"/>
    <w:pPr>
      <w:suppressLineNumbers/>
      <w:spacing w:before="120" w:after="120"/>
    </w:pPr>
    <w:rPr>
      <w:i/>
      <w:iCs/>
      <w:sz w:val="20"/>
      <w:szCs w:val="20"/>
      <w:lang w:eastAsia="zh-CN"/>
    </w:rPr>
  </w:style>
  <w:style w:type="paragraph" w:customStyle="1" w:styleId="Tekstpodstawowywcity1">
    <w:name w:val="Tekst podstawowy wcięty1"/>
    <w:basedOn w:val="Normalny2"/>
    <w:pPr>
      <w:suppressAutoHyphens w:val="0"/>
      <w:spacing w:after="120"/>
      <w:ind w:left="283"/>
    </w:pPr>
    <w:rPr>
      <w:lang w:eastAsia="zh-CN"/>
    </w:rPr>
  </w:style>
  <w:style w:type="paragraph" w:styleId="Tekstdymka">
    <w:name w:val="Balloon Text"/>
    <w:basedOn w:val="Normalny2"/>
    <w:pPr>
      <w:suppressAutoHyphens w:val="0"/>
    </w:pPr>
    <w:rPr>
      <w:rFonts w:ascii="Tahoma" w:hAnsi="Tahoma" w:cs="Tahoma"/>
      <w:sz w:val="16"/>
      <w:szCs w:val="14"/>
      <w:lang w:eastAsia="zh-CN"/>
    </w:rPr>
  </w:style>
  <w:style w:type="character" w:customStyle="1" w:styleId="TekstdymkaZnak1">
    <w:name w:val="Tekst dymka Znak1"/>
    <w:basedOn w:val="Domylnaczcionkaakapitu"/>
    <w:rPr>
      <w:rFonts w:ascii="Tahoma" w:hAnsi="Tahoma" w:cs="Tahoma"/>
      <w:kern w:val="3"/>
      <w:sz w:val="16"/>
      <w:szCs w:val="14"/>
    </w:rPr>
  </w:style>
  <w:style w:type="paragraph" w:customStyle="1" w:styleId="Default">
    <w:name w:val="Default"/>
    <w:pPr>
      <w:widowControl/>
      <w:autoSpaceDE w:val="0"/>
      <w:textAlignment w:val="auto"/>
    </w:pPr>
    <w:rPr>
      <w:rFonts w:ascii="Calibri" w:eastAsia="Times New Roman" w:hAnsi="Calibri" w:cs="Calibri"/>
      <w:color w:val="000000"/>
      <w:kern w:val="0"/>
      <w:lang w:eastAsia="pl-PL" w:bidi="ar-SA"/>
    </w:rPr>
  </w:style>
  <w:style w:type="character" w:customStyle="1" w:styleId="NagwekZnak1">
    <w:name w:val="Nagłówek Znak1"/>
    <w:basedOn w:val="Domylnaczcionkaakapitu"/>
  </w:style>
  <w:style w:type="paragraph" w:styleId="Akapitzlist">
    <w:name w:val="List Paragraph"/>
    <w:basedOn w:val="Normalny"/>
    <w:uiPriority w:val="34"/>
    <w:qFormat/>
    <w:pPr>
      <w:widowControl/>
      <w:suppressAutoHyphens w:val="0"/>
      <w:spacing w:after="160"/>
      <w:ind w:left="720"/>
      <w:textAlignment w:val="auto"/>
    </w:pPr>
    <w:rPr>
      <w:rFonts w:ascii="Calibri" w:eastAsia="Calibri" w:hAnsi="Calibri" w:cs="Times New Roman"/>
      <w:kern w:val="0"/>
      <w:sz w:val="22"/>
      <w:szCs w:val="22"/>
      <w:lang w:eastAsia="en-US" w:bidi="ar-SA"/>
    </w:rPr>
  </w:style>
  <w:style w:type="character" w:customStyle="1" w:styleId="AkapitzlistBSZnak">
    <w:name w:val="Akapit z listą BS Znak"/>
    <w:rPr>
      <w:rFonts w:eastAsia="Calibri" w:cs="Times New Roman"/>
      <w:kern w:val="0"/>
      <w:lang w:bidi="ar-SA"/>
    </w:rPr>
  </w:style>
  <w:style w:type="paragraph" w:styleId="Tekstpodstawowy3">
    <w:name w:val="Body Text 3"/>
    <w:basedOn w:val="Normalny"/>
    <w:pPr>
      <w:spacing w:after="120"/>
    </w:pPr>
    <w:rPr>
      <w:sz w:val="16"/>
      <w:szCs w:val="14"/>
    </w:rPr>
  </w:style>
  <w:style w:type="character" w:customStyle="1" w:styleId="Tekstpodstawowy3Znak">
    <w:name w:val="Tekst podstawowy 3 Znak"/>
    <w:basedOn w:val="Domylnaczcionkaakapitu"/>
    <w:rPr>
      <w:sz w:val="16"/>
      <w:szCs w:val="14"/>
      <w:lang w:eastAsia="hi-IN"/>
    </w:rPr>
  </w:style>
  <w:style w:type="paragraph" w:customStyle="1" w:styleId="rozdzia">
    <w:name w:val="rozdział"/>
    <w:basedOn w:val="Normalny"/>
    <w:autoRedefine/>
    <w:qFormat/>
    <w:rsid w:val="00292DA6"/>
    <w:pPr>
      <w:widowControl/>
      <w:tabs>
        <w:tab w:val="left" w:pos="0"/>
      </w:tabs>
      <w:suppressAutoHyphens w:val="0"/>
      <w:spacing w:line="360" w:lineRule="auto"/>
      <w:textAlignment w:val="auto"/>
    </w:pPr>
    <w:rPr>
      <w:rFonts w:ascii="Arial" w:eastAsia="Times New Roman" w:hAnsi="Arial" w:cs="Arial"/>
      <w:b/>
      <w:i/>
      <w:iCs/>
      <w:color w:val="000000"/>
      <w:spacing w:val="8"/>
      <w:kern w:val="0"/>
      <w:lang w:eastAsia="pl-PL" w:bidi="ar-SA"/>
    </w:rPr>
  </w:style>
  <w:style w:type="character" w:customStyle="1" w:styleId="Nierozpoznanawzmianka1">
    <w:name w:val="Nierozpoznana wzmianka1"/>
    <w:basedOn w:val="Domylnaczcionkaakapitu"/>
    <w:rPr>
      <w:color w:val="605E5C"/>
      <w:shd w:val="clear" w:color="auto" w:fill="E1DFDD"/>
    </w:rPr>
  </w:style>
  <w:style w:type="paragraph" w:styleId="Tytu0">
    <w:name w:val="Title"/>
    <w:basedOn w:val="Normalny"/>
    <w:uiPriority w:val="10"/>
    <w:qFormat/>
    <w:pPr>
      <w:widowControl/>
      <w:suppressAutoHyphens w:val="0"/>
      <w:jc w:val="center"/>
      <w:textAlignment w:val="auto"/>
    </w:pPr>
    <w:rPr>
      <w:rFonts w:eastAsia="Times New Roman" w:cs="Times New Roman"/>
      <w:b/>
      <w:kern w:val="0"/>
      <w:sz w:val="36"/>
      <w:szCs w:val="20"/>
      <w:lang w:eastAsia="pl-PL" w:bidi="ar-SA"/>
    </w:rPr>
  </w:style>
  <w:style w:type="character" w:customStyle="1" w:styleId="TytuZnak">
    <w:name w:val="Tytuł Znak"/>
    <w:basedOn w:val="Domylnaczcionkaakapitu"/>
    <w:rPr>
      <w:rFonts w:eastAsia="Times New Roman" w:cs="Times New Roman"/>
      <w:b/>
      <w:kern w:val="0"/>
      <w:sz w:val="36"/>
      <w:szCs w:val="20"/>
      <w:lang w:eastAsia="pl-PL" w:bidi="ar-SA"/>
    </w:rPr>
  </w:style>
  <w:style w:type="character" w:customStyle="1" w:styleId="Domylnaczcionkaakapitu4">
    <w:name w:val="Domyślna czcionka akapitu4"/>
  </w:style>
  <w:style w:type="character" w:customStyle="1" w:styleId="Domylnaczcionkaakapitu5">
    <w:name w:val="Domyślna czcionka akapitu5"/>
  </w:style>
  <w:style w:type="numbering" w:customStyle="1" w:styleId="WW8Num2">
    <w:name w:val="WW8Num2"/>
    <w:basedOn w:val="Bezlisty"/>
    <w:pPr>
      <w:numPr>
        <w:numId w:val="1"/>
      </w:numPr>
    </w:pPr>
  </w:style>
  <w:style w:type="numbering" w:customStyle="1" w:styleId="WW8Num1">
    <w:name w:val="WW8Num1"/>
    <w:basedOn w:val="Bezlisty"/>
    <w:pPr>
      <w:numPr>
        <w:numId w:val="2"/>
      </w:numPr>
    </w:pPr>
  </w:style>
  <w:style w:type="numbering" w:customStyle="1" w:styleId="WW8Num16">
    <w:name w:val="WW8Num16"/>
    <w:basedOn w:val="Bezlisty"/>
    <w:pPr>
      <w:numPr>
        <w:numId w:val="3"/>
      </w:numPr>
    </w:pPr>
  </w:style>
  <w:style w:type="numbering" w:customStyle="1" w:styleId="WW8Num22">
    <w:name w:val="WW8Num22"/>
    <w:basedOn w:val="Bezlisty"/>
    <w:pPr>
      <w:numPr>
        <w:numId w:val="4"/>
      </w:numPr>
    </w:pPr>
  </w:style>
  <w:style w:type="numbering" w:customStyle="1" w:styleId="WW8Num17">
    <w:name w:val="WW8Num17"/>
    <w:basedOn w:val="Bezlisty"/>
    <w:pPr>
      <w:numPr>
        <w:numId w:val="5"/>
      </w:numPr>
    </w:pPr>
  </w:style>
  <w:style w:type="numbering" w:customStyle="1" w:styleId="WW8Num14">
    <w:name w:val="WW8Num14"/>
    <w:basedOn w:val="Bezlisty"/>
    <w:pPr>
      <w:numPr>
        <w:numId w:val="6"/>
      </w:numPr>
    </w:pPr>
  </w:style>
  <w:style w:type="numbering" w:customStyle="1" w:styleId="WW8Num35">
    <w:name w:val="WW8Num35"/>
    <w:basedOn w:val="Bezlisty"/>
    <w:pPr>
      <w:numPr>
        <w:numId w:val="7"/>
      </w:numPr>
    </w:pPr>
  </w:style>
  <w:style w:type="numbering" w:customStyle="1" w:styleId="WW8Num15">
    <w:name w:val="WW8Num15"/>
    <w:basedOn w:val="Bezlisty"/>
    <w:pPr>
      <w:numPr>
        <w:numId w:val="8"/>
      </w:numPr>
    </w:pPr>
  </w:style>
  <w:style w:type="numbering" w:customStyle="1" w:styleId="WW8Num18">
    <w:name w:val="WW8Num18"/>
    <w:basedOn w:val="Bezlisty"/>
    <w:pPr>
      <w:numPr>
        <w:numId w:val="9"/>
      </w:numPr>
    </w:pPr>
  </w:style>
  <w:style w:type="numbering" w:customStyle="1" w:styleId="WW8Num19">
    <w:name w:val="WW8Num19"/>
    <w:basedOn w:val="Bezlisty"/>
    <w:pPr>
      <w:numPr>
        <w:numId w:val="10"/>
      </w:numPr>
    </w:pPr>
  </w:style>
  <w:style w:type="numbering" w:customStyle="1" w:styleId="WW8Num20">
    <w:name w:val="WW8Num20"/>
    <w:basedOn w:val="Bezlisty"/>
    <w:pPr>
      <w:numPr>
        <w:numId w:val="11"/>
      </w:numPr>
    </w:pPr>
  </w:style>
  <w:style w:type="numbering" w:customStyle="1" w:styleId="WW8Num21">
    <w:name w:val="WW8Num21"/>
    <w:basedOn w:val="Bezlisty"/>
    <w:pPr>
      <w:numPr>
        <w:numId w:val="12"/>
      </w:numPr>
    </w:pPr>
  </w:style>
  <w:style w:type="numbering" w:customStyle="1" w:styleId="WW8Num23">
    <w:name w:val="WW8Num23"/>
    <w:basedOn w:val="Bezlisty"/>
    <w:pPr>
      <w:numPr>
        <w:numId w:val="13"/>
      </w:numPr>
    </w:pPr>
  </w:style>
  <w:style w:type="numbering" w:customStyle="1" w:styleId="WW8Num58">
    <w:name w:val="WW8Num58"/>
    <w:basedOn w:val="Bezlisty"/>
    <w:pPr>
      <w:numPr>
        <w:numId w:val="14"/>
      </w:numPr>
    </w:pPr>
  </w:style>
  <w:style w:type="numbering" w:customStyle="1" w:styleId="WW8Num24">
    <w:name w:val="WW8Num24"/>
    <w:basedOn w:val="Bezlisty"/>
    <w:pPr>
      <w:numPr>
        <w:numId w:val="15"/>
      </w:numPr>
    </w:pPr>
  </w:style>
  <w:style w:type="numbering" w:customStyle="1" w:styleId="WW8Num25">
    <w:name w:val="WW8Num25"/>
    <w:basedOn w:val="Bezlisty"/>
    <w:pPr>
      <w:numPr>
        <w:numId w:val="16"/>
      </w:numPr>
    </w:pPr>
  </w:style>
  <w:style w:type="numbering" w:customStyle="1" w:styleId="WW8Num26">
    <w:name w:val="WW8Num26"/>
    <w:basedOn w:val="Bezlisty"/>
    <w:pPr>
      <w:numPr>
        <w:numId w:val="17"/>
      </w:numPr>
    </w:pPr>
  </w:style>
  <w:style w:type="numbering" w:customStyle="1" w:styleId="WW8Num27">
    <w:name w:val="WW8Num27"/>
    <w:basedOn w:val="Bezlisty"/>
    <w:pPr>
      <w:numPr>
        <w:numId w:val="18"/>
      </w:numPr>
    </w:pPr>
  </w:style>
  <w:style w:type="numbering" w:customStyle="1" w:styleId="WW8Num28">
    <w:name w:val="WW8Num28"/>
    <w:basedOn w:val="Bezlisty"/>
    <w:pPr>
      <w:numPr>
        <w:numId w:val="19"/>
      </w:numPr>
    </w:pPr>
  </w:style>
  <w:style w:type="character" w:styleId="Nierozpoznanawzmianka">
    <w:name w:val="Unresolved Mention"/>
    <w:basedOn w:val="Domylnaczcionkaakapitu"/>
    <w:uiPriority w:val="99"/>
    <w:semiHidden/>
    <w:unhideWhenUsed/>
    <w:rsid w:val="007D5A76"/>
    <w:rPr>
      <w:color w:val="605E5C"/>
      <w:shd w:val="clear" w:color="auto" w:fill="E1DFDD"/>
    </w:rPr>
  </w:style>
  <w:style w:type="table" w:styleId="Tabela-Siatka">
    <w:name w:val="Table Grid"/>
    <w:basedOn w:val="Standardowy"/>
    <w:uiPriority w:val="39"/>
    <w:rsid w:val="003910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30">
    <w:name w:val="Nagłówek3"/>
    <w:basedOn w:val="Normalny"/>
    <w:next w:val="Tekstpodstawowy"/>
    <w:rsid w:val="001C5AD0"/>
    <w:pPr>
      <w:widowControl/>
      <w:suppressAutoHyphens w:val="0"/>
      <w:autoSpaceDN/>
      <w:jc w:val="center"/>
      <w:textAlignment w:val="auto"/>
    </w:pPr>
    <w:rPr>
      <w:rFonts w:eastAsia="Times New Roman" w:cs="Times New Roman"/>
      <w:b/>
      <w:kern w:val="0"/>
      <w:sz w:val="36"/>
      <w:szCs w:val="20"/>
      <w:lang w:eastAsia="zh-CN" w:bidi="ar-SA"/>
    </w:rPr>
  </w:style>
  <w:style w:type="character" w:customStyle="1" w:styleId="czeinternetowe">
    <w:name w:val="Łącze internetowe"/>
    <w:rsid w:val="0046070F"/>
    <w:rPr>
      <w:color w:val="000080"/>
      <w:u w:val="single"/>
    </w:rPr>
  </w:style>
  <w:style w:type="paragraph" w:customStyle="1" w:styleId="NormalnyWeb1">
    <w:name w:val="Normalny (Web)1"/>
    <w:basedOn w:val="Normalny"/>
    <w:qFormat/>
    <w:rsid w:val="0046070F"/>
    <w:pPr>
      <w:widowControl/>
      <w:autoSpaceDN/>
      <w:spacing w:before="100" w:after="119"/>
    </w:pPr>
    <w:rPr>
      <w:rFonts w:eastAsia="Times New Roman" w:cs="Times New Roman"/>
      <w:kern w:val="2"/>
      <w:lang w:eastAsia="zh-CN"/>
    </w:rPr>
  </w:style>
  <w:style w:type="character" w:customStyle="1" w:styleId="Mocnewyrnione">
    <w:name w:val="Mocne wyróżnione"/>
    <w:qFormat/>
    <w:rsid w:val="00292DA6"/>
    <w:rPr>
      <w:b/>
      <w:bCs/>
    </w:rPr>
  </w:style>
  <w:style w:type="paragraph" w:customStyle="1" w:styleId="Zwykytekst1">
    <w:name w:val="Zwykły tekst1"/>
    <w:basedOn w:val="Normalny"/>
    <w:semiHidden/>
    <w:qFormat/>
    <w:rsid w:val="00AF164A"/>
    <w:pPr>
      <w:widowControl/>
      <w:autoSpaceDN/>
      <w:spacing w:before="100" w:after="100"/>
      <w:textAlignment w:val="auto"/>
    </w:pPr>
    <w:rPr>
      <w:rFonts w:ascii="Courier New" w:eastAsia="Times New Roman" w:hAnsi="Courier New" w:cs="Courier New"/>
      <w:kern w:val="0"/>
      <w:sz w:val="20"/>
      <w:szCs w:val="20"/>
      <w:lang w:eastAsia="ar-SA" w:bidi="ar-SA"/>
    </w:rPr>
  </w:style>
  <w:style w:type="character" w:customStyle="1" w:styleId="Normalny3">
    <w:name w:val="Normalny3"/>
    <w:basedOn w:val="Domylnaczcionkaakapitu"/>
    <w:rsid w:val="001F20F3"/>
  </w:style>
  <w:style w:type="character" w:customStyle="1" w:styleId="normal">
    <w:name w:val="normal"/>
    <w:basedOn w:val="Domylnaczcionkaakapitu"/>
    <w:rsid w:val="00242A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5348985">
      <w:bodyDiv w:val="1"/>
      <w:marLeft w:val="0"/>
      <w:marRight w:val="0"/>
      <w:marTop w:val="0"/>
      <w:marBottom w:val="0"/>
      <w:divBdr>
        <w:top w:val="none" w:sz="0" w:space="0" w:color="auto"/>
        <w:left w:val="none" w:sz="0" w:space="0" w:color="auto"/>
        <w:bottom w:val="none" w:sz="0" w:space="0" w:color="auto"/>
        <w:right w:val="none" w:sz="0" w:space="0" w:color="auto"/>
      </w:divBdr>
    </w:div>
    <w:div w:id="1143931127">
      <w:bodyDiv w:val="1"/>
      <w:marLeft w:val="0"/>
      <w:marRight w:val="0"/>
      <w:marTop w:val="0"/>
      <w:marBottom w:val="0"/>
      <w:divBdr>
        <w:top w:val="none" w:sz="0" w:space="0" w:color="auto"/>
        <w:left w:val="none" w:sz="0" w:space="0" w:color="auto"/>
        <w:bottom w:val="none" w:sz="0" w:space="0" w:color="auto"/>
        <w:right w:val="none" w:sz="0" w:space="0" w:color="auto"/>
      </w:divBdr>
    </w:div>
    <w:div w:id="1534731038">
      <w:bodyDiv w:val="1"/>
      <w:marLeft w:val="0"/>
      <w:marRight w:val="0"/>
      <w:marTop w:val="0"/>
      <w:marBottom w:val="0"/>
      <w:divBdr>
        <w:top w:val="none" w:sz="0" w:space="0" w:color="auto"/>
        <w:left w:val="none" w:sz="0" w:space="0" w:color="auto"/>
        <w:bottom w:val="none" w:sz="0" w:space="0" w:color="auto"/>
        <w:right w:val="none" w:sz="0" w:space="0" w:color="auto"/>
      </w:divBdr>
    </w:div>
    <w:div w:id="1577788615">
      <w:bodyDiv w:val="1"/>
      <w:marLeft w:val="0"/>
      <w:marRight w:val="0"/>
      <w:marTop w:val="0"/>
      <w:marBottom w:val="0"/>
      <w:divBdr>
        <w:top w:val="none" w:sz="0" w:space="0" w:color="auto"/>
        <w:left w:val="none" w:sz="0" w:space="0" w:color="auto"/>
        <w:bottom w:val="none" w:sz="0" w:space="0" w:color="auto"/>
        <w:right w:val="none" w:sz="0" w:space="0" w:color="auto"/>
      </w:divBdr>
    </w:div>
    <w:div w:id="1841433483">
      <w:bodyDiv w:val="1"/>
      <w:marLeft w:val="0"/>
      <w:marRight w:val="0"/>
      <w:marTop w:val="0"/>
      <w:marBottom w:val="0"/>
      <w:divBdr>
        <w:top w:val="none" w:sz="0" w:space="0" w:color="auto"/>
        <w:left w:val="none" w:sz="0" w:space="0" w:color="auto"/>
        <w:bottom w:val="none" w:sz="0" w:space="0" w:color="auto"/>
        <w:right w:val="none" w:sz="0" w:space="0" w:color="auto"/>
      </w:divBdr>
    </w:div>
    <w:div w:id="21014845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zuokspytkowo.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mp-client/search/list/ocds-148610-c3e1f5c8-94d3-11ee-ba3b-4e891c384685"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zuokspytkowo.pl/" TargetMode="External"/><Relationship Id="rId4" Type="http://schemas.openxmlformats.org/officeDocument/2006/relationships/settings" Target="settings.xml"/><Relationship Id="rId9" Type="http://schemas.openxmlformats.org/officeDocument/2006/relationships/hyperlink" Target="https://ezamowienia.gov.pl/mp-client/search/list/ocds-148610-c3e1f5c8-94d3-11ee-ba3b-4e891c384685"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E226D-97B7-4088-8493-4EA9806BE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35</Pages>
  <Words>8645</Words>
  <Characters>51872</Characters>
  <Application>Microsoft Office Word</Application>
  <DocSecurity>0</DocSecurity>
  <Lines>432</Lines>
  <Paragraphs>120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60397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ZUOK</dc:creator>
  <cp:lastModifiedBy>biuro1@zuokspytkowo.pl</cp:lastModifiedBy>
  <cp:revision>4</cp:revision>
  <cp:lastPrinted>2023-12-07T08:23:00Z</cp:lastPrinted>
  <dcterms:created xsi:type="dcterms:W3CDTF">2023-12-07T07:33:00Z</dcterms:created>
  <dcterms:modified xsi:type="dcterms:W3CDTF">2023-12-07T08:23:00Z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