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C7044" w14:textId="77777777" w:rsidR="00A82A87" w:rsidRDefault="00A82A87" w:rsidP="004C292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4B8B0A" w14:textId="561D036E" w:rsidR="004C2927" w:rsidRPr="004C2927" w:rsidRDefault="004C2927" w:rsidP="004C292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 w:rsidR="00BC57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4B7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BC57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2421CA2A" w14:textId="77777777" w:rsidR="004C2927" w:rsidRPr="004C2927" w:rsidRDefault="004C2927" w:rsidP="004C292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F556455" w14:textId="37E9074A" w:rsidR="004C2927" w:rsidRPr="004C2927" w:rsidRDefault="00C2135B" w:rsidP="004C2927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="004C2927"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 </w:t>
      </w:r>
      <w:r w:rsidR="00BC57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</w:t>
      </w:r>
    </w:p>
    <w:p w14:paraId="49F6D7C3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0273D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AE0901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9C4DE6" w14:textId="77777777" w:rsidR="000860DD" w:rsidRPr="004C2927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1651EA3" w14:textId="77777777" w:rsidR="000860DD" w:rsidRPr="004C2927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5F5521E4" w14:textId="77777777" w:rsidR="000860DD" w:rsidRPr="004C2927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60020E07" w14:textId="77777777" w:rsidR="000860DD" w:rsidRPr="00275222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9E11974" w14:textId="77777777" w:rsidR="000860DD" w:rsidRPr="006F149E" w:rsidRDefault="000860DD" w:rsidP="000860DD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F149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5B9A5B18" w14:textId="77777777" w:rsidR="000860DD" w:rsidRPr="000860DD" w:rsidRDefault="000860DD" w:rsidP="000860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4BA58D65" w14:textId="77777777" w:rsidR="000860DD" w:rsidRPr="000860DD" w:rsidRDefault="000860DD" w:rsidP="004C2927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92E4830" w14:textId="77777777" w:rsidR="009A634C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F9433E0" w14:textId="77777777" w:rsidR="003A1123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3A1123" w14:paraId="5BD099C8" w14:textId="77777777" w:rsidTr="003A1123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96FB6F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3889E4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7E0EF559" w14:textId="77777777" w:rsidR="00F82A02" w:rsidRPr="00F82A02" w:rsidRDefault="00F82A02" w:rsidP="00F82A02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EE74B8C" w14:textId="77777777" w:rsidR="00F82A02" w:rsidRDefault="00F82A02" w:rsidP="00F82A0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A0936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01DCD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D9442BA" w14:textId="77777777" w:rsidR="00F82A02" w:rsidRDefault="00F82A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3A1123" w14:paraId="715A3119" w14:textId="77777777" w:rsidTr="003A1123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A8810B" w14:textId="77777777" w:rsidR="003A1123" w:rsidRDefault="003A112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6B78B6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029F62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2E19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123" w14:paraId="215850BA" w14:textId="77777777" w:rsidTr="003A1123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A78E1" w14:textId="77777777" w:rsidR="003A1123" w:rsidRDefault="003A112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9C1FB1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87583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DC83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41DBFD1" w14:textId="77777777" w:rsidR="003A1123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454A360" w14:textId="77777777" w:rsidR="00E8267B" w:rsidRDefault="00E8267B" w:rsidP="004C292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E0C4350" w14:textId="77777777" w:rsidR="00E91C7F" w:rsidRPr="00E91C7F" w:rsidRDefault="00E91C7F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 w:rsidR="00112548"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77F18B3" w14:textId="77777777" w:rsidR="00FB3577" w:rsidRDefault="00FB3577" w:rsidP="004C292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4D31" w14:textId="77777777" w:rsidR="004C2927" w:rsidRPr="00FE6A87" w:rsidRDefault="004C2927" w:rsidP="004C292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15132F" w14:textId="2EFFE498" w:rsidR="001043D3" w:rsidRDefault="007B4056" w:rsidP="001043D3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E6C70" w:rsidRPr="00BE6C70">
        <w:rPr>
          <w:rFonts w:ascii="Times New Roman" w:eastAsia="Times New Roman" w:hAnsi="Times New Roman" w:cs="Times New Roman"/>
          <w:lang w:eastAsia="pl-PL"/>
        </w:rPr>
        <w:t>02</w:t>
      </w:r>
      <w:r w:rsidR="00EC2E5F" w:rsidRPr="00BE6C70">
        <w:rPr>
          <w:rFonts w:ascii="Times New Roman" w:eastAsia="Times New Roman" w:hAnsi="Times New Roman" w:cs="Times New Roman"/>
          <w:lang w:eastAsia="pl-PL"/>
        </w:rPr>
        <w:t>.</w:t>
      </w:r>
      <w:r w:rsidR="00BE6C70" w:rsidRPr="00BE6C70">
        <w:rPr>
          <w:rFonts w:ascii="Times New Roman" w:eastAsia="Times New Roman" w:hAnsi="Times New Roman" w:cs="Times New Roman"/>
          <w:lang w:eastAsia="pl-PL"/>
        </w:rPr>
        <w:t>10</w:t>
      </w:r>
      <w:r w:rsidRPr="00BE6C70">
        <w:rPr>
          <w:rFonts w:ascii="Times New Roman" w:eastAsia="Times New Roman" w:hAnsi="Times New Roman" w:cs="Times New Roman"/>
          <w:lang w:eastAsia="pl-PL"/>
        </w:rPr>
        <w:t>.202</w:t>
      </w:r>
      <w:r w:rsidR="00BE6C70" w:rsidRPr="00BE6C70">
        <w:rPr>
          <w:rFonts w:ascii="Times New Roman" w:eastAsia="Times New Roman" w:hAnsi="Times New Roman" w:cs="Times New Roman"/>
          <w:lang w:eastAsia="pl-PL"/>
        </w:rPr>
        <w:t>3</w:t>
      </w:r>
      <w:r w:rsidRPr="00BE6C70">
        <w:rPr>
          <w:rFonts w:ascii="Times New Roman" w:eastAsia="Times New Roman" w:hAnsi="Times New Roman" w:cs="Times New Roman"/>
          <w:lang w:eastAsia="pl-PL"/>
        </w:rPr>
        <w:t xml:space="preserve"> r. zgłaszamy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="004C2927"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3E24676" w14:textId="2D6CE318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„Zimowe utrzymanie dróg gminnych </w:t>
      </w:r>
    </w:p>
    <w:p w14:paraId="0AB5E481" w14:textId="77777777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na terenie Gminy Milówka w sezonie</w:t>
      </w:r>
    </w:p>
    <w:p w14:paraId="66375403" w14:textId="4162F21F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 zimowym 2023/2024”</w:t>
      </w:r>
    </w:p>
    <w:p w14:paraId="07E331FD" w14:textId="030B5E8F" w:rsidR="000E6547" w:rsidRPr="00824D3F" w:rsidRDefault="000E6547" w:rsidP="00DE0B2F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D3F">
        <w:rPr>
          <w:rFonts w:ascii="Times New Roman" w:hAnsi="Times New Roman" w:cs="Times New Roman"/>
          <w:b/>
          <w:sz w:val="24"/>
          <w:szCs w:val="24"/>
        </w:rPr>
        <w:t>Milówka</w:t>
      </w:r>
    </w:p>
    <w:p w14:paraId="32016152" w14:textId="21EE4BF1" w:rsidR="000E6547" w:rsidRPr="00095435" w:rsidRDefault="000E6547" w:rsidP="000E6547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- </w:t>
      </w:r>
      <w:r w:rsidR="00824D3F" w:rsidRPr="00824D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dróg/</w:t>
      </w:r>
      <w:r w:rsidR="005270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Górna</w:t>
      </w:r>
      <w:r w:rsidR="00824D3F" w:rsidRPr="00824D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Milówka, </w:t>
      </w:r>
      <w:r w:rsidR="00A251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Kolonia Zabawa</w:t>
      </w:r>
    </w:p>
    <w:p w14:paraId="79FF5948" w14:textId="77777777" w:rsidR="000E6547" w:rsidRPr="00EF2685" w:rsidRDefault="000E6547" w:rsidP="000E6547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54111ED5" w14:textId="77777777" w:rsidR="000E6547" w:rsidRPr="00FA5354" w:rsidRDefault="000E6547" w:rsidP="000E6547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0E6547" w:rsidRPr="00FA5354" w14:paraId="527D252A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FD8BF0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2432E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C086FA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3107093A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F9B8D4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08349727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9769A4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FBC9471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97810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F3EACE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0E6547" w:rsidRPr="00FA5354" w14:paraId="6A00ECFD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C18" w14:textId="77777777" w:rsidR="000E6547" w:rsidRPr="00FA5354" w:rsidRDefault="000E6547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0469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2C2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C24F" w14:textId="2CB6746F" w:rsidR="000E6547" w:rsidRPr="00FA5354" w:rsidRDefault="0005579A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BF5B3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35A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EB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1661847E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08811" w14:textId="77777777" w:rsidR="000E6547" w:rsidRPr="00FA5354" w:rsidRDefault="000E6547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0CC12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39CA3C5F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480DC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03C68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2EBCBFBC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AD325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lastRenderedPageBreak/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E29E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1A145E33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1A6E8845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1D6E8C52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09E3AE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17AC12" w14:textId="77777777" w:rsidR="006610B3" w:rsidRDefault="006610B3" w:rsidP="000D0E5B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1E807AA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7AE3FE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895BF0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991021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0CAB43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130B20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9E7FA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94DA67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2B05CF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AFDFE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EFEE0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39263C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50226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BC02F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9C751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F47278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6F7459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BB4C2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B7B13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2E972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D7168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B5F62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7564DE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DD6E59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E8AFC8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3F6288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CB9863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A0658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57E0B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ABE62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DA3B4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81E3DC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430E3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3BF62E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EBBF9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B6C36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CF2EE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F37F5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96489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31F99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3D25D9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38B70FF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7A965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E762AC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C1481D" w14:textId="77777777" w:rsidR="000D6A9B" w:rsidRDefault="000D6A9B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F83C07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23BAE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C6DC88" w14:textId="426A881E" w:rsidR="004B3379" w:rsidRPr="004C2927" w:rsidRDefault="004B3379" w:rsidP="004B3379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9F1A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9F1A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07071D5C" w14:textId="77777777" w:rsidR="004B3379" w:rsidRPr="004C2927" w:rsidRDefault="004B3379" w:rsidP="004B3379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5DE4A37F" w14:textId="77777777" w:rsidR="00DB6F7C" w:rsidRPr="004C2927" w:rsidRDefault="00DB6F7C" w:rsidP="00DB6F7C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491E46C5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8DDD11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6A56D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E50EAD" w14:textId="77777777" w:rsidR="004B3379" w:rsidRPr="004C2927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C70F902" w14:textId="77777777" w:rsidR="004B3379" w:rsidRPr="004C2927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250DACCD" w14:textId="77777777" w:rsidR="004B3379" w:rsidRPr="004C2927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18AAFD9B" w14:textId="77777777" w:rsidR="004B3379" w:rsidRPr="00275222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72CFE192" w14:textId="77777777" w:rsidR="004B3379" w:rsidRPr="004B3379" w:rsidRDefault="004B3379" w:rsidP="004B3379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2C0D9C12" w14:textId="77777777" w:rsidR="004B3379" w:rsidRPr="000860DD" w:rsidRDefault="004B3379" w:rsidP="004B3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1530C9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21292619" w14:textId="77777777" w:rsidR="004B3379" w:rsidRPr="000860DD" w:rsidRDefault="004B3379" w:rsidP="004B3379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2A75277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281380B7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4B3379" w14:paraId="0AB987FF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DAC06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FD16DB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7629DA2" w14:textId="77777777" w:rsidR="004B3379" w:rsidRPr="00F82A02" w:rsidRDefault="004B3379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2D463408" w14:textId="77777777" w:rsidR="004B3379" w:rsidRDefault="004B3379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6EB1F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70AC2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7924901C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4B3379" w14:paraId="474F709A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A30500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38FCB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01A77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1826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3379" w14:paraId="2CE147DD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F9518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2788B1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3D95F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0115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98EBCD4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3EEFF29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2BFA230" w14:textId="77777777" w:rsidR="004B3379" w:rsidRPr="00E91C7F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5CBDBA31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CD0D3" w14:textId="77777777" w:rsidR="004B3379" w:rsidRPr="00FE6A87" w:rsidRDefault="004B3379" w:rsidP="004B3379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4257E" w14:textId="6F742067" w:rsidR="004B3379" w:rsidRDefault="004B3379" w:rsidP="004B3379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535AB1">
        <w:rPr>
          <w:rFonts w:ascii="Times New Roman" w:eastAsia="Times New Roman" w:hAnsi="Times New Roman" w:cs="Times New Roman"/>
          <w:lang w:eastAsia="pl-PL"/>
        </w:rPr>
        <w:t xml:space="preserve">Nawiązując do ogłoszenia z dnia </w:t>
      </w:r>
      <w:r w:rsidR="00535AB1" w:rsidRPr="00535AB1">
        <w:rPr>
          <w:rFonts w:ascii="Times New Roman" w:eastAsia="Times New Roman" w:hAnsi="Times New Roman" w:cs="Times New Roman"/>
          <w:lang w:eastAsia="pl-PL"/>
        </w:rPr>
        <w:t>02</w:t>
      </w:r>
      <w:r w:rsidR="001530C9" w:rsidRPr="00535AB1">
        <w:rPr>
          <w:rFonts w:ascii="Times New Roman" w:eastAsia="Times New Roman" w:hAnsi="Times New Roman" w:cs="Times New Roman"/>
          <w:lang w:eastAsia="pl-PL"/>
        </w:rPr>
        <w:t>.</w:t>
      </w:r>
      <w:r w:rsidR="00535AB1" w:rsidRPr="00535AB1">
        <w:rPr>
          <w:rFonts w:ascii="Times New Roman" w:eastAsia="Times New Roman" w:hAnsi="Times New Roman" w:cs="Times New Roman"/>
          <w:lang w:eastAsia="pl-PL"/>
        </w:rPr>
        <w:t>10</w:t>
      </w:r>
      <w:r w:rsidRPr="00535AB1">
        <w:rPr>
          <w:rFonts w:ascii="Times New Roman" w:eastAsia="Times New Roman" w:hAnsi="Times New Roman" w:cs="Times New Roman"/>
          <w:lang w:eastAsia="pl-PL"/>
        </w:rPr>
        <w:t>.202</w:t>
      </w:r>
      <w:r w:rsidR="00535AB1" w:rsidRPr="00535AB1">
        <w:rPr>
          <w:rFonts w:ascii="Times New Roman" w:eastAsia="Times New Roman" w:hAnsi="Times New Roman" w:cs="Times New Roman"/>
          <w:lang w:eastAsia="pl-PL"/>
        </w:rPr>
        <w:t>3</w:t>
      </w:r>
      <w:r w:rsidRPr="00535AB1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4FD22715" w14:textId="77777777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„Zimowe utrzymanie dróg gminnych </w:t>
      </w:r>
    </w:p>
    <w:p w14:paraId="4C323B1A" w14:textId="77777777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na terenie Gminy Milówka w sezonie</w:t>
      </w:r>
    </w:p>
    <w:p w14:paraId="3E12328E" w14:textId="77777777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 zimowym 2023/2024”</w:t>
      </w:r>
    </w:p>
    <w:p w14:paraId="498823C6" w14:textId="77777777" w:rsidR="004B3379" w:rsidRPr="00824D3F" w:rsidRDefault="004B3379" w:rsidP="004B337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D3F">
        <w:rPr>
          <w:rFonts w:ascii="Times New Roman" w:hAnsi="Times New Roman" w:cs="Times New Roman"/>
          <w:b/>
          <w:sz w:val="24"/>
          <w:szCs w:val="24"/>
        </w:rPr>
        <w:t>Milówka</w:t>
      </w:r>
    </w:p>
    <w:p w14:paraId="06D12D30" w14:textId="4FCDE813" w:rsidR="004B3379" w:rsidRPr="00095435" w:rsidRDefault="00CA1340" w:rsidP="004B3379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2 -</w:t>
      </w:r>
      <w:r w:rsidR="004B3379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CA13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 grupa dróg / </w:t>
      </w:r>
      <w:r w:rsidR="00122C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Dolna</w:t>
      </w:r>
      <w:r w:rsidRPr="00CA13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Milówka, Kolonia </w:t>
      </w:r>
      <w:r w:rsidR="00122C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Prusów</w:t>
      </w:r>
    </w:p>
    <w:p w14:paraId="21BF3E24" w14:textId="77777777" w:rsidR="004B3379" w:rsidRPr="00EF2685" w:rsidRDefault="004B3379" w:rsidP="004B3379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40BFAB4B" w14:textId="77777777" w:rsidR="004B3379" w:rsidRPr="00FA5354" w:rsidRDefault="004B3379" w:rsidP="004B3379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4B3379" w:rsidRPr="00FA5354" w14:paraId="34A71907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41B2946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0B31C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8186D8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651EE781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A4344D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F77522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97767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0A873F8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75C889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69B08A2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4B3379" w:rsidRPr="00FA5354" w14:paraId="4F4091F4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E3DC" w14:textId="77777777" w:rsidR="004B3379" w:rsidRPr="00FA5354" w:rsidRDefault="004B3379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18E1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652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54DA" w14:textId="389BABD5" w:rsidR="004B3379" w:rsidRPr="00FA5354" w:rsidRDefault="00E857C4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4D2408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</w:t>
            </w:r>
            <w:r w:rsidR="004B337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CDD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61D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10547B3B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C190D" w14:textId="77777777" w:rsidR="004B3379" w:rsidRPr="00FA5354" w:rsidRDefault="004B3379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F8A3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6AB5D31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83D22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E0BC2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220BEAB1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0DDDE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C81C9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3E3746B7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69A0C015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56F5CB28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7F9C18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02253A" w14:textId="77777777" w:rsidR="004B3379" w:rsidRPr="00654D26" w:rsidRDefault="004B3379" w:rsidP="004B3379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5AE6A2D" w14:textId="77777777" w:rsidR="004B3379" w:rsidRDefault="004B3379" w:rsidP="004B3379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7C1655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BB251C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BE04F4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98DB0D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B237B8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0DEA6B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F6E5C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381AF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E9D829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B9F6CF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B4C0F5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F3C0D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23850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F471C2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ACCA7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83719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41784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B19947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16A3BF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02D53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E608E2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459B5A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5A702D4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6EE6DE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FADDB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6FFB9A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50CBD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D93971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0EEB2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5A7BFA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52DB7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BA668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FC4460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D7EFF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1DAF71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E084A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4DC53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93EB4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B5FF40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0E08C6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737B8F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D08983" w14:textId="77777777" w:rsidR="00F25DB6" w:rsidRDefault="00F25DB6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9B9934" w14:textId="77777777" w:rsidR="00F25DB6" w:rsidRDefault="00F25DB6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57D871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17496F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468EDC2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75FB6E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13B572B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8BECE7" w14:textId="423ED219" w:rsidR="007A532D" w:rsidRPr="004C2927" w:rsidRDefault="007A532D" w:rsidP="007A532D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124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124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2F0C436B" w14:textId="77777777" w:rsidR="007A532D" w:rsidRPr="004C2927" w:rsidRDefault="007A532D" w:rsidP="007A532D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7159A58D" w14:textId="77777777" w:rsidR="008D1AD5" w:rsidRPr="004C2927" w:rsidRDefault="008D1AD5" w:rsidP="008D1AD5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37D9DD58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0D48C5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D7233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2F70D" w14:textId="77777777" w:rsidR="007A532D" w:rsidRPr="004C2927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25CC9679" w14:textId="77777777" w:rsidR="007A532D" w:rsidRPr="004C2927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34B57766" w14:textId="77777777" w:rsidR="007A532D" w:rsidRPr="004C2927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30B25CEC" w14:textId="77777777" w:rsidR="007A532D" w:rsidRPr="00275222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5A38D8B" w14:textId="77777777" w:rsidR="007A532D" w:rsidRPr="004B3379" w:rsidRDefault="007A532D" w:rsidP="007A532D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2E79F619" w14:textId="77777777" w:rsidR="007A532D" w:rsidRPr="000860DD" w:rsidRDefault="007A532D" w:rsidP="007A53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7E2E671" w14:textId="77777777" w:rsidR="007A532D" w:rsidRPr="000860DD" w:rsidRDefault="007A532D" w:rsidP="007A532D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76AF29DB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38E5A83A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7A532D" w14:paraId="72722F18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7381AD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42A410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1E9CC7F7" w14:textId="77777777" w:rsidR="007A532D" w:rsidRPr="00F82A02" w:rsidRDefault="007A532D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7FB01383" w14:textId="77777777" w:rsidR="007A532D" w:rsidRDefault="007A532D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E97F0E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BF64E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DE4ED59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7A532D" w14:paraId="4263AFB4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59BAA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18A9F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FC2A3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CEFE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532D" w14:paraId="1604DF58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86689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623697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D507C2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9391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8F940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7EF4A1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E7B78F0" w14:textId="77777777" w:rsidR="007A532D" w:rsidRPr="00E91C7F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71DB6EB8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37964" w14:textId="77777777" w:rsidR="007A532D" w:rsidRPr="00FE6A87" w:rsidRDefault="007A532D" w:rsidP="007A532D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C49E35" w14:textId="7FD1997A" w:rsidR="007A532D" w:rsidRDefault="007A532D" w:rsidP="007A532D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C069C" w:rsidRPr="00163720">
        <w:rPr>
          <w:rFonts w:ascii="Times New Roman" w:eastAsia="Times New Roman" w:hAnsi="Times New Roman" w:cs="Times New Roman"/>
          <w:lang w:eastAsia="pl-PL"/>
        </w:rPr>
        <w:t>02</w:t>
      </w:r>
      <w:r w:rsidR="00050677" w:rsidRPr="00163720">
        <w:rPr>
          <w:rFonts w:ascii="Times New Roman" w:eastAsia="Times New Roman" w:hAnsi="Times New Roman" w:cs="Times New Roman"/>
          <w:lang w:eastAsia="pl-PL"/>
        </w:rPr>
        <w:t>.</w:t>
      </w:r>
      <w:r w:rsidR="00CC069C" w:rsidRPr="00163720">
        <w:rPr>
          <w:rFonts w:ascii="Times New Roman" w:eastAsia="Times New Roman" w:hAnsi="Times New Roman" w:cs="Times New Roman"/>
          <w:lang w:eastAsia="pl-PL"/>
        </w:rPr>
        <w:t>10</w:t>
      </w:r>
      <w:r w:rsidRPr="00163720">
        <w:rPr>
          <w:rFonts w:ascii="Times New Roman" w:eastAsia="Times New Roman" w:hAnsi="Times New Roman" w:cs="Times New Roman"/>
          <w:lang w:eastAsia="pl-PL"/>
        </w:rPr>
        <w:t>.202</w:t>
      </w:r>
      <w:r w:rsidR="00CC069C" w:rsidRPr="00163720">
        <w:rPr>
          <w:rFonts w:ascii="Times New Roman" w:eastAsia="Times New Roman" w:hAnsi="Times New Roman" w:cs="Times New Roman"/>
          <w:lang w:eastAsia="pl-PL"/>
        </w:rPr>
        <w:t>3</w:t>
      </w:r>
      <w:r w:rsidRPr="0016372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5447487" w14:textId="77777777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lang w:eastAsia="pl-PL"/>
        </w:rPr>
        <w:t>„</w:t>
      </w: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Zimowe utrzymanie dróg gminnych </w:t>
      </w:r>
    </w:p>
    <w:p w14:paraId="0E374001" w14:textId="77777777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549AB46" w14:textId="77777777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</w:t>
      </w:r>
    </w:p>
    <w:p w14:paraId="7DD06A7D" w14:textId="77777777" w:rsidR="008D1AD5" w:rsidRDefault="008D1AD5" w:rsidP="008D1AD5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308857" w14:textId="263C9943" w:rsidR="00FA6D5F" w:rsidRDefault="00FA6D5F" w:rsidP="008D1AD5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68EB3018" w14:textId="77777777" w:rsidR="007A532D" w:rsidRPr="00095435" w:rsidRDefault="00FA6D5F" w:rsidP="007A532D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3</w:t>
      </w:r>
      <w:r w:rsidR="007A53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7A532D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FA6D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 (Kamesznica Złatna)</w:t>
      </w:r>
    </w:p>
    <w:p w14:paraId="21A0F54B" w14:textId="77777777" w:rsidR="007A532D" w:rsidRPr="00EF2685" w:rsidRDefault="007A532D" w:rsidP="007A532D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36EEF94A" w14:textId="77777777" w:rsidR="007A532D" w:rsidRPr="00FA5354" w:rsidRDefault="007A532D" w:rsidP="007A532D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7A532D" w:rsidRPr="00FA5354" w14:paraId="28E54323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8DE6AD2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B4B315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4720B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5BE0E0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2BFED4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3DDBC2EA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D151D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33C8B5B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BAE006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0312855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7A532D" w:rsidRPr="00FA5354" w14:paraId="3B59D37C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BBC" w14:textId="77777777" w:rsidR="007A532D" w:rsidRPr="00FA5354" w:rsidRDefault="007A532D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6A13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41A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9887" w14:textId="202A0027" w:rsidR="007A532D" w:rsidRPr="00FA5354" w:rsidRDefault="00FA6D5F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DF3C88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</w:t>
            </w:r>
            <w:r w:rsidR="007A5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11F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0014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6E7111EB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1C2F" w14:textId="77777777" w:rsidR="007A532D" w:rsidRPr="00FA5354" w:rsidRDefault="007A532D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CEC45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0C4A722A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95FC8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C356E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2B30E63E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7E63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529B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DFD9B96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554692C5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0F798223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8221C7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6240BD8" w14:textId="77777777" w:rsidR="007A532D" w:rsidRDefault="007A532D" w:rsidP="007A532D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8C5B9A1" w14:textId="77777777" w:rsidR="007A532D" w:rsidRDefault="007A532D" w:rsidP="007A532D">
      <w:pPr>
        <w:tabs>
          <w:tab w:val="left" w:pos="426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44F32FC4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EAE7C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02DF5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EBC04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42F00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37212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6F4F2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5DE99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59018A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B00568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764BDB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CE02C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C8C60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68D94D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60226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96CCE23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02382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E53663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190DE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03F55D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0F033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C8E3F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E4174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6EE37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E2AB3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4C8E08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4AC29E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BEF7C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A35DC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64350A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26AA7D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437E2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9856D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10810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2AA50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004AB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F7BFCB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87F7D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DA3E9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07C5AA7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AE9A72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68093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35675A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CADDA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A565F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44C370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A874F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F5E9FF" w14:textId="77777777" w:rsidR="00F74267" w:rsidRDefault="00F74267" w:rsidP="0052370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1E9EB4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BB024F" w14:textId="4F0F31F9" w:rsidR="00F74267" w:rsidRPr="004C2927" w:rsidRDefault="00F74267" w:rsidP="00F7426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4565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4565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36545CE7" w14:textId="77777777" w:rsidR="00F74267" w:rsidRPr="004C2927" w:rsidRDefault="00F74267" w:rsidP="00F7426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0C1BED6D" w14:textId="77777777" w:rsidR="00D6376E" w:rsidRPr="004C2927" w:rsidRDefault="00D6376E" w:rsidP="00D6376E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9AACD21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8C1B64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03B234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D85DCB" w14:textId="77777777" w:rsidR="00F74267" w:rsidRPr="004C292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192F39C" w14:textId="77777777" w:rsidR="00F74267" w:rsidRPr="004C2927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5D9890B8" w14:textId="77777777" w:rsidR="00F74267" w:rsidRPr="004C2927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40F4D602" w14:textId="77777777" w:rsidR="00F74267" w:rsidRPr="00275222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0BC2EB8A" w14:textId="77777777" w:rsidR="00F74267" w:rsidRPr="004B3379" w:rsidRDefault="00F74267" w:rsidP="00F74267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4FD2B452" w14:textId="77777777" w:rsidR="00F74267" w:rsidRPr="000860DD" w:rsidRDefault="00F74267" w:rsidP="00F742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615C878D" w14:textId="77777777" w:rsidR="00F74267" w:rsidRPr="000860DD" w:rsidRDefault="00F74267" w:rsidP="00F74267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5C91D4A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7F757D64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F74267" w14:paraId="12CE2606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58598A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FF8D9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3BAA5E05" w14:textId="77777777" w:rsidR="00F74267" w:rsidRPr="00F82A02" w:rsidRDefault="00F74267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1E5C0B5" w14:textId="77777777" w:rsidR="00F74267" w:rsidRDefault="00F74267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1E9FE5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8DA40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33099CB9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F74267" w14:paraId="2D55D85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56C3B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5C1D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C9331D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9E4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4267" w14:paraId="37356AB5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A3CD4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DC7114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EABA7F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76C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74B7C1F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5E566FC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CACB475" w14:textId="77777777" w:rsidR="00F74267" w:rsidRPr="00E91C7F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589396FD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144160" w14:textId="77777777" w:rsidR="00F74267" w:rsidRPr="00FE6A87" w:rsidRDefault="00F74267" w:rsidP="00F7426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1CD511" w14:textId="5FCD3962" w:rsidR="00F74267" w:rsidRDefault="00F74267" w:rsidP="00F74267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177FD" w:rsidRPr="00C177FD">
        <w:rPr>
          <w:rFonts w:ascii="Times New Roman" w:eastAsia="Times New Roman" w:hAnsi="Times New Roman" w:cs="Times New Roman"/>
          <w:lang w:eastAsia="pl-PL"/>
        </w:rPr>
        <w:t>02</w:t>
      </w:r>
      <w:r w:rsidR="00642642" w:rsidRPr="00C177FD">
        <w:rPr>
          <w:rFonts w:ascii="Times New Roman" w:eastAsia="Times New Roman" w:hAnsi="Times New Roman" w:cs="Times New Roman"/>
          <w:lang w:eastAsia="pl-PL"/>
        </w:rPr>
        <w:t>.</w:t>
      </w:r>
      <w:r w:rsidR="00C177FD" w:rsidRPr="00C177FD">
        <w:rPr>
          <w:rFonts w:ascii="Times New Roman" w:eastAsia="Times New Roman" w:hAnsi="Times New Roman" w:cs="Times New Roman"/>
          <w:lang w:eastAsia="pl-PL"/>
        </w:rPr>
        <w:t>10</w:t>
      </w:r>
      <w:r w:rsidRPr="00C177FD">
        <w:rPr>
          <w:rFonts w:ascii="Times New Roman" w:eastAsia="Times New Roman" w:hAnsi="Times New Roman" w:cs="Times New Roman"/>
          <w:lang w:eastAsia="pl-PL"/>
        </w:rPr>
        <w:t>.202</w:t>
      </w:r>
      <w:r w:rsidR="00C177FD" w:rsidRPr="00C177FD">
        <w:rPr>
          <w:rFonts w:ascii="Times New Roman" w:eastAsia="Times New Roman" w:hAnsi="Times New Roman" w:cs="Times New Roman"/>
          <w:lang w:eastAsia="pl-PL"/>
        </w:rPr>
        <w:t>3</w:t>
      </w:r>
      <w:r w:rsidRPr="00C177FD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97E3CFB" w14:textId="77777777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3AF633E3" w14:textId="77777777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4D13F1C2" w14:textId="77777777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</w:t>
      </w:r>
    </w:p>
    <w:p w14:paraId="3FF39E75" w14:textId="77777777" w:rsid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E96518" w14:textId="112E8010" w:rsidR="00F74267" w:rsidRDefault="00F74267" w:rsidP="00176FBF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1BD81D1E" w14:textId="77777777" w:rsidR="00F74267" w:rsidRPr="00095435" w:rsidRDefault="00F74267" w:rsidP="00F74267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4 -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F742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grupa dróg (Kamesznica Centrum)</w:t>
      </w:r>
    </w:p>
    <w:p w14:paraId="4CE1C1BE" w14:textId="77777777" w:rsidR="00F74267" w:rsidRPr="00EF2685" w:rsidRDefault="00F74267" w:rsidP="00F74267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0BD2788F" w14:textId="77777777" w:rsidR="00F74267" w:rsidRPr="00FA5354" w:rsidRDefault="00F74267" w:rsidP="00F74267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F74267" w:rsidRPr="00FA5354" w14:paraId="16446E19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467B3F5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6F85B6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696A71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152523E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E021C0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D7B96B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52E89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CB2B6F7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21D2BD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F9E4832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F74267" w:rsidRPr="00FA5354" w14:paraId="6A38DC24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6F1" w14:textId="77777777" w:rsidR="00F74267" w:rsidRPr="00FA5354" w:rsidRDefault="00F74267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EECA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329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2566" w14:textId="76665C5E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FA4298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B29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5D51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2145B623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24A9D" w14:textId="77777777" w:rsidR="00F74267" w:rsidRPr="00FA5354" w:rsidRDefault="00F74267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53457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4174D1F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92FF7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1C2A5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0658A5DF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8AA88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3008C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11E01988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5D402EC0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024E6C5F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A02C37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5C682A1" w14:textId="77777777" w:rsidR="00F74267" w:rsidRDefault="00F74267" w:rsidP="00F74267">
      <w:pPr>
        <w:suppressAutoHyphens/>
        <w:snapToGrid w:val="0"/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14:paraId="5D70FE89" w14:textId="77777777" w:rsidR="00F74267" w:rsidRDefault="00F74267" w:rsidP="00F74267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5650B583" w14:textId="77777777" w:rsidR="00F74267" w:rsidRDefault="00F74267" w:rsidP="00F74267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03D49EE0" w14:textId="77777777" w:rsidR="00F74267" w:rsidRDefault="00F74267" w:rsidP="00F74267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E4C96C" w14:textId="77777777" w:rsidR="00F74267" w:rsidRDefault="00F74267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777D7C1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E4ECCB7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FE0923B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7590C45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C73BB9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9276F3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9FBFE9A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DA7302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2E6103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2591CEC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58B7D15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86B773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1B132C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CD530B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BC2E86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617B2F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356674C8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FCFF040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71D0DC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DAA074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2A4EC5B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E9322D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37DA7BF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6A8F4F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CE38F3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10560B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53A2427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386A445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F0FB421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F1024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5CD99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146BA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726119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03D2D9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BCB5B6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93C9A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ABF0E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456A3E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09997A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51A5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4EAF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B7408A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33D82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F8514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529CA3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4FC126" w14:textId="4245AE80" w:rsidR="00623212" w:rsidRPr="004C2927" w:rsidRDefault="00623212" w:rsidP="00623212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085F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085F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61B1C7E3" w14:textId="77777777" w:rsidR="00623212" w:rsidRPr="004C2927" w:rsidRDefault="00623212" w:rsidP="0062321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7967D15" w14:textId="77777777" w:rsidR="00112238" w:rsidRDefault="00112238" w:rsidP="00112238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E092B5" w14:textId="5568FBF3" w:rsidR="00112238" w:rsidRPr="004C2927" w:rsidRDefault="00112238" w:rsidP="00112238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60A143D4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B41387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5DF105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41187" w14:textId="77777777" w:rsidR="00623212" w:rsidRPr="004C2927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2C51312D" w14:textId="77777777" w:rsidR="00623212" w:rsidRPr="004C2927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41D8499D" w14:textId="77777777" w:rsidR="00623212" w:rsidRPr="004C2927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218CE3B4" w14:textId="77777777" w:rsidR="00623212" w:rsidRPr="00275222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350837CC" w14:textId="77777777" w:rsidR="00623212" w:rsidRPr="004B3379" w:rsidRDefault="00623212" w:rsidP="00623212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17516AEC" w14:textId="77777777" w:rsidR="00623212" w:rsidRPr="000860DD" w:rsidRDefault="00623212" w:rsidP="006232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297FA319" w14:textId="77777777" w:rsidR="00623212" w:rsidRPr="000860DD" w:rsidRDefault="00623212" w:rsidP="00623212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0A0B4E0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5047B118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623212" w14:paraId="7348A349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61B6A4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89202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31F64E2A" w14:textId="77777777" w:rsidR="00623212" w:rsidRPr="00F82A02" w:rsidRDefault="00623212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51216943" w14:textId="77777777" w:rsidR="00623212" w:rsidRDefault="00623212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D01E89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03687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24A89AD5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623212" w14:paraId="04092EB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AD136B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CEB8ED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9939C3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A343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3212" w14:paraId="1DD2F11B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52C3A0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7CF74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E7891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544E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0785833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3DC69A0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9CD1BCF" w14:textId="77777777" w:rsidR="00623212" w:rsidRPr="00E91C7F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6CB09143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C1B8F7" w14:textId="77777777" w:rsidR="00623212" w:rsidRPr="00FE6A87" w:rsidRDefault="00623212" w:rsidP="0062321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1BEDC" w14:textId="0A71A154" w:rsidR="00623212" w:rsidRDefault="00623212" w:rsidP="00623212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95E3D" w:rsidRPr="00091C70">
        <w:rPr>
          <w:rFonts w:ascii="Times New Roman" w:eastAsia="Times New Roman" w:hAnsi="Times New Roman" w:cs="Times New Roman"/>
          <w:lang w:eastAsia="pl-PL"/>
        </w:rPr>
        <w:t>02</w:t>
      </w:r>
      <w:r w:rsidR="002E74D9" w:rsidRPr="00091C70">
        <w:rPr>
          <w:rFonts w:ascii="Times New Roman" w:eastAsia="Times New Roman" w:hAnsi="Times New Roman" w:cs="Times New Roman"/>
          <w:lang w:eastAsia="pl-PL"/>
        </w:rPr>
        <w:t>.</w:t>
      </w:r>
      <w:r w:rsidR="00A95E3D" w:rsidRPr="00091C70">
        <w:rPr>
          <w:rFonts w:ascii="Times New Roman" w:eastAsia="Times New Roman" w:hAnsi="Times New Roman" w:cs="Times New Roman"/>
          <w:lang w:eastAsia="pl-PL"/>
        </w:rPr>
        <w:t>10</w:t>
      </w:r>
      <w:r w:rsidRPr="00091C70">
        <w:rPr>
          <w:rFonts w:ascii="Times New Roman" w:eastAsia="Times New Roman" w:hAnsi="Times New Roman" w:cs="Times New Roman"/>
          <w:lang w:eastAsia="pl-PL"/>
        </w:rPr>
        <w:t>.202</w:t>
      </w:r>
      <w:r w:rsidR="00A95E3D" w:rsidRPr="00091C70">
        <w:rPr>
          <w:rFonts w:ascii="Times New Roman" w:eastAsia="Times New Roman" w:hAnsi="Times New Roman" w:cs="Times New Roman"/>
          <w:lang w:eastAsia="pl-PL"/>
        </w:rPr>
        <w:t>3</w:t>
      </w:r>
      <w:r w:rsidRPr="00091C7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694CF50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75E22120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3722040C" w14:textId="77777777" w:rsid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</w:t>
      </w:r>
    </w:p>
    <w:p w14:paraId="2E305182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D27A85" w14:textId="353B185A" w:rsidR="00623212" w:rsidRDefault="00623212" w:rsidP="00287541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50B31775" w14:textId="77777777" w:rsidR="00623212" w:rsidRPr="00095435" w:rsidRDefault="00993B0B" w:rsidP="0062321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5</w:t>
      </w:r>
      <w:r w:rsidR="006232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623212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DC0196" w:rsidRPr="00DC01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grupa dróg (Kamesznica Górna)</w:t>
      </w:r>
    </w:p>
    <w:p w14:paraId="0197C6DD" w14:textId="77777777" w:rsidR="00623212" w:rsidRPr="00EF2685" w:rsidRDefault="00623212" w:rsidP="00623212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36B4BA38" w14:textId="77777777" w:rsidR="00623212" w:rsidRPr="00FA5354" w:rsidRDefault="00623212" w:rsidP="00623212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623212" w:rsidRPr="00FA5354" w14:paraId="23C106CC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58B715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748389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E6EF9E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28359DD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1B487B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5B85E51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0715C7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3DB50A8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B1FCF2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5A41A76E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623212" w:rsidRPr="00FA5354" w14:paraId="086A8B26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7FCC" w14:textId="77777777" w:rsidR="00623212" w:rsidRPr="00FA5354" w:rsidRDefault="00623212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9E15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77D4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BE95" w14:textId="77777777" w:rsidR="00623212" w:rsidRPr="00FA5354" w:rsidRDefault="00DC0196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274D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B89F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029F56B1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8ED0B" w14:textId="77777777" w:rsidR="00623212" w:rsidRPr="00FA5354" w:rsidRDefault="00623212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C0B3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431526EC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D789A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87D8C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11B50A75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F504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66A8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695EF2A8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7A901429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04624FC6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9B218A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E5D4E3B" w14:textId="77777777" w:rsidR="00623212" w:rsidRDefault="00623212" w:rsidP="00623212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771AD871" w14:textId="77777777" w:rsidR="00623212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8F06A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740667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34DD3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FCF49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0CCB8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7D587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45C1D0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5C55B1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F8D91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EE271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3E826E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E7668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31B23E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C3AB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CF10C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DDAF1A" w14:textId="7984F8FF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0CE3A5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9E6E4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07EA18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9585F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4EB2E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4FE3A1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87659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68285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596E9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B367F5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8794D20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6C8947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13B119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EAF5E8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A29C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D888FC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A15CE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7909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8D7F6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43DC18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F2B135" w14:textId="77777777" w:rsidR="00112238" w:rsidRPr="004C2927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EE6B13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8E93D6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CA7413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DD3D5FF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C549FE" w14:textId="77777777" w:rsidR="00623212" w:rsidRPr="004C2927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5B44B26" w14:textId="77777777" w:rsidR="00F74267" w:rsidRDefault="00F7426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B3BB48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24A81F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52ADD7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E3DF41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F8ABC3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3E227F1" w14:textId="77777777" w:rsidR="005226C2" w:rsidRDefault="005226C2" w:rsidP="00DE600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2302B1" w14:textId="40A7344F" w:rsidR="005226C2" w:rsidRPr="004C2927" w:rsidRDefault="005226C2" w:rsidP="005226C2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 w:rsidR="008F43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8F43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682B3EB4" w14:textId="77777777" w:rsidR="005226C2" w:rsidRPr="004C2927" w:rsidRDefault="005226C2" w:rsidP="005226C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46F5081" w14:textId="77777777" w:rsidR="002821B7" w:rsidRPr="004C2927" w:rsidRDefault="002821B7" w:rsidP="002821B7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5D0E81C8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5C142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3AE28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D22AD" w14:textId="77777777" w:rsidR="005226C2" w:rsidRPr="004C2927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1882123" w14:textId="77777777" w:rsidR="005226C2" w:rsidRPr="004C2927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1E6C10D6" w14:textId="77777777" w:rsidR="005226C2" w:rsidRPr="004C2927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32CEA268" w14:textId="77777777" w:rsidR="005226C2" w:rsidRPr="00275222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3C394041" w14:textId="77777777" w:rsidR="005226C2" w:rsidRPr="004B3379" w:rsidRDefault="005226C2" w:rsidP="005226C2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7B62DA99" w14:textId="77777777" w:rsidR="005226C2" w:rsidRPr="000860DD" w:rsidRDefault="005226C2" w:rsidP="005226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A690962" w14:textId="77777777" w:rsidR="005226C2" w:rsidRPr="000860DD" w:rsidRDefault="005226C2" w:rsidP="005226C2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A99BA5C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068F3963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5226C2" w14:paraId="46ED01CF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9935E6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B59577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1833D910" w14:textId="77777777" w:rsidR="005226C2" w:rsidRPr="00F82A02" w:rsidRDefault="005226C2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81B04C5" w14:textId="77777777" w:rsidR="005226C2" w:rsidRDefault="005226C2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92B7C1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05E2D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549AFE1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5226C2" w14:paraId="65023D6E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6B4F73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D39BCF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0D3469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5C50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226C2" w14:paraId="046E74B2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FB9308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46D3A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F2350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745B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C7F7588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0CCA3F8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5BB3876" w14:textId="77777777" w:rsidR="005226C2" w:rsidRPr="00E91C7F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1A71D8C4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59F23" w14:textId="77777777" w:rsidR="005226C2" w:rsidRPr="00FE6A87" w:rsidRDefault="005226C2" w:rsidP="005226C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06C394" w14:textId="76B62D07" w:rsidR="005226C2" w:rsidRDefault="005226C2" w:rsidP="005226C2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51940" w:rsidRPr="00551940">
        <w:rPr>
          <w:rFonts w:ascii="Times New Roman" w:eastAsia="Times New Roman" w:hAnsi="Times New Roman" w:cs="Times New Roman"/>
          <w:lang w:eastAsia="pl-PL"/>
        </w:rPr>
        <w:t>02</w:t>
      </w:r>
      <w:r w:rsidR="00C628DE" w:rsidRPr="00551940">
        <w:rPr>
          <w:rFonts w:ascii="Times New Roman" w:eastAsia="Times New Roman" w:hAnsi="Times New Roman" w:cs="Times New Roman"/>
          <w:lang w:eastAsia="pl-PL"/>
        </w:rPr>
        <w:t>.</w:t>
      </w:r>
      <w:r w:rsidR="00551940" w:rsidRPr="00551940">
        <w:rPr>
          <w:rFonts w:ascii="Times New Roman" w:eastAsia="Times New Roman" w:hAnsi="Times New Roman" w:cs="Times New Roman"/>
          <w:lang w:eastAsia="pl-PL"/>
        </w:rPr>
        <w:t>10</w:t>
      </w:r>
      <w:r w:rsidRPr="00551940">
        <w:rPr>
          <w:rFonts w:ascii="Times New Roman" w:eastAsia="Times New Roman" w:hAnsi="Times New Roman" w:cs="Times New Roman"/>
          <w:lang w:eastAsia="pl-PL"/>
        </w:rPr>
        <w:t>.202</w:t>
      </w:r>
      <w:r w:rsidR="00551940" w:rsidRPr="00551940">
        <w:rPr>
          <w:rFonts w:ascii="Times New Roman" w:eastAsia="Times New Roman" w:hAnsi="Times New Roman" w:cs="Times New Roman"/>
          <w:lang w:eastAsia="pl-PL"/>
        </w:rPr>
        <w:t>3</w:t>
      </w:r>
      <w:r w:rsidRPr="0055194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53F59E59" w14:textId="77777777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46184871"/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10C896EC" w14:textId="77777777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464DE62E" w14:textId="77777777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 </w:t>
      </w:r>
    </w:p>
    <w:bookmarkEnd w:id="0"/>
    <w:p w14:paraId="3065444B" w14:textId="77777777" w:rsid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AF6798C" w14:textId="358452B2" w:rsidR="005226C2" w:rsidRDefault="00516D14" w:rsidP="00B60CAA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="005226C2"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A1DD67" w14:textId="77777777" w:rsidR="005226C2" w:rsidRPr="00095435" w:rsidRDefault="005226C2" w:rsidP="005226C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6 -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516D14" w:rsidRPr="00516D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 Laliki</w:t>
      </w:r>
    </w:p>
    <w:p w14:paraId="18B7A7B0" w14:textId="77777777" w:rsidR="005226C2" w:rsidRPr="00EF2685" w:rsidRDefault="005226C2" w:rsidP="005226C2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58A8DABC" w14:textId="77777777" w:rsidR="005226C2" w:rsidRPr="00FA5354" w:rsidRDefault="005226C2" w:rsidP="005226C2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5226C2" w:rsidRPr="00FA5354" w14:paraId="21158272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DC494B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F4AAC5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483051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2726ADF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7A9F84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6D464EC3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487771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01AF368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F8AFF4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382EEF2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5226C2" w:rsidRPr="00FA5354" w14:paraId="47A8D227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22A9" w14:textId="77777777" w:rsidR="005226C2" w:rsidRPr="00FA5354" w:rsidRDefault="005226C2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7FAB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8788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4007" w14:textId="5665BC2A" w:rsidR="005226C2" w:rsidRPr="00FA5354" w:rsidRDefault="004C5623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1B4A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269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30DED1E0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2ED52" w14:textId="77777777" w:rsidR="005226C2" w:rsidRPr="00FA5354" w:rsidRDefault="005226C2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743BF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7D91814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64FE5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3F602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78011140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9060A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97CAF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5BFFAF9F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7B014BD6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7BC75237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AA0364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D0D103" w14:textId="77777777" w:rsidR="005226C2" w:rsidRDefault="005226C2" w:rsidP="005226C2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5553B4D9" w14:textId="77777777" w:rsidR="005226C2" w:rsidRDefault="005226C2" w:rsidP="005226C2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B86642E" w14:textId="77777777" w:rsidR="005226C2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8CA2C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8477F3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BD913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70488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725D6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6C5EA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5BE30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1F218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26AF33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670A4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DBCCC48" w14:textId="77777777" w:rsidR="00EA6E82" w:rsidRPr="004C2927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BE1865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0BAB2CF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6A7A0D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0D9302C" w14:textId="77777777" w:rsidR="005226C2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19CD97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F1103E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08F410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87E5F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8E6B55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6B8689C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91DC25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B76F7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3C74DB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5BF816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3EA01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8660E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7BC02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35A94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B44966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E8D93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0ED94D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B8FA23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3BB045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60361C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ABE69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94ED3C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0142CC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8CE19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75A33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E5E1BD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A1D4E0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4927A8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F830C54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7CEA7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3C1CBD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27775F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1B42F6" w14:textId="1CD4291A" w:rsidR="000F520C" w:rsidRPr="004C2927" w:rsidRDefault="000F520C" w:rsidP="000F520C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352F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352F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76E4D432" w14:textId="77777777" w:rsidR="000F520C" w:rsidRPr="004C2927" w:rsidRDefault="000F520C" w:rsidP="000F520C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7CF038FA" w14:textId="77777777" w:rsidR="003C4A04" w:rsidRPr="004C2927" w:rsidRDefault="003C4A04" w:rsidP="003C4A04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703BBB3E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8B1BFB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BD39BB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5CBB0F" w14:textId="77777777" w:rsidR="000F520C" w:rsidRPr="004C2927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F811FAA" w14:textId="77777777" w:rsidR="000F520C" w:rsidRPr="004C2927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77A8A847" w14:textId="77777777" w:rsidR="000F520C" w:rsidRPr="004C2927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1C4C9EBC" w14:textId="77777777" w:rsidR="000F520C" w:rsidRPr="00275222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2725E59" w14:textId="77777777" w:rsidR="000F520C" w:rsidRPr="004B3379" w:rsidRDefault="000F520C" w:rsidP="000F520C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389A642F" w14:textId="77777777" w:rsidR="000F520C" w:rsidRPr="000860DD" w:rsidRDefault="000F520C" w:rsidP="000F52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6022F7A" w14:textId="77777777" w:rsidR="000F520C" w:rsidRPr="000860DD" w:rsidRDefault="000F520C" w:rsidP="000F520C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6CE40AF9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0385E061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0F520C" w14:paraId="104C9EF7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FDAEB2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23CB1D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433F951" w14:textId="77777777" w:rsidR="000F520C" w:rsidRPr="00F82A02" w:rsidRDefault="000F520C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8F073D7" w14:textId="77777777" w:rsidR="000F520C" w:rsidRDefault="000F520C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98C9A8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D27F9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4F732B30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0F520C" w14:paraId="505245D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7B2AFE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D3422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5B85E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DAF1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520C" w14:paraId="70C2B22E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F01ED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9EEB7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17A1A5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1580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83A7104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50E8C47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287A4D" w14:textId="77777777" w:rsidR="000F520C" w:rsidRPr="00E91C7F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DE8B537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7CBF45" w14:textId="77777777" w:rsidR="000F520C" w:rsidRPr="00FE6A87" w:rsidRDefault="000F520C" w:rsidP="000F520C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C28E0F" w14:textId="33C10782" w:rsidR="000F520C" w:rsidRDefault="000F520C" w:rsidP="000F520C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B6AC5">
        <w:rPr>
          <w:rFonts w:ascii="Times New Roman" w:eastAsia="Times New Roman" w:hAnsi="Times New Roman" w:cs="Times New Roman"/>
          <w:lang w:eastAsia="pl-PL"/>
        </w:rPr>
        <w:t>02</w:t>
      </w:r>
      <w:r w:rsidR="007D4048" w:rsidRPr="00B60A07">
        <w:rPr>
          <w:rFonts w:ascii="Times New Roman" w:eastAsia="Times New Roman" w:hAnsi="Times New Roman" w:cs="Times New Roman"/>
          <w:lang w:eastAsia="pl-PL"/>
        </w:rPr>
        <w:t>.</w:t>
      </w:r>
      <w:r w:rsidR="000B6AC5">
        <w:rPr>
          <w:rFonts w:ascii="Times New Roman" w:eastAsia="Times New Roman" w:hAnsi="Times New Roman" w:cs="Times New Roman"/>
          <w:lang w:eastAsia="pl-PL"/>
        </w:rPr>
        <w:t>10</w:t>
      </w:r>
      <w:r w:rsidRPr="00B60A07">
        <w:rPr>
          <w:rFonts w:ascii="Times New Roman" w:eastAsia="Times New Roman" w:hAnsi="Times New Roman" w:cs="Times New Roman"/>
          <w:lang w:eastAsia="pl-PL"/>
        </w:rPr>
        <w:t>.202</w:t>
      </w:r>
      <w:r w:rsidR="000B6AC5">
        <w:rPr>
          <w:rFonts w:ascii="Times New Roman" w:eastAsia="Times New Roman" w:hAnsi="Times New Roman" w:cs="Times New Roman"/>
          <w:lang w:eastAsia="pl-PL"/>
        </w:rPr>
        <w:t>3</w:t>
      </w:r>
      <w:r w:rsidRPr="00B60A07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FB70DB2" w14:textId="77777777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5C955080" w14:textId="77777777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17B4131" w14:textId="77777777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 </w:t>
      </w:r>
    </w:p>
    <w:p w14:paraId="0D3E64CF" w14:textId="77777777" w:rsid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AFC852" w14:textId="2080EE30" w:rsidR="000F520C" w:rsidRDefault="000F520C" w:rsidP="003C4A04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A4E016" w14:textId="77777777" w:rsidR="000F520C" w:rsidRDefault="000F520C" w:rsidP="000F520C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7 -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0F52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grupa dróg Laliki</w:t>
      </w:r>
    </w:p>
    <w:p w14:paraId="29356DDB" w14:textId="77777777" w:rsidR="000F520C" w:rsidRPr="00EF2685" w:rsidRDefault="000F520C" w:rsidP="000F520C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01C43770" w14:textId="77777777" w:rsidR="000F520C" w:rsidRPr="00FA5354" w:rsidRDefault="000F520C" w:rsidP="000F520C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0F520C" w:rsidRPr="00FA5354" w14:paraId="363E4824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F8F8519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F1FFE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F22585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61961D6E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F3F50D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680CE9BC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6FAE5B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180C9D4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CB8BA7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FB96400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0F520C" w:rsidRPr="00FA5354" w14:paraId="3BA33190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558A" w14:textId="77777777" w:rsidR="000F520C" w:rsidRPr="00FA5354" w:rsidRDefault="000F520C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350B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3C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2739" w14:textId="1DCDFD7D" w:rsidR="000F520C" w:rsidRPr="00FA5354" w:rsidRDefault="002B2E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4736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93D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9828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0C828F49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144E4" w14:textId="77777777" w:rsidR="000F520C" w:rsidRPr="00FA5354" w:rsidRDefault="000F520C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CC806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1C96BFD7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F95CD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28860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168BD49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A6356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1B7FA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D66F4AE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41C5728E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4EC88608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AAF94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D963E4" w14:textId="77777777" w:rsidR="000F520C" w:rsidRDefault="000F520C" w:rsidP="000F520C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467C16C3" w14:textId="77777777" w:rsidR="000F520C" w:rsidRDefault="000F520C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BBD1F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5564B0A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95266A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0694397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A785995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522C09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192D75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817D29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785DE3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FE5266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280C52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172986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768245B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5ECC6EB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1E4E9EF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0C08C6A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5A41D9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DDE9CD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12EF3E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9035C2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29A682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C20D5F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4854CCF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6CEA0F3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72C1A7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A236E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A6A3D8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F7B072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4201993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1D06C0B8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EB32C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F57F0F8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5A6947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A66E4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050F6C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532D2FF" w14:textId="77777777" w:rsidR="00AA40A4" w:rsidRPr="004C2927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18218B3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FA470C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845DCB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0F04B1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33F33C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072515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2659C3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4E8473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3C1E39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604082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977FDD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110373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BE1529" w14:textId="77777777" w:rsidR="008C59AE" w:rsidRDefault="008C59AE" w:rsidP="00B9078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3EC38C" w14:textId="1D3DC756" w:rsidR="008C59AE" w:rsidRPr="004C2927" w:rsidRDefault="008C59AE" w:rsidP="008C59AE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6F7F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6F7F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03E0C33B" w14:textId="77777777" w:rsidR="008C59AE" w:rsidRPr="004C2927" w:rsidRDefault="008C59AE" w:rsidP="008C59AE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2DE48964" w14:textId="77777777" w:rsidR="0076606E" w:rsidRPr="004C2927" w:rsidRDefault="0076606E" w:rsidP="0076606E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BEC44F5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1E37A8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9FAE6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B45B5" w14:textId="77777777" w:rsidR="008C59AE" w:rsidRPr="004C2927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301E3035" w14:textId="77777777" w:rsidR="008C59AE" w:rsidRPr="004C2927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112C3A0C" w14:textId="77777777" w:rsidR="008C59AE" w:rsidRPr="004C2927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68BB9B33" w14:textId="77777777" w:rsidR="008C59AE" w:rsidRPr="00275222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003DE041" w14:textId="77777777" w:rsidR="008C59AE" w:rsidRPr="004B3379" w:rsidRDefault="008C59AE" w:rsidP="008C59AE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60D0C03A" w14:textId="77777777" w:rsidR="008C59AE" w:rsidRPr="000860DD" w:rsidRDefault="008C59AE" w:rsidP="008C59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436B6E21" w14:textId="77777777" w:rsidR="008C59AE" w:rsidRPr="000860DD" w:rsidRDefault="008C59AE" w:rsidP="008C59AE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0B6CAFEC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3A5B298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8C59AE" w14:paraId="4236F392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C16475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7C448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0A71C797" w14:textId="77777777" w:rsidR="008C59AE" w:rsidRPr="00F82A02" w:rsidRDefault="008C59AE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4A029FA1" w14:textId="77777777" w:rsidR="008C59AE" w:rsidRDefault="008C59AE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2D108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A0F2D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30F50113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8C59AE" w14:paraId="34D6CB15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AEE5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05A829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12E1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4813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59AE" w14:paraId="608F5F75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39B7BA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A1EE7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9076EF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81B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74DE484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2449411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BF10A3F" w14:textId="77777777" w:rsidR="008C59AE" w:rsidRPr="00E91C7F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922E3F7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903361" w14:textId="77777777" w:rsidR="008C59AE" w:rsidRPr="00FE6A87" w:rsidRDefault="008C59AE" w:rsidP="008C59AE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0FD001" w14:textId="015BC691" w:rsidR="008C59AE" w:rsidRDefault="008C59AE" w:rsidP="008C59AE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D7B2B">
        <w:rPr>
          <w:rFonts w:ascii="Times New Roman" w:eastAsia="Times New Roman" w:hAnsi="Times New Roman" w:cs="Times New Roman"/>
          <w:lang w:eastAsia="pl-PL"/>
        </w:rPr>
        <w:t xml:space="preserve">Nawiązując do ogłoszenia z dnia </w:t>
      </w:r>
      <w:r w:rsidR="00416E0E" w:rsidRPr="00D142E2">
        <w:rPr>
          <w:rFonts w:ascii="Times New Roman" w:eastAsia="Times New Roman" w:hAnsi="Times New Roman" w:cs="Times New Roman"/>
          <w:lang w:eastAsia="pl-PL"/>
        </w:rPr>
        <w:t>02</w:t>
      </w:r>
      <w:r w:rsidR="004D7B2B" w:rsidRPr="00D142E2">
        <w:rPr>
          <w:rFonts w:ascii="Times New Roman" w:eastAsia="Times New Roman" w:hAnsi="Times New Roman" w:cs="Times New Roman"/>
          <w:lang w:eastAsia="pl-PL"/>
        </w:rPr>
        <w:t>.</w:t>
      </w:r>
      <w:r w:rsidR="00416E0E" w:rsidRPr="00D142E2">
        <w:rPr>
          <w:rFonts w:ascii="Times New Roman" w:eastAsia="Times New Roman" w:hAnsi="Times New Roman" w:cs="Times New Roman"/>
          <w:lang w:eastAsia="pl-PL"/>
        </w:rPr>
        <w:t>10</w:t>
      </w:r>
      <w:r w:rsidRPr="00D142E2">
        <w:rPr>
          <w:rFonts w:ascii="Times New Roman" w:eastAsia="Times New Roman" w:hAnsi="Times New Roman" w:cs="Times New Roman"/>
          <w:lang w:eastAsia="pl-PL"/>
        </w:rPr>
        <w:t>.202</w:t>
      </w:r>
      <w:r w:rsidR="00416E0E" w:rsidRPr="00D142E2">
        <w:rPr>
          <w:rFonts w:ascii="Times New Roman" w:eastAsia="Times New Roman" w:hAnsi="Times New Roman" w:cs="Times New Roman"/>
          <w:lang w:eastAsia="pl-PL"/>
        </w:rPr>
        <w:t>3</w:t>
      </w:r>
      <w:r w:rsidRPr="00D142E2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9C6829F" w14:textId="77777777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0F8DD53F" w14:textId="77777777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4C84FED" w14:textId="77777777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 </w:t>
      </w:r>
    </w:p>
    <w:p w14:paraId="349E6EA6" w14:textId="77777777" w:rsid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5BB09E" w14:textId="43AF3C05" w:rsidR="008C59AE" w:rsidRDefault="008C59AE" w:rsidP="002152B2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936627" w14:textId="77777777" w:rsidR="008C59AE" w:rsidRDefault="003E1613" w:rsidP="008C59AE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8</w:t>
      </w:r>
      <w:r w:rsidR="008C59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8C59AE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3E16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grupa dróg Laliki</w:t>
      </w:r>
    </w:p>
    <w:p w14:paraId="58C2CE51" w14:textId="77777777" w:rsidR="008C59AE" w:rsidRPr="00EF2685" w:rsidRDefault="008C59AE" w:rsidP="008C59AE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4471E5B2" w14:textId="77777777" w:rsidR="008C59AE" w:rsidRPr="00FA5354" w:rsidRDefault="008C59AE" w:rsidP="008C59AE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8C59AE" w:rsidRPr="00FA5354" w14:paraId="7399CC39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85C98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92625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D48DD0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165119FD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5EC5F1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0EDC8FE3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8A911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BCAD475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4559D4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3294053D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8C59AE" w:rsidRPr="00FA5354" w14:paraId="42324487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A974" w14:textId="77777777" w:rsidR="008C59AE" w:rsidRPr="00FA5354" w:rsidRDefault="008C59AE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C5FF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8F0B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76CF" w14:textId="77777777" w:rsidR="008C59AE" w:rsidRPr="00FA5354" w:rsidRDefault="00C35A3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A690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A11A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6736E75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BBFF8" w14:textId="77777777" w:rsidR="008C59AE" w:rsidRPr="00FA5354" w:rsidRDefault="008C59AE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472A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548DCC5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6FE3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204C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4BC5F89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5F3E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0419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4DF8E75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0F68D5CE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43DEF543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73D25F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4C0E2D" w14:textId="77777777" w:rsidR="008C59AE" w:rsidRDefault="008C59AE" w:rsidP="008C59AE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240980CA" w14:textId="77777777" w:rsidR="008C59AE" w:rsidRDefault="008C59AE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25DC6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24E98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D6506F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47955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5079B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C4829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5C2FC4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6BBEA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A7FA8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76541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A019A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D33D9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E7396E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16661F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71454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4C93E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F8423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D509B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B7FF3C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632E5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0A2287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240D5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8FAF4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C2987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F8D43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498167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3B50C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3F13FF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14F1F6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2F73390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C61DE8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31D1A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28B0C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DFDEE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EB104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CD7ACB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E8A79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675CA0" w14:textId="77777777" w:rsidR="00C31E24" w:rsidRPr="004C2927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9E7ABC" w14:textId="77777777" w:rsidR="008C59AE" w:rsidRDefault="008C59AE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D73E5D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8034E0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794CF7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8A8688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57F156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D25997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C3DE89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3CD7BC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2CEFFC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FF6239" w14:textId="77777777" w:rsidR="003751D1" w:rsidRDefault="003751D1" w:rsidP="002513C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681015" w14:textId="2462909F" w:rsidR="003751D1" w:rsidRPr="004C2927" w:rsidRDefault="003751D1" w:rsidP="003751D1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E17B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E17B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023DB459" w14:textId="77777777" w:rsidR="003751D1" w:rsidRPr="004C2927" w:rsidRDefault="003751D1" w:rsidP="003751D1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2B541719" w14:textId="77777777" w:rsidR="00E17B96" w:rsidRPr="004C2927" w:rsidRDefault="00E17B96" w:rsidP="00E17B96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6D7E4DAC" w14:textId="77777777" w:rsidR="003751D1" w:rsidRDefault="003751D1" w:rsidP="003751D1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76B68C" w14:textId="77777777" w:rsidR="003751D1" w:rsidRDefault="003751D1" w:rsidP="003751D1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45E476" w14:textId="77777777" w:rsidR="003751D1" w:rsidRDefault="003751D1" w:rsidP="003751D1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5A6746" w14:textId="77777777" w:rsidR="003751D1" w:rsidRPr="004C2927" w:rsidRDefault="003751D1" w:rsidP="003751D1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38AB30" w14:textId="77777777" w:rsidR="003751D1" w:rsidRPr="004C2927" w:rsidRDefault="003751D1" w:rsidP="003751D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620C4A92" w14:textId="77777777" w:rsidR="003751D1" w:rsidRPr="004C2927" w:rsidRDefault="003751D1" w:rsidP="003751D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0C959FBB" w14:textId="77777777" w:rsidR="003751D1" w:rsidRPr="00275222" w:rsidRDefault="003751D1" w:rsidP="003751D1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631D707E" w14:textId="77777777" w:rsidR="003751D1" w:rsidRPr="004B3379" w:rsidRDefault="003751D1" w:rsidP="003751D1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7B718E60" w14:textId="77777777" w:rsidR="003751D1" w:rsidRPr="000860DD" w:rsidRDefault="003751D1" w:rsidP="003751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4E6FFBB3" w14:textId="77777777" w:rsidR="003751D1" w:rsidRPr="000860DD" w:rsidRDefault="003751D1" w:rsidP="003751D1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917E190" w14:textId="77777777" w:rsidR="003751D1" w:rsidRDefault="003751D1" w:rsidP="003751D1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4351B7D" w14:textId="77777777" w:rsidR="003751D1" w:rsidRDefault="003751D1" w:rsidP="003751D1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3751D1" w14:paraId="259B3435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6C83DE" w14:textId="77777777" w:rsidR="003751D1" w:rsidRDefault="003751D1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BC659" w14:textId="77777777" w:rsidR="003751D1" w:rsidRDefault="003751D1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08C510FD" w14:textId="77777777" w:rsidR="003751D1" w:rsidRPr="00F82A02" w:rsidRDefault="003751D1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0B29666C" w14:textId="77777777" w:rsidR="003751D1" w:rsidRDefault="003751D1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AECAA" w14:textId="77777777" w:rsidR="003751D1" w:rsidRDefault="003751D1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60EC6" w14:textId="77777777" w:rsidR="003751D1" w:rsidRDefault="003751D1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055193AE" w14:textId="77777777" w:rsidR="003751D1" w:rsidRDefault="003751D1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3751D1" w14:paraId="7BF61DAB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E9F5C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A4588C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E5E1AD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9C91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751D1" w14:paraId="56FB67EA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D35C3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4516E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94CFC4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4DC5" w14:textId="77777777" w:rsidR="003751D1" w:rsidRDefault="003751D1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05CE64D6" w14:textId="77777777" w:rsidR="003751D1" w:rsidRDefault="003751D1" w:rsidP="003751D1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9FF1DA3" w14:textId="77777777" w:rsidR="003751D1" w:rsidRDefault="003751D1" w:rsidP="003751D1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B20E363" w14:textId="77777777" w:rsidR="003751D1" w:rsidRPr="00E91C7F" w:rsidRDefault="003751D1" w:rsidP="003751D1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27C01965" w14:textId="77777777" w:rsidR="003751D1" w:rsidRDefault="003751D1" w:rsidP="003751D1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AF5A9" w14:textId="77777777" w:rsidR="003751D1" w:rsidRPr="00FE6A87" w:rsidRDefault="003751D1" w:rsidP="003751D1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CF1030" w14:textId="75CCDD51" w:rsidR="003751D1" w:rsidRDefault="003751D1" w:rsidP="003751D1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90DA9" w:rsidRPr="00490DA9">
        <w:rPr>
          <w:rFonts w:ascii="Times New Roman" w:eastAsia="Times New Roman" w:hAnsi="Times New Roman" w:cs="Times New Roman"/>
          <w:lang w:eastAsia="pl-PL"/>
        </w:rPr>
        <w:t>02</w:t>
      </w:r>
      <w:r w:rsidR="004D7B2B" w:rsidRPr="00490DA9">
        <w:rPr>
          <w:rFonts w:ascii="Times New Roman" w:eastAsia="Times New Roman" w:hAnsi="Times New Roman" w:cs="Times New Roman"/>
          <w:lang w:eastAsia="pl-PL"/>
        </w:rPr>
        <w:t>.</w:t>
      </w:r>
      <w:r w:rsidR="00490DA9" w:rsidRPr="00490DA9">
        <w:rPr>
          <w:rFonts w:ascii="Times New Roman" w:eastAsia="Times New Roman" w:hAnsi="Times New Roman" w:cs="Times New Roman"/>
          <w:lang w:eastAsia="pl-PL"/>
        </w:rPr>
        <w:t>10</w:t>
      </w:r>
      <w:r w:rsidRPr="00490DA9">
        <w:rPr>
          <w:rFonts w:ascii="Times New Roman" w:eastAsia="Times New Roman" w:hAnsi="Times New Roman" w:cs="Times New Roman"/>
          <w:lang w:eastAsia="pl-PL"/>
        </w:rPr>
        <w:t>.202</w:t>
      </w:r>
      <w:r w:rsidR="00490DA9" w:rsidRPr="00490DA9">
        <w:rPr>
          <w:rFonts w:ascii="Times New Roman" w:eastAsia="Times New Roman" w:hAnsi="Times New Roman" w:cs="Times New Roman"/>
          <w:lang w:eastAsia="pl-PL"/>
        </w:rPr>
        <w:t>3</w:t>
      </w:r>
      <w:r w:rsidRPr="00490DA9">
        <w:rPr>
          <w:rFonts w:ascii="Times New Roman" w:eastAsia="Times New Roman" w:hAnsi="Times New Roman" w:cs="Times New Roman"/>
          <w:lang w:eastAsia="pl-PL"/>
        </w:rPr>
        <w:t xml:space="preserve"> r. zgłaszamy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70FE9748" w14:textId="77777777" w:rsidR="005F4A40" w:rsidRPr="005F4A40" w:rsidRDefault="005F4A40" w:rsidP="005F4A4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71FEA1AF" w14:textId="77777777" w:rsidR="005F4A40" w:rsidRPr="005F4A40" w:rsidRDefault="005F4A40" w:rsidP="005F4A4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4437F9B3" w14:textId="508DB294" w:rsidR="005F4A40" w:rsidRDefault="005F4A40" w:rsidP="005F4A4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</w:t>
      </w:r>
    </w:p>
    <w:p w14:paraId="6EA1D6B6" w14:textId="429AB5A9" w:rsidR="00A22DF9" w:rsidRPr="00A22DF9" w:rsidRDefault="00A22DF9" w:rsidP="003751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2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Nieledwia</w:t>
      </w:r>
    </w:p>
    <w:p w14:paraId="51B70511" w14:textId="77777777" w:rsidR="003751D1" w:rsidRDefault="00A22DF9" w:rsidP="003751D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9</w:t>
      </w:r>
      <w:r w:rsidR="003751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3751D1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Nieledwia</w:t>
      </w:r>
    </w:p>
    <w:p w14:paraId="754A4E3D" w14:textId="77777777" w:rsidR="003751D1" w:rsidRPr="00EF2685" w:rsidRDefault="003751D1" w:rsidP="003751D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3EA87E09" w14:textId="77777777" w:rsidR="003751D1" w:rsidRPr="00FA5354" w:rsidRDefault="003751D1" w:rsidP="003751D1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3751D1" w:rsidRPr="00FA5354" w14:paraId="61EC044D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F7ED1E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508D8A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52A15B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0804D8B5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FA5785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6AFC52E5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050344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45B2D14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DD4F53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0D39151F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3751D1" w:rsidRPr="00FA5354" w14:paraId="2F821B04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E719" w14:textId="77777777" w:rsidR="003751D1" w:rsidRPr="00FA5354" w:rsidRDefault="003751D1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7DDA" w14:textId="77777777" w:rsidR="003751D1" w:rsidRPr="00FA5354" w:rsidRDefault="003751D1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F0E2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DC06" w14:textId="77777777" w:rsidR="003751D1" w:rsidRPr="00FA5354" w:rsidRDefault="003A5BE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CEC8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D18F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751D1" w:rsidRPr="00FA5354" w14:paraId="08E84DCC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3278B" w14:textId="77777777" w:rsidR="003751D1" w:rsidRPr="00FA5354" w:rsidRDefault="003751D1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0D716" w14:textId="77777777" w:rsidR="003751D1" w:rsidRPr="00FA5354" w:rsidRDefault="003751D1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751D1" w:rsidRPr="00FA5354" w14:paraId="1B7E1AD7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D46AD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D4432" w14:textId="77777777" w:rsidR="003751D1" w:rsidRPr="00FA5354" w:rsidRDefault="003751D1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751D1" w:rsidRPr="00FA5354" w14:paraId="56DD47C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7A6E" w14:textId="77777777" w:rsidR="003751D1" w:rsidRPr="00FA5354" w:rsidRDefault="003751D1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lastRenderedPageBreak/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D9D03" w14:textId="77777777" w:rsidR="003751D1" w:rsidRPr="00FA5354" w:rsidRDefault="003751D1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2171594" w14:textId="77777777" w:rsidR="003751D1" w:rsidRPr="00FA5354" w:rsidRDefault="003751D1" w:rsidP="003751D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4AA38D68" w14:textId="77777777" w:rsidR="003751D1" w:rsidRPr="00FA5354" w:rsidRDefault="003751D1" w:rsidP="003751D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7F74A2ED" w14:textId="77777777" w:rsidR="003751D1" w:rsidRPr="00FA5354" w:rsidRDefault="003751D1" w:rsidP="003751D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9B4E44" w14:textId="77777777" w:rsidR="003751D1" w:rsidRPr="00FA5354" w:rsidRDefault="003751D1" w:rsidP="003751D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4F978AE" w14:textId="77777777" w:rsidR="003751D1" w:rsidRDefault="003751D1" w:rsidP="003751D1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5AB6AFDC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D8574CC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DE82D5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4E2595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0496E0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21CEFBC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25C966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AC408C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350351" w14:textId="77777777" w:rsidR="003751D1" w:rsidRPr="004C2927" w:rsidRDefault="003751D1" w:rsidP="003751D1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6CD06B3" w14:textId="77777777" w:rsidR="008C59AE" w:rsidRPr="004C2927" w:rsidRDefault="008C59AE" w:rsidP="00972C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286FDC8" w14:textId="77777777" w:rsidR="005226C2" w:rsidRPr="004C2927" w:rsidRDefault="005226C2" w:rsidP="001E32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C2CC0D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423A7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047A83B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C92FD4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201059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245E2A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2C6A2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D651B9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C1864F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6CAB08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EFBE4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1EEC8C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9702B98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FA7336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9C1C48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95B9B3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98E3EE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1F5D10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A66318B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A44C1E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0E97997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506268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611F4F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AD9525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8E1B29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4B91FD7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312033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61E59D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3E89E20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52033F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3E6343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3D011A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F6DE8F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D4A531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6540195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266527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9DC28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E8C533" w14:textId="77777777" w:rsidR="003E602A" w:rsidRDefault="003E602A" w:rsidP="003E602A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10.2023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1AEFB057" w14:textId="77777777" w:rsidR="002A353D" w:rsidRPr="004C2927" w:rsidRDefault="002A353D" w:rsidP="003E602A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E23E31" w14:textId="77777777" w:rsidR="003E602A" w:rsidRPr="004C2927" w:rsidRDefault="003E602A" w:rsidP="003E602A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6B78E9FD" w14:textId="77777777" w:rsidR="003E602A" w:rsidRPr="004C2927" w:rsidRDefault="003E602A" w:rsidP="003E602A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8B5896C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65A71D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C8C3D2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0D49A5" w14:textId="77777777" w:rsidR="003E602A" w:rsidRPr="004C2927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0ECF3089" w14:textId="77777777" w:rsidR="003E602A" w:rsidRPr="004C2927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3D85B955" w14:textId="77777777" w:rsidR="003E602A" w:rsidRPr="004C2927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4E23C93F" w14:textId="77777777" w:rsidR="003E602A" w:rsidRPr="00275222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DEC47C8" w14:textId="77777777" w:rsidR="003E602A" w:rsidRPr="004B3379" w:rsidRDefault="003E602A" w:rsidP="003E602A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7C8AB1F3" w14:textId="77777777" w:rsidR="003E602A" w:rsidRPr="000860DD" w:rsidRDefault="003E602A" w:rsidP="003E60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6FD99F80" w14:textId="77777777" w:rsidR="003E602A" w:rsidRPr="000860DD" w:rsidRDefault="003E602A" w:rsidP="003E602A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0AC8E4D1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57FEEE61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3E602A" w14:paraId="002ABD99" w14:textId="77777777" w:rsidTr="005D28D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0BF1E0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B1B21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75CAB63" w14:textId="77777777" w:rsidR="003E602A" w:rsidRPr="00F82A02" w:rsidRDefault="003E602A" w:rsidP="005D28D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4927CC1B" w14:textId="77777777" w:rsidR="003E602A" w:rsidRDefault="003E602A" w:rsidP="005D28D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E0B2B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1E8D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0293EE54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3E602A" w14:paraId="5594635D" w14:textId="77777777" w:rsidTr="005D28D1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B84917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8ABCC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3A6C1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29FC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602A" w14:paraId="54832B64" w14:textId="77777777" w:rsidTr="005D28D1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B4D72E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FC4E0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06B97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BC2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72473F8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C81C65C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9A3AC62" w14:textId="77777777" w:rsidR="003E602A" w:rsidRPr="00E91C7F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17191A33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ECDE6" w14:textId="77777777" w:rsidR="003E602A" w:rsidRPr="00FE6A87" w:rsidRDefault="003E602A" w:rsidP="003E602A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DD350" w14:textId="6695FE0D" w:rsidR="003E602A" w:rsidRDefault="003E602A" w:rsidP="003E602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51B87" w:rsidRPr="00451B87">
        <w:rPr>
          <w:rFonts w:ascii="Times New Roman" w:eastAsia="Times New Roman" w:hAnsi="Times New Roman" w:cs="Times New Roman"/>
          <w:lang w:eastAsia="pl-PL"/>
        </w:rPr>
        <w:t>02</w:t>
      </w:r>
      <w:r w:rsidRPr="00451B87">
        <w:rPr>
          <w:rFonts w:ascii="Times New Roman" w:eastAsia="Times New Roman" w:hAnsi="Times New Roman" w:cs="Times New Roman"/>
          <w:lang w:eastAsia="pl-PL"/>
        </w:rPr>
        <w:t>.</w:t>
      </w:r>
      <w:r w:rsidR="00451B87" w:rsidRPr="00451B87">
        <w:rPr>
          <w:rFonts w:ascii="Times New Roman" w:eastAsia="Times New Roman" w:hAnsi="Times New Roman" w:cs="Times New Roman"/>
          <w:lang w:eastAsia="pl-PL"/>
        </w:rPr>
        <w:t>10</w:t>
      </w:r>
      <w:r w:rsidRPr="00451B87">
        <w:rPr>
          <w:rFonts w:ascii="Times New Roman" w:eastAsia="Times New Roman" w:hAnsi="Times New Roman" w:cs="Times New Roman"/>
          <w:lang w:eastAsia="pl-PL"/>
        </w:rPr>
        <w:t>.202</w:t>
      </w:r>
      <w:r w:rsidR="00451B87" w:rsidRPr="00451B87">
        <w:rPr>
          <w:rFonts w:ascii="Times New Roman" w:eastAsia="Times New Roman" w:hAnsi="Times New Roman" w:cs="Times New Roman"/>
          <w:lang w:eastAsia="pl-PL"/>
        </w:rPr>
        <w:t>3</w:t>
      </w:r>
      <w:r w:rsidRPr="00451B87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2FA066FA" w14:textId="77777777" w:rsidR="003E602A" w:rsidRPr="005F4A40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379B402A" w14:textId="77777777" w:rsidR="003E602A" w:rsidRPr="005F4A40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59F95FB3" w14:textId="77777777" w:rsidR="003E602A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2023/2024”</w:t>
      </w:r>
    </w:p>
    <w:p w14:paraId="4ED94B11" w14:textId="21FCB3C5" w:rsidR="003E602A" w:rsidRPr="00A22DF9" w:rsidRDefault="002B4F23" w:rsidP="002B4F23">
      <w:pPr>
        <w:tabs>
          <w:tab w:val="center" w:pos="4749"/>
          <w:tab w:val="left" w:pos="8415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829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Laliki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01219A61" w14:textId="3AD4B5FC" w:rsidR="003E602A" w:rsidRDefault="003E602A" w:rsidP="003E602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</w:t>
      </w:r>
      <w:r w:rsidR="00D100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3F19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 grupa dróg Laliki</w:t>
      </w:r>
      <w:r w:rsidR="004F39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(dawna DK 69)</w:t>
      </w:r>
    </w:p>
    <w:p w14:paraId="012C2E7E" w14:textId="77777777" w:rsidR="003E602A" w:rsidRPr="00EF2685" w:rsidRDefault="003E602A" w:rsidP="003E602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1700548B" w14:textId="77777777" w:rsidR="003E602A" w:rsidRPr="00FA5354" w:rsidRDefault="003E602A" w:rsidP="003E602A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3E602A" w:rsidRPr="00FA5354" w14:paraId="0B47751C" w14:textId="77777777" w:rsidTr="005D28D1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2B82363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3251B6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7592EA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3F92016F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4DE4C7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A4E7DE2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402DE7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92DD8D9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E4E62E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5E5F5B89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3E602A" w:rsidRPr="00FA5354" w14:paraId="34391597" w14:textId="77777777" w:rsidTr="005D28D1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5A95" w14:textId="77777777" w:rsidR="003E602A" w:rsidRPr="00FA5354" w:rsidRDefault="003E602A" w:rsidP="005D28D1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F4CC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1AD0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proofErr w:type="spellStart"/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7C33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73D0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D0BE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5D7D6B30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1268" w14:textId="77777777" w:rsidR="003E602A" w:rsidRPr="00FA5354" w:rsidRDefault="003E602A" w:rsidP="005D28D1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DD60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7465E864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5FCEF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53743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631DF04F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497B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C9E9E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E98E988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1B43D04A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139A5E1C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1906A1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2019A4" w14:textId="77777777" w:rsidR="003E602A" w:rsidRDefault="003E602A" w:rsidP="003E602A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3D84898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9D286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823FD3D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B6F6BC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1246184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BDC8E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D1892F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88912F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936B25B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6537AF" w14:textId="77777777" w:rsidR="003E602A" w:rsidRPr="004C2927" w:rsidRDefault="003E602A" w:rsidP="003E60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15FA43" w14:textId="77777777" w:rsidR="003E602A" w:rsidRPr="004C2927" w:rsidRDefault="003E602A" w:rsidP="003E60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2E8CF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C3783E" w14:textId="77777777" w:rsidR="003E602A" w:rsidRPr="004C2927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sectPr w:rsidR="003E602A" w:rsidRPr="004C2927" w:rsidSect="009C43F1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1378" w14:textId="77777777" w:rsidR="008A694A" w:rsidRDefault="008A694A" w:rsidP="003627C6">
      <w:pPr>
        <w:spacing w:after="0" w:line="240" w:lineRule="auto"/>
      </w:pPr>
      <w:r>
        <w:separator/>
      </w:r>
    </w:p>
  </w:endnote>
  <w:endnote w:type="continuationSeparator" w:id="0">
    <w:p w14:paraId="6BB2A129" w14:textId="77777777" w:rsidR="008A694A" w:rsidRDefault="008A694A" w:rsidP="0036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5946" w14:textId="77777777" w:rsidR="008A694A" w:rsidRDefault="008A694A" w:rsidP="003627C6">
      <w:pPr>
        <w:spacing w:after="0" w:line="240" w:lineRule="auto"/>
      </w:pPr>
      <w:r>
        <w:separator/>
      </w:r>
    </w:p>
  </w:footnote>
  <w:footnote w:type="continuationSeparator" w:id="0">
    <w:p w14:paraId="2E15805C" w14:textId="77777777" w:rsidR="008A694A" w:rsidRDefault="008A694A" w:rsidP="00362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imes New Roman" w:hAnsi="Times New Roman" w:cs="Times New Roman" w:hint="default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i w:val="0"/>
        <w:color w:val="000000"/>
        <w:sz w:val="22"/>
        <w:szCs w:val="20"/>
        <w:lang w:eastAsia="zh-CN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</w:abstractNum>
  <w:abstractNum w:abstractNumId="4" w15:restartNumberingAfterBreak="0">
    <w:nsid w:val="03D65B3B"/>
    <w:multiLevelType w:val="hybridMultilevel"/>
    <w:tmpl w:val="5884236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ED35DF6"/>
    <w:multiLevelType w:val="multilevel"/>
    <w:tmpl w:val="85266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867E4F"/>
    <w:multiLevelType w:val="multilevel"/>
    <w:tmpl w:val="FCB0ACCC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C1B6E41"/>
    <w:multiLevelType w:val="multilevel"/>
    <w:tmpl w:val="5CFA64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2326896"/>
    <w:multiLevelType w:val="hybridMultilevel"/>
    <w:tmpl w:val="3B2690B6"/>
    <w:lvl w:ilvl="0" w:tplc="52DAD6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554AF"/>
    <w:multiLevelType w:val="multilevel"/>
    <w:tmpl w:val="94B09DA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852372F"/>
    <w:multiLevelType w:val="hybridMultilevel"/>
    <w:tmpl w:val="18CA7DBA"/>
    <w:lvl w:ilvl="0" w:tplc="D922757C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FA1DB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EC23E6"/>
    <w:multiLevelType w:val="hybridMultilevel"/>
    <w:tmpl w:val="676E44C2"/>
    <w:lvl w:ilvl="0" w:tplc="221ACA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C2888"/>
    <w:multiLevelType w:val="hybridMultilevel"/>
    <w:tmpl w:val="A56C90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907B9"/>
    <w:multiLevelType w:val="multilevel"/>
    <w:tmpl w:val="07FCCC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48C1C6F"/>
    <w:multiLevelType w:val="hybridMultilevel"/>
    <w:tmpl w:val="EEF6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64614"/>
    <w:multiLevelType w:val="hybridMultilevel"/>
    <w:tmpl w:val="6470A540"/>
    <w:lvl w:ilvl="0" w:tplc="32BEFEA2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54719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614404">
    <w:abstractNumId w:val="13"/>
  </w:num>
  <w:num w:numId="3" w16cid:durableId="160506801">
    <w:abstractNumId w:val="8"/>
  </w:num>
  <w:num w:numId="4" w16cid:durableId="1587377687">
    <w:abstractNumId w:val="10"/>
  </w:num>
  <w:num w:numId="5" w16cid:durableId="359823191">
    <w:abstractNumId w:val="9"/>
  </w:num>
  <w:num w:numId="6" w16cid:durableId="570964703">
    <w:abstractNumId w:val="11"/>
  </w:num>
  <w:num w:numId="7" w16cid:durableId="1006716284">
    <w:abstractNumId w:val="7"/>
  </w:num>
  <w:num w:numId="8" w16cid:durableId="453985211">
    <w:abstractNumId w:val="6"/>
  </w:num>
  <w:num w:numId="9" w16cid:durableId="1065180840">
    <w:abstractNumId w:val="15"/>
  </w:num>
  <w:num w:numId="10" w16cid:durableId="682896296">
    <w:abstractNumId w:val="4"/>
  </w:num>
  <w:num w:numId="11" w16cid:durableId="1851678641">
    <w:abstractNumId w:val="14"/>
  </w:num>
  <w:num w:numId="12" w16cid:durableId="981344706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0662100">
    <w:abstractNumId w:val="3"/>
    <w:lvlOverride w:ilvl="0">
      <w:startOverride w:val="1"/>
    </w:lvlOverride>
  </w:num>
  <w:num w:numId="14" w16cid:durableId="1219634578">
    <w:abstractNumId w:val="2"/>
    <w:lvlOverride w:ilvl="0">
      <w:startOverride w:val="4"/>
    </w:lvlOverride>
    <w:lvlOverride w:ilvl="1">
      <w:startOverride w:val="10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9046914">
    <w:abstractNumId w:val="1"/>
    <w:lvlOverride w:ilvl="0">
      <w:startOverride w:val="4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12642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B90"/>
    <w:rsid w:val="00004592"/>
    <w:rsid w:val="000136BE"/>
    <w:rsid w:val="00014956"/>
    <w:rsid w:val="00032ECD"/>
    <w:rsid w:val="00046E40"/>
    <w:rsid w:val="00050677"/>
    <w:rsid w:val="000542B7"/>
    <w:rsid w:val="0005579A"/>
    <w:rsid w:val="0006290E"/>
    <w:rsid w:val="00076BB5"/>
    <w:rsid w:val="00084D38"/>
    <w:rsid w:val="00085FD9"/>
    <w:rsid w:val="000860DD"/>
    <w:rsid w:val="00091C70"/>
    <w:rsid w:val="00093F9E"/>
    <w:rsid w:val="000B6AC5"/>
    <w:rsid w:val="000C141D"/>
    <w:rsid w:val="000C4677"/>
    <w:rsid w:val="000C6AF3"/>
    <w:rsid w:val="000C7794"/>
    <w:rsid w:val="000D0E5B"/>
    <w:rsid w:val="000D6A9B"/>
    <w:rsid w:val="000E6547"/>
    <w:rsid w:val="000F3298"/>
    <w:rsid w:val="000F520C"/>
    <w:rsid w:val="001043D3"/>
    <w:rsid w:val="00111DA2"/>
    <w:rsid w:val="00112238"/>
    <w:rsid w:val="00112548"/>
    <w:rsid w:val="00122CF0"/>
    <w:rsid w:val="00122DFF"/>
    <w:rsid w:val="00124AB0"/>
    <w:rsid w:val="0014213C"/>
    <w:rsid w:val="00142D26"/>
    <w:rsid w:val="00151499"/>
    <w:rsid w:val="001530C9"/>
    <w:rsid w:val="00163720"/>
    <w:rsid w:val="00165528"/>
    <w:rsid w:val="0016741F"/>
    <w:rsid w:val="00176FBF"/>
    <w:rsid w:val="001971CE"/>
    <w:rsid w:val="001A487C"/>
    <w:rsid w:val="001A7589"/>
    <w:rsid w:val="001C137C"/>
    <w:rsid w:val="001C2AE0"/>
    <w:rsid w:val="001D3383"/>
    <w:rsid w:val="001E32CA"/>
    <w:rsid w:val="00200877"/>
    <w:rsid w:val="002070BE"/>
    <w:rsid w:val="002152B2"/>
    <w:rsid w:val="00225B3D"/>
    <w:rsid w:val="00232475"/>
    <w:rsid w:val="00235EAF"/>
    <w:rsid w:val="002513C7"/>
    <w:rsid w:val="00275222"/>
    <w:rsid w:val="002821B7"/>
    <w:rsid w:val="00287541"/>
    <w:rsid w:val="002957C5"/>
    <w:rsid w:val="0029668B"/>
    <w:rsid w:val="002A353D"/>
    <w:rsid w:val="002B2E79"/>
    <w:rsid w:val="002B4F23"/>
    <w:rsid w:val="002E74D9"/>
    <w:rsid w:val="002F2897"/>
    <w:rsid w:val="002F446F"/>
    <w:rsid w:val="00305DDD"/>
    <w:rsid w:val="003064CB"/>
    <w:rsid w:val="00330ADE"/>
    <w:rsid w:val="0033778F"/>
    <w:rsid w:val="00343CBD"/>
    <w:rsid w:val="00343E5C"/>
    <w:rsid w:val="00346AF4"/>
    <w:rsid w:val="00352F5D"/>
    <w:rsid w:val="0035335F"/>
    <w:rsid w:val="003543B4"/>
    <w:rsid w:val="003627C6"/>
    <w:rsid w:val="003734ED"/>
    <w:rsid w:val="003751D1"/>
    <w:rsid w:val="003934A1"/>
    <w:rsid w:val="003A1123"/>
    <w:rsid w:val="003A5BEC"/>
    <w:rsid w:val="003B75F9"/>
    <w:rsid w:val="003C4A04"/>
    <w:rsid w:val="003D4B09"/>
    <w:rsid w:val="003E117B"/>
    <w:rsid w:val="003E1613"/>
    <w:rsid w:val="003E2E76"/>
    <w:rsid w:val="003E602A"/>
    <w:rsid w:val="003F19C7"/>
    <w:rsid w:val="004073FE"/>
    <w:rsid w:val="004111D8"/>
    <w:rsid w:val="004152F1"/>
    <w:rsid w:val="00416328"/>
    <w:rsid w:val="00416E0E"/>
    <w:rsid w:val="00423E68"/>
    <w:rsid w:val="00423E8B"/>
    <w:rsid w:val="00435E98"/>
    <w:rsid w:val="00451B87"/>
    <w:rsid w:val="00454EC1"/>
    <w:rsid w:val="0045651C"/>
    <w:rsid w:val="004626F9"/>
    <w:rsid w:val="004645BD"/>
    <w:rsid w:val="00470B6A"/>
    <w:rsid w:val="004736F4"/>
    <w:rsid w:val="004807D6"/>
    <w:rsid w:val="00490DA9"/>
    <w:rsid w:val="004A4B04"/>
    <w:rsid w:val="004A4B94"/>
    <w:rsid w:val="004B3379"/>
    <w:rsid w:val="004B7FB4"/>
    <w:rsid w:val="004C2927"/>
    <w:rsid w:val="004C5623"/>
    <w:rsid w:val="004D2408"/>
    <w:rsid w:val="004D7B2B"/>
    <w:rsid w:val="004E3B21"/>
    <w:rsid w:val="004F1D62"/>
    <w:rsid w:val="004F23F7"/>
    <w:rsid w:val="004F3911"/>
    <w:rsid w:val="004F7D1A"/>
    <w:rsid w:val="00506A14"/>
    <w:rsid w:val="0051063B"/>
    <w:rsid w:val="00516D14"/>
    <w:rsid w:val="005226C2"/>
    <w:rsid w:val="0052370E"/>
    <w:rsid w:val="00527004"/>
    <w:rsid w:val="0053341E"/>
    <w:rsid w:val="00535AB1"/>
    <w:rsid w:val="00535CD2"/>
    <w:rsid w:val="00551940"/>
    <w:rsid w:val="00553359"/>
    <w:rsid w:val="0055704C"/>
    <w:rsid w:val="00560952"/>
    <w:rsid w:val="00563AA8"/>
    <w:rsid w:val="00566AE1"/>
    <w:rsid w:val="005868BA"/>
    <w:rsid w:val="0059023B"/>
    <w:rsid w:val="005A2542"/>
    <w:rsid w:val="005B59C9"/>
    <w:rsid w:val="005C36D3"/>
    <w:rsid w:val="005D2038"/>
    <w:rsid w:val="005D2917"/>
    <w:rsid w:val="005E71FA"/>
    <w:rsid w:val="005F4A40"/>
    <w:rsid w:val="00623212"/>
    <w:rsid w:val="00625538"/>
    <w:rsid w:val="006300E0"/>
    <w:rsid w:val="00642642"/>
    <w:rsid w:val="00643C55"/>
    <w:rsid w:val="00654D26"/>
    <w:rsid w:val="006610B3"/>
    <w:rsid w:val="00665359"/>
    <w:rsid w:val="00694EAA"/>
    <w:rsid w:val="00695AA2"/>
    <w:rsid w:val="006A727C"/>
    <w:rsid w:val="006B6605"/>
    <w:rsid w:val="006D00A8"/>
    <w:rsid w:val="006E24F1"/>
    <w:rsid w:val="006F039C"/>
    <w:rsid w:val="006F149E"/>
    <w:rsid w:val="006F3E3B"/>
    <w:rsid w:val="006F7F1F"/>
    <w:rsid w:val="007101FE"/>
    <w:rsid w:val="0071244B"/>
    <w:rsid w:val="007321C4"/>
    <w:rsid w:val="00745908"/>
    <w:rsid w:val="00746F95"/>
    <w:rsid w:val="0076606E"/>
    <w:rsid w:val="00794EF5"/>
    <w:rsid w:val="007958DE"/>
    <w:rsid w:val="0079605B"/>
    <w:rsid w:val="007A532D"/>
    <w:rsid w:val="007B2743"/>
    <w:rsid w:val="007B4056"/>
    <w:rsid w:val="007C2DCC"/>
    <w:rsid w:val="007C3F98"/>
    <w:rsid w:val="007D4048"/>
    <w:rsid w:val="007E2A65"/>
    <w:rsid w:val="007E5186"/>
    <w:rsid w:val="007F51DC"/>
    <w:rsid w:val="00800519"/>
    <w:rsid w:val="00824D3F"/>
    <w:rsid w:val="008502FD"/>
    <w:rsid w:val="00863B90"/>
    <w:rsid w:val="00863F38"/>
    <w:rsid w:val="00887A30"/>
    <w:rsid w:val="008A27C4"/>
    <w:rsid w:val="008A694A"/>
    <w:rsid w:val="008B0108"/>
    <w:rsid w:val="008C2F36"/>
    <w:rsid w:val="008C59AE"/>
    <w:rsid w:val="008C6C4A"/>
    <w:rsid w:val="008C74B1"/>
    <w:rsid w:val="008D16E3"/>
    <w:rsid w:val="008D1AD5"/>
    <w:rsid w:val="008E780D"/>
    <w:rsid w:val="008F0A1F"/>
    <w:rsid w:val="008F436A"/>
    <w:rsid w:val="00916D72"/>
    <w:rsid w:val="00923F98"/>
    <w:rsid w:val="00925DE2"/>
    <w:rsid w:val="00926AE1"/>
    <w:rsid w:val="00926DA2"/>
    <w:rsid w:val="009429E1"/>
    <w:rsid w:val="00963AF8"/>
    <w:rsid w:val="00972A35"/>
    <w:rsid w:val="00972C8F"/>
    <w:rsid w:val="00993B0B"/>
    <w:rsid w:val="009977B8"/>
    <w:rsid w:val="009A09D7"/>
    <w:rsid w:val="009A634C"/>
    <w:rsid w:val="009A7AE4"/>
    <w:rsid w:val="009C1739"/>
    <w:rsid w:val="009C43F1"/>
    <w:rsid w:val="009D065B"/>
    <w:rsid w:val="009E2447"/>
    <w:rsid w:val="009F1A39"/>
    <w:rsid w:val="009F1BB4"/>
    <w:rsid w:val="009F4B02"/>
    <w:rsid w:val="00A22DF9"/>
    <w:rsid w:val="00A251E4"/>
    <w:rsid w:val="00A756B1"/>
    <w:rsid w:val="00A829E3"/>
    <w:rsid w:val="00A82A87"/>
    <w:rsid w:val="00A85F49"/>
    <w:rsid w:val="00A958DA"/>
    <w:rsid w:val="00A95E3D"/>
    <w:rsid w:val="00AA40A4"/>
    <w:rsid w:val="00AB1494"/>
    <w:rsid w:val="00AE06B7"/>
    <w:rsid w:val="00AE0FF6"/>
    <w:rsid w:val="00AE2FDD"/>
    <w:rsid w:val="00B1679D"/>
    <w:rsid w:val="00B17485"/>
    <w:rsid w:val="00B25955"/>
    <w:rsid w:val="00B35D3D"/>
    <w:rsid w:val="00B435A1"/>
    <w:rsid w:val="00B43D1C"/>
    <w:rsid w:val="00B43DC6"/>
    <w:rsid w:val="00B60A07"/>
    <w:rsid w:val="00B60CAA"/>
    <w:rsid w:val="00B618BC"/>
    <w:rsid w:val="00B64502"/>
    <w:rsid w:val="00B802AF"/>
    <w:rsid w:val="00B9078B"/>
    <w:rsid w:val="00BA6E7C"/>
    <w:rsid w:val="00BB4633"/>
    <w:rsid w:val="00BC51E3"/>
    <w:rsid w:val="00BC57D0"/>
    <w:rsid w:val="00BE6C70"/>
    <w:rsid w:val="00BF5B3F"/>
    <w:rsid w:val="00C01AE4"/>
    <w:rsid w:val="00C1722F"/>
    <w:rsid w:val="00C177FD"/>
    <w:rsid w:val="00C2135B"/>
    <w:rsid w:val="00C31E24"/>
    <w:rsid w:val="00C33476"/>
    <w:rsid w:val="00C33EEC"/>
    <w:rsid w:val="00C35A3D"/>
    <w:rsid w:val="00C5533B"/>
    <w:rsid w:val="00C628DE"/>
    <w:rsid w:val="00C8570A"/>
    <w:rsid w:val="00C96F71"/>
    <w:rsid w:val="00CA1340"/>
    <w:rsid w:val="00CB609A"/>
    <w:rsid w:val="00CC069C"/>
    <w:rsid w:val="00CD2E15"/>
    <w:rsid w:val="00CF063E"/>
    <w:rsid w:val="00CF18C1"/>
    <w:rsid w:val="00CF6D85"/>
    <w:rsid w:val="00D01DB5"/>
    <w:rsid w:val="00D100BF"/>
    <w:rsid w:val="00D11213"/>
    <w:rsid w:val="00D142E2"/>
    <w:rsid w:val="00D4173D"/>
    <w:rsid w:val="00D60485"/>
    <w:rsid w:val="00D60AEE"/>
    <w:rsid w:val="00D6376E"/>
    <w:rsid w:val="00D6530A"/>
    <w:rsid w:val="00D8292C"/>
    <w:rsid w:val="00D915BC"/>
    <w:rsid w:val="00D91848"/>
    <w:rsid w:val="00DB6884"/>
    <w:rsid w:val="00DB6F7C"/>
    <w:rsid w:val="00DC0196"/>
    <w:rsid w:val="00DC6D2C"/>
    <w:rsid w:val="00DE0B2F"/>
    <w:rsid w:val="00DE600E"/>
    <w:rsid w:val="00DF3C88"/>
    <w:rsid w:val="00DF7CDC"/>
    <w:rsid w:val="00E05066"/>
    <w:rsid w:val="00E17B96"/>
    <w:rsid w:val="00E22C7B"/>
    <w:rsid w:val="00E25DBC"/>
    <w:rsid w:val="00E30D2B"/>
    <w:rsid w:val="00E438C2"/>
    <w:rsid w:val="00E448A6"/>
    <w:rsid w:val="00E7260C"/>
    <w:rsid w:val="00E8267B"/>
    <w:rsid w:val="00E857C4"/>
    <w:rsid w:val="00E91C7F"/>
    <w:rsid w:val="00E97CFD"/>
    <w:rsid w:val="00EA0294"/>
    <w:rsid w:val="00EA6E82"/>
    <w:rsid w:val="00EC2605"/>
    <w:rsid w:val="00EC2E5F"/>
    <w:rsid w:val="00EE06F8"/>
    <w:rsid w:val="00EE69A9"/>
    <w:rsid w:val="00EF3079"/>
    <w:rsid w:val="00EF5E41"/>
    <w:rsid w:val="00F25DB6"/>
    <w:rsid w:val="00F473C4"/>
    <w:rsid w:val="00F47525"/>
    <w:rsid w:val="00F74267"/>
    <w:rsid w:val="00F81B2C"/>
    <w:rsid w:val="00F82A02"/>
    <w:rsid w:val="00F854F7"/>
    <w:rsid w:val="00F87DD2"/>
    <w:rsid w:val="00FA4298"/>
    <w:rsid w:val="00FA6D5F"/>
    <w:rsid w:val="00FB3577"/>
    <w:rsid w:val="00FE36B4"/>
    <w:rsid w:val="00FE6A87"/>
    <w:rsid w:val="00FE6B94"/>
    <w:rsid w:val="00FE6C79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8D09"/>
  <w15:docId w15:val="{934AFE74-07C4-44A7-99BE-C2C6072D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6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7C6"/>
  </w:style>
  <w:style w:type="paragraph" w:styleId="Stopka">
    <w:name w:val="footer"/>
    <w:basedOn w:val="Normalny"/>
    <w:link w:val="StopkaZnak"/>
    <w:uiPriority w:val="99"/>
    <w:unhideWhenUsed/>
    <w:rsid w:val="0036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7C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1B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1B2C"/>
    <w:rPr>
      <w:sz w:val="16"/>
      <w:szCs w:val="16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E91C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E91C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91C7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EC1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6D00A8"/>
    <w:rPr>
      <w:vertAlign w:val="superscript"/>
    </w:rPr>
  </w:style>
  <w:style w:type="table" w:styleId="Tabela-Siatka">
    <w:name w:val="Table Grid"/>
    <w:basedOn w:val="Standardowy"/>
    <w:rsid w:val="00343CB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B720-66DC-4DAF-94EF-C9663D6F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20</Pages>
  <Words>2044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299</cp:revision>
  <cp:lastPrinted>2020-06-30T07:34:00Z</cp:lastPrinted>
  <dcterms:created xsi:type="dcterms:W3CDTF">2017-06-23T08:57:00Z</dcterms:created>
  <dcterms:modified xsi:type="dcterms:W3CDTF">2023-09-27T11:17:00Z</dcterms:modified>
</cp:coreProperties>
</file>