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50872" w14:textId="77777777" w:rsidR="001F1E4C" w:rsidRPr="009D0E64" w:rsidRDefault="001F1E4C" w:rsidP="001F1E4C">
      <w:pPr>
        <w:pageBreakBefore/>
        <w:overflowPunct w:val="0"/>
        <w:autoSpaceDE w:val="0"/>
        <w:ind w:left="284"/>
        <w:jc w:val="right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Załącznik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nr</w:t>
      </w:r>
      <w:r w:rsidRPr="009D0E64">
        <w:rPr>
          <w:rFonts w:ascii="Cambria" w:eastAsia="Tahoma" w:hAnsi="Cambria" w:cs="Calibri"/>
          <w:sz w:val="22"/>
          <w:szCs w:val="22"/>
        </w:rPr>
        <w:t xml:space="preserve"> 1 </w:t>
      </w:r>
      <w:r w:rsidRPr="009D0E64">
        <w:rPr>
          <w:rFonts w:ascii="Cambria" w:hAnsi="Cambria" w:cs="Calibri"/>
          <w:sz w:val="22"/>
          <w:szCs w:val="22"/>
        </w:rPr>
        <w:t>SWZ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</w:p>
    <w:p w14:paraId="7A21C365" w14:textId="77777777" w:rsidR="001F1E4C" w:rsidRPr="009D0E64" w:rsidRDefault="001F1E4C" w:rsidP="001F1E4C">
      <w:pPr>
        <w:overflowPunct w:val="0"/>
        <w:autoSpaceDE w:val="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Pieczęć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wykonawcy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>dnia</w:t>
      </w:r>
      <w:r w:rsidRPr="009D0E64">
        <w:rPr>
          <w:rFonts w:ascii="Cambria" w:eastAsia="Tahoma" w:hAnsi="Cambria" w:cs="Calibri"/>
          <w:sz w:val="22"/>
          <w:szCs w:val="22"/>
        </w:rPr>
        <w:t>:</w:t>
      </w:r>
    </w:p>
    <w:p w14:paraId="7C51EC8E" w14:textId="77777777" w:rsidR="001F1E4C" w:rsidRPr="009D0E64" w:rsidRDefault="001F1E4C" w:rsidP="001F1E4C">
      <w:pPr>
        <w:overflowPunct w:val="0"/>
        <w:autoSpaceDE w:val="0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Nazwa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i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adres</w:t>
      </w:r>
    </w:p>
    <w:p w14:paraId="6DECEEF5" w14:textId="77777777" w:rsidR="001F1E4C" w:rsidRPr="009D0E64" w:rsidRDefault="001F1E4C" w:rsidP="001F1E4C">
      <w:pPr>
        <w:overflowPunct w:val="0"/>
        <w:autoSpaceDE w:val="0"/>
        <w:ind w:left="2124"/>
        <w:jc w:val="both"/>
        <w:rPr>
          <w:rFonts w:ascii="Cambria" w:hAnsi="Cambria" w:cs="Calibri"/>
          <w:sz w:val="22"/>
          <w:szCs w:val="22"/>
        </w:rPr>
      </w:pPr>
    </w:p>
    <w:p w14:paraId="35981215" w14:textId="77777777" w:rsidR="001F1E4C" w:rsidRPr="009D0E64" w:rsidRDefault="001F1E4C" w:rsidP="001F1E4C">
      <w:pPr>
        <w:overflowPunct w:val="0"/>
        <w:autoSpaceDE w:val="0"/>
        <w:ind w:left="2124"/>
        <w:jc w:val="both"/>
        <w:rPr>
          <w:rFonts w:ascii="Cambria" w:eastAsia="Tahom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OFERTA</w:t>
      </w:r>
      <w:r w:rsidRPr="009D0E64">
        <w:rPr>
          <w:rFonts w:ascii="Cambria" w:eastAsia="Tahoma" w:hAnsi="Cambria" w:cs="Calibri"/>
          <w:b/>
          <w:sz w:val="22"/>
          <w:szCs w:val="22"/>
        </w:rPr>
        <w:t xml:space="preserve"> </w:t>
      </w:r>
    </w:p>
    <w:p w14:paraId="25FA8AD2" w14:textId="77777777" w:rsidR="001F1E4C" w:rsidRPr="009D0E64" w:rsidRDefault="001F1E4C" w:rsidP="001F1E4C">
      <w:pPr>
        <w:pStyle w:val="Nagwek1"/>
        <w:numPr>
          <w:ilvl w:val="0"/>
          <w:numId w:val="2"/>
        </w:numPr>
        <w:ind w:left="2124" w:firstLine="0"/>
        <w:rPr>
          <w:rFonts w:ascii="Cambria" w:eastAsia="Tahoma" w:hAnsi="Cambria" w:cs="Calibri"/>
          <w:b w:val="0"/>
          <w:sz w:val="22"/>
          <w:szCs w:val="22"/>
        </w:rPr>
      </w:pPr>
      <w:r w:rsidRPr="009D0E64">
        <w:rPr>
          <w:rFonts w:ascii="Cambria" w:hAnsi="Cambria" w:cs="Calibri"/>
          <w:b w:val="0"/>
          <w:sz w:val="22"/>
          <w:szCs w:val="22"/>
        </w:rPr>
        <w:t>Do</w:t>
      </w:r>
      <w:r w:rsidRPr="009D0E64">
        <w:rPr>
          <w:rFonts w:ascii="Cambria" w:eastAsia="Tahoma" w:hAnsi="Cambria" w:cs="Calibri"/>
          <w:b w:val="0"/>
          <w:sz w:val="22"/>
          <w:szCs w:val="22"/>
        </w:rPr>
        <w:t>:</w:t>
      </w:r>
    </w:p>
    <w:p w14:paraId="17AC4FF1" w14:textId="77777777" w:rsidR="001F1E4C" w:rsidRPr="009D0E64" w:rsidRDefault="001F1E4C" w:rsidP="001F1E4C">
      <w:pPr>
        <w:pStyle w:val="Tekstpodstawowywcity"/>
        <w:ind w:left="2124" w:right="-753"/>
        <w:rPr>
          <w:rFonts w:ascii="Cambria" w:hAnsi="Cambria" w:cs="Calibri"/>
          <w:bCs/>
          <w:sz w:val="22"/>
          <w:szCs w:val="22"/>
        </w:rPr>
      </w:pPr>
      <w:r w:rsidRPr="009D0E64">
        <w:rPr>
          <w:rFonts w:ascii="Cambria" w:hAnsi="Cambria" w:cs="Calibri"/>
          <w:bCs/>
          <w:sz w:val="22"/>
          <w:szCs w:val="22"/>
        </w:rPr>
        <w:t>Fundacja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„</w:t>
      </w:r>
      <w:r w:rsidRPr="009D0E64">
        <w:rPr>
          <w:rFonts w:ascii="Cambria" w:hAnsi="Cambria" w:cs="Calibri"/>
          <w:bCs/>
          <w:sz w:val="22"/>
          <w:szCs w:val="22"/>
        </w:rPr>
        <w:t>Miejski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Park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i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Ogród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Zoologiczny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Krakowie</w:t>
      </w:r>
      <w:r w:rsidRPr="009D0E64">
        <w:rPr>
          <w:rFonts w:ascii="Cambria" w:eastAsia="Tahoma" w:hAnsi="Cambria" w:cs="Calibri"/>
          <w:bCs/>
          <w:sz w:val="22"/>
          <w:szCs w:val="22"/>
        </w:rPr>
        <w:t>”,</w:t>
      </w:r>
      <w:r w:rsidRPr="009D0E64">
        <w:rPr>
          <w:rFonts w:ascii="Cambria" w:eastAsia="Tahoma" w:hAnsi="Cambria" w:cs="Calibri"/>
          <w:bCs/>
          <w:sz w:val="22"/>
          <w:szCs w:val="22"/>
        </w:rPr>
        <w:br/>
      </w:r>
      <w:r w:rsidRPr="009D0E64">
        <w:rPr>
          <w:rFonts w:ascii="Cambria" w:hAnsi="Cambria" w:cs="Calibri"/>
          <w:bCs/>
          <w:sz w:val="22"/>
          <w:szCs w:val="22"/>
        </w:rPr>
        <w:t>ul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. </w:t>
      </w:r>
      <w:r w:rsidRPr="009D0E64">
        <w:rPr>
          <w:rFonts w:ascii="Cambria" w:hAnsi="Cambria" w:cs="Calibri"/>
          <w:bCs/>
          <w:sz w:val="22"/>
          <w:szCs w:val="22"/>
        </w:rPr>
        <w:t>Kasy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Oszczędności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Miasta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Cs/>
          <w:sz w:val="22"/>
          <w:szCs w:val="22"/>
        </w:rPr>
        <w:t>Krakowa</w:t>
      </w:r>
      <w:r w:rsidRPr="009D0E64">
        <w:rPr>
          <w:rFonts w:ascii="Cambria" w:eastAsia="Tahoma" w:hAnsi="Cambria" w:cs="Calibri"/>
          <w:bCs/>
          <w:sz w:val="22"/>
          <w:szCs w:val="22"/>
        </w:rPr>
        <w:t xml:space="preserve"> 14, 30-232 </w:t>
      </w:r>
      <w:r w:rsidRPr="009D0E64">
        <w:rPr>
          <w:rFonts w:ascii="Cambria" w:hAnsi="Cambria" w:cs="Calibri"/>
          <w:bCs/>
          <w:sz w:val="22"/>
          <w:szCs w:val="22"/>
        </w:rPr>
        <w:t>Kraków</w:t>
      </w:r>
    </w:p>
    <w:p w14:paraId="48838620" w14:textId="77777777" w:rsidR="001F1E4C" w:rsidRPr="009D0E64" w:rsidRDefault="001F1E4C" w:rsidP="001F1E4C">
      <w:pPr>
        <w:overflowPunct w:val="0"/>
        <w:autoSpaceDE w:val="0"/>
        <w:ind w:left="555"/>
        <w:jc w:val="both"/>
        <w:rPr>
          <w:rFonts w:ascii="Cambria" w:hAnsi="Cambria" w:cs="Calibri"/>
          <w:sz w:val="22"/>
          <w:szCs w:val="22"/>
        </w:rPr>
      </w:pPr>
    </w:p>
    <w:p w14:paraId="78BD4E97" w14:textId="77777777" w:rsidR="001F1E4C" w:rsidRPr="009D0E64" w:rsidRDefault="001F1E4C" w:rsidP="001F1E4C">
      <w:pPr>
        <w:widowControl w:val="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Nawiązując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do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ogłoszenia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postępowaniu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udzielenie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zamówienia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publicznego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prowadzonego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eastAsia="Tahoma" w:hAnsi="Cambria" w:cs="Calibri"/>
          <w:sz w:val="22"/>
          <w:szCs w:val="22"/>
        </w:rPr>
        <w:br/>
      </w:r>
      <w:r w:rsidRPr="009D0E64">
        <w:rPr>
          <w:rFonts w:ascii="Cambria" w:hAnsi="Cambria" w:cs="Calibri"/>
          <w:sz w:val="22"/>
          <w:szCs w:val="22"/>
        </w:rPr>
        <w:t>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trybie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przetargu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nieograniczonego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na</w:t>
      </w:r>
      <w:r w:rsidRPr="009D0E64">
        <w:rPr>
          <w:rFonts w:ascii="Cambria" w:eastAsia="Tahoma" w:hAnsi="Cambria" w:cs="Calibri"/>
          <w:sz w:val="22"/>
          <w:szCs w:val="22"/>
        </w:rPr>
        <w:t xml:space="preserve">: </w:t>
      </w:r>
      <w:r w:rsidRPr="009D0E64">
        <w:rPr>
          <w:rFonts w:ascii="Cambria" w:hAnsi="Cambria" w:cs="Calibri"/>
          <w:b/>
          <w:bCs/>
          <w:sz w:val="22"/>
          <w:szCs w:val="22"/>
        </w:rPr>
        <w:t>dostawę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oleju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opałowego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sezonie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grzewczym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202</w:t>
      </w:r>
      <w:r>
        <w:rPr>
          <w:rFonts w:ascii="Cambria" w:eastAsia="Tahoma" w:hAnsi="Cambria" w:cs="Calibri"/>
          <w:b/>
          <w:bCs/>
          <w:sz w:val="22"/>
          <w:szCs w:val="22"/>
        </w:rPr>
        <w:t>3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>/</w:t>
      </w:r>
      <w:r>
        <w:rPr>
          <w:rFonts w:ascii="Cambria" w:eastAsia="Tahoma" w:hAnsi="Cambria" w:cs="Calibri"/>
          <w:b/>
          <w:bCs/>
          <w:sz w:val="22"/>
          <w:szCs w:val="22"/>
        </w:rPr>
        <w:t>2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>02</w:t>
      </w:r>
      <w:r>
        <w:rPr>
          <w:rFonts w:ascii="Cambria" w:eastAsia="Tahoma" w:hAnsi="Cambria" w:cs="Calibri"/>
          <w:b/>
          <w:bCs/>
          <w:sz w:val="22"/>
          <w:szCs w:val="22"/>
        </w:rPr>
        <w:t>4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r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. </w:t>
      </w:r>
      <w:r w:rsidRPr="009D0E64">
        <w:rPr>
          <w:rFonts w:ascii="Cambria" w:hAnsi="Cambria" w:cs="Calibri"/>
          <w:b/>
          <w:bCs/>
          <w:sz w:val="22"/>
          <w:szCs w:val="22"/>
        </w:rPr>
        <w:t>dla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potrzeb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Fundacji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Miejski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Park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Ogród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Zoologiczny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Krakowie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oferujemy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realizację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zamówienia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pełnym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rzeczowym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zakresie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objętym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SWZ</w:t>
      </w:r>
      <w:r w:rsidRPr="009D0E64">
        <w:rPr>
          <w:rFonts w:ascii="Cambria" w:eastAsia="Tahoma" w:hAnsi="Cambria" w:cs="Calibri"/>
          <w:sz w:val="22"/>
          <w:szCs w:val="22"/>
        </w:rPr>
        <w:t>.</w:t>
      </w:r>
    </w:p>
    <w:p w14:paraId="117CF650" w14:textId="77777777" w:rsidR="001F1E4C" w:rsidRPr="009D0E64" w:rsidRDefault="001F1E4C" w:rsidP="001F1E4C">
      <w:pPr>
        <w:numPr>
          <w:ilvl w:val="0"/>
          <w:numId w:val="4"/>
        </w:numPr>
        <w:overflowPunct w:val="0"/>
        <w:autoSpaceDE w:val="0"/>
        <w:spacing w:before="240"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Nazwa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oferowanego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produktu</w:t>
      </w:r>
      <w:r w:rsidRPr="009D0E64">
        <w:rPr>
          <w:rFonts w:ascii="Cambria" w:eastAsia="Tahoma" w:hAnsi="Cambria" w:cs="Calibri"/>
          <w:sz w:val="22"/>
          <w:szCs w:val="22"/>
        </w:rPr>
        <w:t>: ..........................................................…………....</w:t>
      </w:r>
    </w:p>
    <w:p w14:paraId="02020D7E" w14:textId="77777777" w:rsidR="001F1E4C" w:rsidRPr="009D0E64" w:rsidRDefault="001F1E4C" w:rsidP="001F1E4C">
      <w:pPr>
        <w:overflowPunct w:val="0"/>
        <w:autoSpaceDE w:val="0"/>
        <w:spacing w:before="240" w:after="240"/>
        <w:ind w:left="36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23CC579E" w14:textId="77777777" w:rsidR="001F1E4C" w:rsidRPr="009D0E64" w:rsidRDefault="001F1E4C" w:rsidP="001F1E4C">
      <w:pPr>
        <w:numPr>
          <w:ilvl w:val="0"/>
          <w:numId w:val="4"/>
        </w:numPr>
        <w:overflowPunct w:val="0"/>
        <w:autoSpaceDE w:val="0"/>
        <w:spacing w:before="240"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Cena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producenta</w:t>
      </w:r>
      <w:r w:rsidRPr="009D0E64">
        <w:rPr>
          <w:rFonts w:ascii="Cambria" w:eastAsia="Tahoma" w:hAnsi="Cambria" w:cs="Calibri"/>
          <w:sz w:val="22"/>
          <w:szCs w:val="22"/>
        </w:rPr>
        <w:t xml:space="preserve"> (1</w:t>
      </w:r>
      <w:r w:rsidRPr="009D0E64">
        <w:rPr>
          <w:rFonts w:ascii="Cambria" w:hAnsi="Cambria" w:cs="Calibri"/>
          <w:sz w:val="22"/>
          <w:szCs w:val="22"/>
        </w:rPr>
        <w:t>l</w:t>
      </w:r>
      <w:r w:rsidRPr="009D0E64">
        <w:rPr>
          <w:rFonts w:ascii="Cambria" w:eastAsia="Tahoma" w:hAnsi="Cambria" w:cs="Calibri"/>
          <w:sz w:val="22"/>
          <w:szCs w:val="22"/>
        </w:rPr>
        <w:t>):</w:t>
      </w:r>
    </w:p>
    <w:p w14:paraId="714A0EC1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netto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 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41250876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słownie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</w:t>
      </w:r>
    </w:p>
    <w:p w14:paraId="44C26491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 xml:space="preserve">…………………………………………………….……………………………………………………..…........... 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7098F660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brutto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 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3730A9B3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słownie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</w:t>
      </w:r>
    </w:p>
    <w:p w14:paraId="60EB165C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 xml:space="preserve">…………………………………………………….………………………………………………..………........... 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35C5BB90" w14:textId="77777777" w:rsidR="001F1E4C" w:rsidRPr="009D0E64" w:rsidRDefault="001F1E4C" w:rsidP="001F1E4C">
      <w:pPr>
        <w:numPr>
          <w:ilvl w:val="0"/>
          <w:numId w:val="4"/>
        </w:numPr>
        <w:overflowPunct w:val="0"/>
        <w:autoSpaceDE w:val="0"/>
        <w:spacing w:before="240"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Oferowany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upust</w:t>
      </w:r>
      <w:r w:rsidRPr="009D0E64">
        <w:rPr>
          <w:rFonts w:ascii="Cambria" w:eastAsia="Tahoma" w:hAnsi="Cambria" w:cs="Calibri"/>
          <w:sz w:val="22"/>
          <w:szCs w:val="22"/>
        </w:rPr>
        <w:t>/</w:t>
      </w:r>
      <w:r w:rsidRPr="009D0E64">
        <w:rPr>
          <w:rFonts w:ascii="Cambria" w:hAnsi="Cambria" w:cs="Calibri"/>
          <w:sz w:val="22"/>
          <w:szCs w:val="22"/>
        </w:rPr>
        <w:t>marża</w:t>
      </w:r>
      <w:r w:rsidRPr="009D0E64">
        <w:rPr>
          <w:rFonts w:ascii="Cambria" w:eastAsia="Tahoma" w:hAnsi="Cambria" w:cs="Calibri"/>
          <w:sz w:val="22"/>
          <w:szCs w:val="22"/>
        </w:rPr>
        <w:t xml:space="preserve"> (+/ - ) % ..........................................</w:t>
      </w:r>
    </w:p>
    <w:p w14:paraId="7DB94B9D" w14:textId="77777777" w:rsidR="001F1E4C" w:rsidRPr="009D0E64" w:rsidRDefault="001F1E4C" w:rsidP="001F1E4C">
      <w:pPr>
        <w:numPr>
          <w:ilvl w:val="0"/>
          <w:numId w:val="4"/>
        </w:numPr>
        <w:overflowPunct w:val="0"/>
        <w:autoSpaceDE w:val="0"/>
        <w:spacing w:before="240"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Oferowana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cena</w:t>
      </w:r>
      <w:r w:rsidRPr="009D0E64">
        <w:rPr>
          <w:rFonts w:ascii="Cambria" w:eastAsia="Tahoma" w:hAnsi="Cambria" w:cs="Calibri"/>
          <w:sz w:val="22"/>
          <w:szCs w:val="22"/>
        </w:rPr>
        <w:t xml:space="preserve"> 1 </w:t>
      </w:r>
      <w:r w:rsidRPr="009D0E64">
        <w:rPr>
          <w:rFonts w:ascii="Cambria" w:hAnsi="Cambria" w:cs="Calibri"/>
          <w:sz w:val="22"/>
          <w:szCs w:val="22"/>
        </w:rPr>
        <w:t>litra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oleju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opałowego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wynosi</w:t>
      </w:r>
      <w:r w:rsidRPr="009D0E64">
        <w:rPr>
          <w:rFonts w:ascii="Cambria" w:eastAsia="Tahoma" w:hAnsi="Cambria" w:cs="Calibri"/>
          <w:sz w:val="22"/>
          <w:szCs w:val="22"/>
        </w:rPr>
        <w:t>:</w:t>
      </w:r>
    </w:p>
    <w:p w14:paraId="4896D11A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netto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5CE0B114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słownie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</w:t>
      </w:r>
    </w:p>
    <w:p w14:paraId="32F635EA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>…………………………………………………….…………………………………….....................................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2A7F3032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brutto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6C68AE00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słownie</w:t>
      </w:r>
      <w:r w:rsidRPr="009D0E64">
        <w:rPr>
          <w:rFonts w:ascii="Cambria" w:eastAsia="Tahom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</w:t>
      </w:r>
    </w:p>
    <w:p w14:paraId="06E82CEA" w14:textId="77777777" w:rsidR="001F1E4C" w:rsidRPr="009D0E64" w:rsidRDefault="001F1E4C" w:rsidP="001F1E4C">
      <w:pPr>
        <w:overflowPunct w:val="0"/>
        <w:autoSpaceDE w:val="0"/>
        <w:spacing w:before="240" w:after="240"/>
        <w:ind w:firstLine="284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>…………………………………………………….…………………………………….....................................</w:t>
      </w:r>
      <w:r w:rsidRPr="009D0E64">
        <w:rPr>
          <w:rFonts w:ascii="Cambria" w:hAnsi="Cambria" w:cs="Calibri"/>
          <w:sz w:val="22"/>
          <w:szCs w:val="22"/>
        </w:rPr>
        <w:t>PLN</w:t>
      </w:r>
    </w:p>
    <w:p w14:paraId="140FCAAD" w14:textId="77777777" w:rsidR="001F1E4C" w:rsidRPr="009D0E64" w:rsidRDefault="001F1E4C" w:rsidP="001F1E4C">
      <w:pPr>
        <w:numPr>
          <w:ilvl w:val="0"/>
          <w:numId w:val="4"/>
        </w:numPr>
        <w:overflowPunct w:val="0"/>
        <w:autoSpaceDE w:val="0"/>
        <w:spacing w:before="240"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Oświadczamy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że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projekt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umowy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stanowiący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załącznik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do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Specyfikacji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Warunków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Zamówienia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został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przez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nas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zaakceptowany</w:t>
      </w:r>
      <w:r w:rsidRPr="009D0E64">
        <w:rPr>
          <w:rFonts w:ascii="Cambria" w:eastAsia="Tahoma" w:hAnsi="Cambria" w:cs="Calibri"/>
          <w:sz w:val="22"/>
          <w:szCs w:val="22"/>
        </w:rPr>
        <w:t xml:space="preserve">. </w:t>
      </w:r>
      <w:r w:rsidRPr="009D0E64">
        <w:rPr>
          <w:rFonts w:ascii="Cambria" w:hAnsi="Cambria" w:cs="Calibri"/>
          <w:sz w:val="22"/>
          <w:szCs w:val="22"/>
        </w:rPr>
        <w:t>Zobowiązujemy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się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przypadku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wyboru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naszej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oferty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do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zawarcia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umowy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określonych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projekcie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umowy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warunkach</w:t>
      </w:r>
      <w:r w:rsidRPr="009D0E64">
        <w:rPr>
          <w:rFonts w:ascii="Cambria" w:eastAsia="Tahoma" w:hAnsi="Cambria" w:cs="Calibri"/>
          <w:sz w:val="22"/>
          <w:szCs w:val="22"/>
        </w:rPr>
        <w:t xml:space="preserve">, </w:t>
      </w:r>
      <w:r w:rsidRPr="009D0E64">
        <w:rPr>
          <w:rFonts w:ascii="Cambria" w:hAnsi="Cambria" w:cs="Calibri"/>
          <w:sz w:val="22"/>
          <w:szCs w:val="22"/>
        </w:rPr>
        <w:t>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miejscu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i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terminie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wyznaczonym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przez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Zamawiającego</w:t>
      </w:r>
      <w:r w:rsidRPr="009D0E64">
        <w:rPr>
          <w:rFonts w:ascii="Cambria" w:eastAsia="Tahoma" w:hAnsi="Cambria" w:cs="Calibri"/>
          <w:sz w:val="22"/>
          <w:szCs w:val="22"/>
        </w:rPr>
        <w:t>.</w:t>
      </w:r>
    </w:p>
    <w:p w14:paraId="3CDF1522" w14:textId="77777777" w:rsidR="001F1E4C" w:rsidRPr="009D0E64" w:rsidRDefault="001F1E4C" w:rsidP="001F1E4C">
      <w:pPr>
        <w:numPr>
          <w:ilvl w:val="0"/>
          <w:numId w:val="4"/>
        </w:numPr>
        <w:overflowPunct w:val="0"/>
        <w:autoSpaceDE w:val="0"/>
        <w:spacing w:before="240"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lastRenderedPageBreak/>
        <w:t xml:space="preserve">Oświadczamy, że </w:t>
      </w:r>
      <w:r>
        <w:rPr>
          <w:rFonts w:ascii="Cambria" w:eastAsia="Tahoma" w:hAnsi="Cambria" w:cs="Calibri"/>
          <w:sz w:val="22"/>
          <w:szCs w:val="22"/>
        </w:rPr>
        <w:t xml:space="preserve">w dniu ……………..  </w:t>
      </w:r>
      <w:r w:rsidRPr="009D0E64">
        <w:rPr>
          <w:rFonts w:ascii="Cambria" w:eastAsia="Tahoma" w:hAnsi="Cambria" w:cs="Calibri"/>
          <w:sz w:val="22"/>
          <w:szCs w:val="22"/>
        </w:rPr>
        <w:t xml:space="preserve">przeprowadziliśmy wizje </w:t>
      </w:r>
      <w:r w:rsidRPr="009D0E64">
        <w:rPr>
          <w:rFonts w:ascii="Cambria" w:hAnsi="Cambria" w:cs="Calibri"/>
          <w:sz w:val="22"/>
          <w:szCs w:val="22"/>
        </w:rPr>
        <w:t>lokalnej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trasy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przejazdu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cysterny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do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poszczególnych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punktów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dostaw</w:t>
      </w:r>
      <w:r w:rsidRPr="009D0E64">
        <w:rPr>
          <w:rFonts w:ascii="Cambria" w:eastAsia="Tahoma" w:hAnsi="Cambria" w:cs="Calibri"/>
          <w:sz w:val="22"/>
          <w:szCs w:val="22"/>
        </w:rPr>
        <w:t>.</w:t>
      </w:r>
    </w:p>
    <w:p w14:paraId="553A7B5D" w14:textId="77777777" w:rsidR="001F1E4C" w:rsidRPr="009D0E64" w:rsidRDefault="001F1E4C" w:rsidP="001F1E4C">
      <w:pPr>
        <w:numPr>
          <w:ilvl w:val="0"/>
          <w:numId w:val="4"/>
        </w:numPr>
        <w:suppressAutoHyphens w:val="0"/>
        <w:spacing w:before="120" w:after="120" w:line="360" w:lineRule="auto"/>
        <w:jc w:val="both"/>
        <w:rPr>
          <w:rStyle w:val="FontStyle28"/>
          <w:rFonts w:ascii="Cambria" w:hAnsi="Cambria" w:cs="Calibri"/>
          <w:sz w:val="22"/>
          <w:szCs w:val="22"/>
          <w:lang w:eastAsia="pl-PL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Korespondencję związaną z przedmiotowym postępowaniem prosimy kierować na adres:</w:t>
      </w:r>
    </w:p>
    <w:p w14:paraId="3F9B7999" w14:textId="77777777" w:rsidR="001F1E4C" w:rsidRPr="009D0E64" w:rsidRDefault="001F1E4C" w:rsidP="001F1E4C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 w:cs="Calibri"/>
          <w:sz w:val="22"/>
          <w:szCs w:val="22"/>
          <w:lang w:eastAsia="pl-PL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………………………………………. </w:t>
      </w:r>
      <w:proofErr w:type="spellStart"/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ePUAP</w:t>
      </w:r>
      <w:proofErr w:type="spellEnd"/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: ………………………………………, e-mail: ………………………………... </w:t>
      </w:r>
    </w:p>
    <w:p w14:paraId="4A94C21E" w14:textId="77777777" w:rsidR="001F1E4C" w:rsidRPr="009D0E64" w:rsidRDefault="001F1E4C" w:rsidP="001F1E4C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 w:cs="Calibri"/>
          <w:sz w:val="22"/>
          <w:szCs w:val="22"/>
          <w:lang w:eastAsia="pl-PL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osobą do kontaktów jest …………………………………………   ………………………….. (</w:t>
      </w:r>
      <w:r w:rsidRPr="009D0E64">
        <w:rPr>
          <w:rStyle w:val="FontStyle28"/>
          <w:rFonts w:ascii="Cambria" w:hAnsi="Cambria" w:cs="Calibri"/>
          <w:i/>
          <w:sz w:val="22"/>
          <w:szCs w:val="22"/>
          <w:lang w:eastAsia="pl-PL"/>
        </w:rPr>
        <w:t>imię i nazwisko</w:t>
      </w: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)</w:t>
      </w:r>
    </w:p>
    <w:p w14:paraId="47E7C314" w14:textId="77777777" w:rsidR="001F1E4C" w:rsidRPr="009D0E64" w:rsidRDefault="001F1E4C" w:rsidP="001F1E4C">
      <w:pPr>
        <w:numPr>
          <w:ilvl w:val="0"/>
          <w:numId w:val="4"/>
        </w:numPr>
        <w:suppressAutoHyphens w:val="0"/>
        <w:spacing w:before="120" w:after="120" w:line="360" w:lineRule="auto"/>
        <w:jc w:val="both"/>
        <w:rPr>
          <w:rStyle w:val="FontStyle28"/>
          <w:rFonts w:ascii="Cambria" w:hAnsi="Cambria" w:cs="Tahoma"/>
          <w:sz w:val="22"/>
          <w:szCs w:val="22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Zamówienie zamierzamy zrealizować sami </w:t>
      </w:r>
      <w:r w:rsidRPr="009D0E64">
        <w:rPr>
          <w:rStyle w:val="FontStyle28"/>
          <w:rFonts w:ascii="Cambria" w:hAnsi="Cambria" w:cs="Calibri"/>
          <w:b/>
          <w:sz w:val="22"/>
          <w:szCs w:val="22"/>
          <w:lang w:eastAsia="pl-PL"/>
        </w:rPr>
        <w:t>/</w:t>
      </w: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 następujące części zamówienia zamierzamy wykonać przy pomocy podwykonawcy/ów</w:t>
      </w:r>
      <w:r w:rsidRPr="009D0E64">
        <w:rPr>
          <w:rStyle w:val="FontStyle28"/>
          <w:rFonts w:ascii="Cambria" w:hAnsi="Cambria" w:cs="Calibri"/>
          <w:b/>
          <w:sz w:val="22"/>
          <w:szCs w:val="22"/>
          <w:lang w:eastAsia="pl-PL"/>
        </w:rPr>
        <w:t>:</w:t>
      </w:r>
      <w:r w:rsidRPr="009D0E64">
        <w:rPr>
          <w:rStyle w:val="Zakotwiczenieprzypisudolnego"/>
          <w:rFonts w:ascii="Cambria" w:hAnsi="Cambria" w:cs="Calibri"/>
          <w:sz w:val="22"/>
          <w:szCs w:val="22"/>
          <w:lang w:eastAsia="pl-PL"/>
        </w:rPr>
        <w:footnoteReference w:id="1"/>
      </w: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…………………………………………………………… </w:t>
      </w:r>
    </w:p>
    <w:p w14:paraId="2133A95D" w14:textId="77777777" w:rsidR="001F1E4C" w:rsidRPr="009D0E64" w:rsidRDefault="001F1E4C" w:rsidP="001F1E4C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 w:cs="Tahoma"/>
          <w:sz w:val="22"/>
          <w:szCs w:val="22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14:paraId="55F5191E" w14:textId="77777777" w:rsidR="001F1E4C" w:rsidRPr="009D0E64" w:rsidRDefault="001F1E4C" w:rsidP="001F1E4C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 w:cs="Calibri"/>
          <w:sz w:val="22"/>
          <w:szCs w:val="22"/>
          <w:lang w:eastAsia="pl-PL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………………………………………………………………..</w:t>
      </w:r>
    </w:p>
    <w:p w14:paraId="36D186EA" w14:textId="77777777" w:rsidR="001F1E4C" w:rsidRPr="009D0E64" w:rsidRDefault="001F1E4C" w:rsidP="001F1E4C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 w:cs="Calibri"/>
          <w:sz w:val="22"/>
          <w:szCs w:val="22"/>
          <w:lang w:eastAsia="pl-PL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………………………………………………………………..</w:t>
      </w:r>
    </w:p>
    <w:p w14:paraId="1F3191E1" w14:textId="77777777" w:rsidR="001F1E4C" w:rsidRPr="009D0E64" w:rsidRDefault="001F1E4C" w:rsidP="001F1E4C">
      <w:pPr>
        <w:numPr>
          <w:ilvl w:val="0"/>
          <w:numId w:val="4"/>
        </w:numPr>
        <w:suppressAutoHyphens w:val="0"/>
        <w:spacing w:before="120" w:after="120" w:line="36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9D0E64">
        <w:rPr>
          <w:rStyle w:val="FontStyle28"/>
          <w:rFonts w:ascii="Cambria" w:hAnsi="Cambria" w:cs="Calibri"/>
          <w:i/>
          <w:sz w:val="22"/>
          <w:szCs w:val="22"/>
          <w:lang w:eastAsia="pl-PL"/>
        </w:rPr>
        <w:t>określić nazwę (rodzaj) towaru lub usługi</w:t>
      </w: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 w:rsidRPr="009D0E64">
        <w:rPr>
          <w:rStyle w:val="FontStyle28"/>
          <w:rFonts w:ascii="Cambria" w:hAnsi="Cambria" w:cs="Calibri"/>
          <w:i/>
          <w:sz w:val="22"/>
          <w:szCs w:val="22"/>
          <w:lang w:eastAsia="pl-PL"/>
        </w:rPr>
        <w:t>wypełnić tylko jeśli dotyczy</w:t>
      </w:r>
      <w:r w:rsidRPr="009D0E64"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), zaś stawka </w:t>
      </w:r>
      <w:r w:rsidRPr="009D0E64">
        <w:rPr>
          <w:rFonts w:ascii="Cambria" w:hAnsi="Cambria" w:cs="Calibri"/>
          <w:sz w:val="22"/>
          <w:szCs w:val="22"/>
        </w:rPr>
        <w:t>podatku od towarów i usług, zgodnie z moją wiedzą wynosić będzie ………….</w:t>
      </w:r>
    </w:p>
    <w:p w14:paraId="4BB63A88" w14:textId="77777777" w:rsidR="001F1E4C" w:rsidRPr="009D0E64" w:rsidRDefault="001F1E4C" w:rsidP="001F1E4C">
      <w:pPr>
        <w:numPr>
          <w:ilvl w:val="0"/>
          <w:numId w:val="4"/>
        </w:numPr>
        <w:suppressAutoHyphens w:val="0"/>
        <w:spacing w:before="120" w:after="120" w:line="360" w:lineRule="auto"/>
        <w:jc w:val="both"/>
        <w:rPr>
          <w:rStyle w:val="FontStyle28"/>
          <w:rFonts w:ascii="Cambria" w:hAnsi="Cambria" w:cs="Calibri"/>
          <w:sz w:val="22"/>
          <w:szCs w:val="22"/>
          <w:lang w:eastAsia="pl-PL"/>
        </w:rPr>
      </w:pPr>
      <w:r w:rsidRPr="009D0E64">
        <w:rPr>
          <w:rFonts w:ascii="Cambria" w:hAnsi="Cambria" w:cs="Calibri"/>
          <w:sz w:val="22"/>
          <w:szCs w:val="22"/>
        </w:rPr>
        <w:t>Oświadczamy, że jesteśmy: mikro / małym / średnim / przedsiębiorcą (</w:t>
      </w:r>
      <w:r w:rsidRPr="009D0E64">
        <w:rPr>
          <w:rFonts w:ascii="Cambria" w:hAnsi="Cambria" w:cs="Calibri"/>
          <w:i/>
          <w:iCs/>
          <w:sz w:val="22"/>
          <w:szCs w:val="22"/>
        </w:rPr>
        <w:t>właściwe zaznaczyć)</w:t>
      </w:r>
    </w:p>
    <w:p w14:paraId="28F04C6C" w14:textId="77777777" w:rsidR="001F1E4C" w:rsidRPr="009D0E64" w:rsidRDefault="001F1E4C" w:rsidP="001F1E4C">
      <w:pPr>
        <w:overflowPunct w:val="0"/>
        <w:autoSpaceDE w:val="0"/>
        <w:spacing w:before="240" w:after="240"/>
        <w:ind w:left="360"/>
        <w:jc w:val="both"/>
        <w:rPr>
          <w:rFonts w:ascii="Cambria" w:eastAsia="Tahoma" w:hAnsi="Cambria" w:cs="Calibri"/>
          <w:sz w:val="22"/>
          <w:szCs w:val="22"/>
        </w:rPr>
      </w:pPr>
    </w:p>
    <w:p w14:paraId="25B09CFC" w14:textId="77777777" w:rsidR="001F1E4C" w:rsidRPr="009D0E64" w:rsidRDefault="001F1E4C" w:rsidP="001F1E4C">
      <w:pPr>
        <w:overflowPunct w:val="0"/>
        <w:autoSpaceDE w:val="0"/>
        <w:spacing w:after="24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Załącznikami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do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niniejszej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oferty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są</w:t>
      </w:r>
      <w:r w:rsidRPr="009D0E64">
        <w:rPr>
          <w:rFonts w:ascii="Cambria" w:eastAsia="Tahoma" w:hAnsi="Cambria" w:cs="Calibri"/>
          <w:sz w:val="22"/>
          <w:szCs w:val="22"/>
        </w:rPr>
        <w:t>:</w:t>
      </w:r>
    </w:p>
    <w:p w14:paraId="0383298C" w14:textId="77777777" w:rsidR="001F1E4C" w:rsidRPr="009D0E64" w:rsidRDefault="001F1E4C" w:rsidP="001F1E4C">
      <w:pPr>
        <w:autoSpaceDE w:val="0"/>
        <w:ind w:left="285"/>
        <w:jc w:val="both"/>
        <w:rPr>
          <w:rFonts w:ascii="Cambria" w:hAnsi="Cambria" w:cs="Calibri"/>
          <w:sz w:val="22"/>
          <w:szCs w:val="22"/>
        </w:rPr>
      </w:pPr>
    </w:p>
    <w:p w14:paraId="59DD8399" w14:textId="77777777" w:rsidR="001F1E4C" w:rsidRPr="009D0E64" w:rsidRDefault="001F1E4C" w:rsidP="001F1E4C">
      <w:pPr>
        <w:numPr>
          <w:ilvl w:val="0"/>
          <w:numId w:val="3"/>
        </w:numPr>
        <w:autoSpaceDE w:val="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>………………………….</w:t>
      </w:r>
    </w:p>
    <w:p w14:paraId="220E7713" w14:textId="77777777" w:rsidR="001F1E4C" w:rsidRPr="009D0E64" w:rsidRDefault="001F1E4C" w:rsidP="001F1E4C">
      <w:pPr>
        <w:autoSpaceDE w:val="0"/>
        <w:ind w:left="432"/>
        <w:jc w:val="both"/>
        <w:rPr>
          <w:rFonts w:ascii="Cambria" w:eastAsia="Tahoma" w:hAnsi="Cambria" w:cs="Calibri"/>
          <w:sz w:val="22"/>
          <w:szCs w:val="22"/>
        </w:rPr>
      </w:pPr>
    </w:p>
    <w:p w14:paraId="1FFADC5C" w14:textId="77777777" w:rsidR="001F1E4C" w:rsidRPr="009D0E64" w:rsidRDefault="001F1E4C" w:rsidP="001F1E4C">
      <w:pPr>
        <w:numPr>
          <w:ilvl w:val="0"/>
          <w:numId w:val="3"/>
        </w:numPr>
        <w:autoSpaceDE w:val="0"/>
        <w:jc w:val="both"/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>.....................................</w:t>
      </w:r>
    </w:p>
    <w:p w14:paraId="75E481B2" w14:textId="77777777" w:rsidR="001F1E4C" w:rsidRPr="009D0E64" w:rsidRDefault="001F1E4C" w:rsidP="001F1E4C">
      <w:pPr>
        <w:overflowPunct w:val="0"/>
        <w:autoSpaceDE w:val="0"/>
        <w:jc w:val="both"/>
        <w:rPr>
          <w:rFonts w:ascii="Cambria" w:hAnsi="Cambria" w:cs="Calibri"/>
          <w:sz w:val="22"/>
          <w:szCs w:val="22"/>
        </w:rPr>
      </w:pPr>
    </w:p>
    <w:p w14:paraId="5A50866B" w14:textId="77777777" w:rsidR="001F1E4C" w:rsidRPr="009D0E64" w:rsidRDefault="001F1E4C" w:rsidP="001F1E4C">
      <w:pPr>
        <w:overflowPunct w:val="0"/>
        <w:autoSpaceDE w:val="0"/>
        <w:ind w:left="4956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PODPIS</w:t>
      </w:r>
    </w:p>
    <w:p w14:paraId="5E41A158" w14:textId="77777777" w:rsidR="001F1E4C" w:rsidRPr="009D0E64" w:rsidRDefault="001F1E4C" w:rsidP="001F1E4C">
      <w:pPr>
        <w:overflowPunct w:val="0"/>
        <w:autoSpaceDE w:val="0"/>
        <w:ind w:left="3540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upoważnionego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przedstawiciela</w:t>
      </w:r>
      <w:r w:rsidRPr="009D0E64">
        <w:rPr>
          <w:rFonts w:ascii="Cambria" w:eastAsia="Tahoma" w:hAnsi="Cambria" w:cs="Calibri"/>
          <w:sz w:val="22"/>
          <w:szCs w:val="22"/>
        </w:rPr>
        <w:t xml:space="preserve"> </w:t>
      </w:r>
      <w:r w:rsidRPr="009D0E64">
        <w:rPr>
          <w:rFonts w:ascii="Cambria" w:hAnsi="Cambria" w:cs="Calibri"/>
          <w:sz w:val="22"/>
          <w:szCs w:val="22"/>
        </w:rPr>
        <w:t>wykonawcy</w:t>
      </w:r>
    </w:p>
    <w:p w14:paraId="16D78B15" w14:textId="77777777" w:rsidR="001F1E4C" w:rsidRPr="009D0E64" w:rsidRDefault="001F1E4C" w:rsidP="001F1E4C">
      <w:pPr>
        <w:rPr>
          <w:rFonts w:ascii="Cambria" w:hAnsi="Cambria" w:cs="Calibri"/>
          <w:sz w:val="22"/>
          <w:szCs w:val="22"/>
        </w:rPr>
      </w:pPr>
    </w:p>
    <w:p w14:paraId="65FF5D7F" w14:textId="77777777" w:rsidR="001F1E4C" w:rsidRPr="009D0E64" w:rsidRDefault="001F1E4C" w:rsidP="001F1E4C">
      <w:pPr>
        <w:rPr>
          <w:rFonts w:ascii="Cambria" w:eastAsia="Tahom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</w:r>
      <w:r w:rsidRPr="009D0E64">
        <w:rPr>
          <w:rFonts w:ascii="Cambria" w:eastAsia="Tahoma" w:hAnsi="Cambria" w:cs="Calibri"/>
          <w:sz w:val="22"/>
          <w:szCs w:val="22"/>
        </w:rPr>
        <w:tab/>
        <w:t xml:space="preserve">    ………………………………………………………….</w:t>
      </w:r>
    </w:p>
    <w:p w14:paraId="10B2CC2C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  <w:r w:rsidRPr="009D0E64">
        <w:rPr>
          <w:rFonts w:ascii="Cambria" w:hAnsi="Cambria" w:cs="Tahoma"/>
          <w:sz w:val="22"/>
          <w:szCs w:val="22"/>
        </w:rPr>
        <w:br w:type="page"/>
      </w:r>
    </w:p>
    <w:p w14:paraId="364F7134" w14:textId="77777777" w:rsidR="001F1E4C" w:rsidRPr="009D0E64" w:rsidRDefault="001F1E4C" w:rsidP="001F1E4C">
      <w:pPr>
        <w:spacing w:before="120" w:after="120" w:line="360" w:lineRule="auto"/>
        <w:jc w:val="right"/>
        <w:rPr>
          <w:rFonts w:ascii="Cambria" w:hAnsi="Cambria" w:cs="Calibri"/>
          <w:b/>
          <w:i/>
          <w:sz w:val="22"/>
          <w:szCs w:val="22"/>
        </w:rPr>
      </w:pPr>
      <w:r w:rsidRPr="009D0E64">
        <w:rPr>
          <w:rFonts w:ascii="Cambria" w:hAnsi="Cambria" w:cs="Calibri"/>
          <w:b/>
          <w:i/>
          <w:sz w:val="22"/>
          <w:szCs w:val="22"/>
        </w:rPr>
        <w:lastRenderedPageBreak/>
        <w:t>Załącznik nr 2  SWZ</w:t>
      </w:r>
    </w:p>
    <w:p w14:paraId="20B69ABB" w14:textId="77777777" w:rsidR="001F1E4C" w:rsidRPr="009D0E64" w:rsidRDefault="001F1E4C" w:rsidP="001F1E4C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 w:cs="Calibri"/>
          <w:sz w:val="22"/>
          <w:szCs w:val="22"/>
        </w:rPr>
      </w:pPr>
    </w:p>
    <w:p w14:paraId="185AAC50" w14:textId="77777777" w:rsidR="001F1E4C" w:rsidRPr="009D0E64" w:rsidRDefault="001F1E4C" w:rsidP="001F1E4C">
      <w:pPr>
        <w:pStyle w:val="Nagwek3"/>
        <w:numPr>
          <w:ilvl w:val="2"/>
          <w:numId w:val="0"/>
        </w:numPr>
        <w:tabs>
          <w:tab w:val="num" w:pos="720"/>
        </w:tabs>
        <w:spacing w:before="120" w:after="120" w:line="360" w:lineRule="auto"/>
        <w:ind w:left="720" w:hanging="720"/>
        <w:jc w:val="center"/>
        <w:rPr>
          <w:rFonts w:ascii="Cambria" w:hAnsi="Cambria" w:cs="Calibri"/>
          <w:smallCaps/>
          <w:sz w:val="22"/>
          <w:szCs w:val="22"/>
        </w:rPr>
      </w:pPr>
      <w:r w:rsidRPr="009D0E64">
        <w:rPr>
          <w:rFonts w:ascii="Cambria" w:hAnsi="Cambria" w:cs="Calibri"/>
          <w:smallCaps/>
          <w:sz w:val="22"/>
          <w:szCs w:val="22"/>
        </w:rPr>
        <w:t xml:space="preserve">Oświadczenie  Wykonawcy </w:t>
      </w:r>
      <w:r w:rsidRPr="009D0E64">
        <w:rPr>
          <w:rFonts w:ascii="Cambria" w:hAnsi="Cambria" w:cs="Calibri"/>
          <w:smallCaps/>
          <w:sz w:val="22"/>
          <w:szCs w:val="22"/>
        </w:rPr>
        <w:br/>
        <w:t>o spełnieniu warunków udziału w postępowaniu</w:t>
      </w:r>
    </w:p>
    <w:p w14:paraId="69912B43" w14:textId="77777777" w:rsidR="001F1E4C" w:rsidRPr="009D0E64" w:rsidRDefault="001F1E4C" w:rsidP="001F1E4C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 w:cs="Calibri"/>
          <w:sz w:val="22"/>
          <w:szCs w:val="22"/>
        </w:rPr>
      </w:pPr>
    </w:p>
    <w:p w14:paraId="01359E02" w14:textId="77777777" w:rsidR="001F1E4C" w:rsidRPr="009D0E64" w:rsidRDefault="001F1E4C" w:rsidP="001F1E4C">
      <w:pPr>
        <w:tabs>
          <w:tab w:val="left" w:pos="567"/>
          <w:tab w:val="left" w:pos="993"/>
          <w:tab w:val="left" w:pos="1276"/>
        </w:tabs>
        <w:spacing w:before="120"/>
        <w:rPr>
          <w:rFonts w:ascii="Cambria" w:hAnsi="Cambria" w:cs="Tahoma"/>
          <w:sz w:val="22"/>
          <w:szCs w:val="22"/>
        </w:rPr>
      </w:pPr>
    </w:p>
    <w:p w14:paraId="00FB5F17" w14:textId="77777777" w:rsidR="001F1E4C" w:rsidRPr="009D0E64" w:rsidRDefault="001F1E4C" w:rsidP="001F1E4C">
      <w:pPr>
        <w:tabs>
          <w:tab w:val="left" w:pos="851"/>
        </w:tabs>
        <w:overflowPunct w:val="0"/>
        <w:autoSpaceDE w:val="0"/>
        <w:autoSpaceDN w:val="0"/>
        <w:adjustRightInd w:val="0"/>
        <w:spacing w:before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Tahoma"/>
          <w:sz w:val="22"/>
          <w:szCs w:val="22"/>
        </w:rPr>
        <w:t xml:space="preserve">Dotyczy: prowadzonego przez Fundacja „Miejski Park i Ogród Zoologiczny w Krakowie”, postępowania o zamówienie publiczne </w:t>
      </w:r>
      <w:r w:rsidRPr="009D0E64">
        <w:rPr>
          <w:rFonts w:ascii="Cambria" w:hAnsi="Cambria" w:cs="Calibri"/>
          <w:sz w:val="22"/>
          <w:szCs w:val="22"/>
        </w:rPr>
        <w:t>na</w:t>
      </w:r>
      <w:r w:rsidRPr="009D0E64">
        <w:rPr>
          <w:rFonts w:ascii="Cambria" w:eastAsia="Tahoma" w:hAnsi="Cambria" w:cs="Calibri"/>
          <w:sz w:val="22"/>
          <w:szCs w:val="22"/>
        </w:rPr>
        <w:t xml:space="preserve">: </w:t>
      </w:r>
      <w:r w:rsidRPr="009D0E64">
        <w:rPr>
          <w:rFonts w:ascii="Cambria" w:hAnsi="Cambria" w:cs="Calibri"/>
          <w:b/>
          <w:bCs/>
          <w:sz w:val="22"/>
          <w:szCs w:val="22"/>
        </w:rPr>
        <w:t>dostawę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oleju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opałowego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sezonie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grzewczym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202</w:t>
      </w:r>
      <w:r>
        <w:rPr>
          <w:rFonts w:ascii="Cambria" w:eastAsia="Tahoma" w:hAnsi="Cambria" w:cs="Calibri"/>
          <w:b/>
          <w:bCs/>
          <w:sz w:val="22"/>
          <w:szCs w:val="22"/>
        </w:rPr>
        <w:t>3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>/202</w:t>
      </w:r>
      <w:r>
        <w:rPr>
          <w:rFonts w:ascii="Cambria" w:eastAsia="Tahoma" w:hAnsi="Cambria" w:cs="Calibri"/>
          <w:b/>
          <w:bCs/>
          <w:sz w:val="22"/>
          <w:szCs w:val="22"/>
        </w:rPr>
        <w:t>4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r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. </w:t>
      </w:r>
      <w:r w:rsidRPr="009D0E64">
        <w:rPr>
          <w:rFonts w:ascii="Cambria" w:hAnsi="Cambria" w:cs="Calibri"/>
          <w:b/>
          <w:bCs/>
          <w:sz w:val="22"/>
          <w:szCs w:val="22"/>
        </w:rPr>
        <w:t>dla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potrzeb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Fundacji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Miejski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Park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Ogród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Zoologiczny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Krakowie</w:t>
      </w:r>
    </w:p>
    <w:p w14:paraId="467B96D9" w14:textId="77777777" w:rsidR="001F1E4C" w:rsidRPr="009D0E64" w:rsidRDefault="001F1E4C" w:rsidP="001F1E4C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Tahoma"/>
          <w:b/>
          <w:sz w:val="22"/>
          <w:szCs w:val="22"/>
        </w:rPr>
      </w:pPr>
    </w:p>
    <w:p w14:paraId="0E56EF97" w14:textId="77777777" w:rsidR="001F1E4C" w:rsidRPr="009D0E64" w:rsidRDefault="001F1E4C" w:rsidP="001F1E4C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38323C89" w14:textId="77777777" w:rsidR="001F1E4C" w:rsidRPr="009D0E64" w:rsidRDefault="001F1E4C" w:rsidP="001F1E4C">
      <w:pPr>
        <w:shd w:val="clear" w:color="auto" w:fill="BFBFBF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INFORMACJA DOTYCZĄCA WYKONAWCY:</w:t>
      </w:r>
    </w:p>
    <w:p w14:paraId="7A4934F3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Oświadczam, że spełniam warunki udziału w postępowaniu określone przez zamawiającego </w:t>
      </w:r>
      <w:r w:rsidRPr="009D0E64">
        <w:rPr>
          <w:rFonts w:ascii="Cambria" w:hAnsi="Cambria" w:cs="Calibri"/>
          <w:sz w:val="22"/>
          <w:szCs w:val="22"/>
        </w:rPr>
        <w:br/>
        <w:t>w sekcji III pkt 1.2. SWZ</w:t>
      </w:r>
    </w:p>
    <w:p w14:paraId="65813EAB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2A4E11A5" w14:textId="77777777" w:rsidR="001F1E4C" w:rsidRPr="009D0E64" w:rsidRDefault="001F1E4C" w:rsidP="001F1E4C">
      <w:pPr>
        <w:spacing w:before="120" w:after="120" w:line="360" w:lineRule="auto"/>
        <w:ind w:left="3540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…………….……. </w:t>
      </w:r>
      <w:r w:rsidRPr="009D0E64">
        <w:rPr>
          <w:rFonts w:ascii="Cambria" w:hAnsi="Cambria" w:cs="Calibri"/>
          <w:i/>
          <w:sz w:val="22"/>
          <w:szCs w:val="22"/>
        </w:rPr>
        <w:t xml:space="preserve">(miejscowość), </w:t>
      </w:r>
      <w:r w:rsidRPr="009D0E64">
        <w:rPr>
          <w:rFonts w:ascii="Cambria" w:hAnsi="Cambria" w:cs="Calibri"/>
          <w:sz w:val="22"/>
          <w:szCs w:val="22"/>
        </w:rPr>
        <w:t xml:space="preserve">dnia ………….……. r. </w:t>
      </w:r>
    </w:p>
    <w:p w14:paraId="1007B385" w14:textId="77777777" w:rsidR="001F1E4C" w:rsidRPr="009D0E64" w:rsidRDefault="001F1E4C" w:rsidP="001F1E4C">
      <w:pPr>
        <w:spacing w:before="120" w:after="120" w:line="360" w:lineRule="auto"/>
        <w:ind w:left="3540" w:firstLine="708"/>
        <w:jc w:val="both"/>
        <w:rPr>
          <w:rFonts w:ascii="Cambria" w:hAnsi="Cambria" w:cs="Calibri"/>
          <w:sz w:val="22"/>
          <w:szCs w:val="22"/>
        </w:rPr>
      </w:pPr>
    </w:p>
    <w:p w14:paraId="127EC139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23C75B42" w14:textId="77777777" w:rsidR="001F1E4C" w:rsidRPr="009D0E64" w:rsidRDefault="001F1E4C" w:rsidP="001F1E4C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(podpis)</w:t>
      </w:r>
    </w:p>
    <w:p w14:paraId="3204CB9E" w14:textId="77777777" w:rsidR="001F1E4C" w:rsidRPr="009D0E64" w:rsidRDefault="001F1E4C" w:rsidP="001F1E4C">
      <w:pPr>
        <w:shd w:val="clear" w:color="auto" w:fill="BFBFBF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7D0441AA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Oświadczam, że wszystkie informacje podane w powyższych oświadczeniach są aktualne </w:t>
      </w:r>
      <w:r w:rsidRPr="009D0E64">
        <w:rPr>
          <w:rFonts w:ascii="Cambria" w:hAnsi="Cambria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580BB9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C68082" w14:textId="77777777" w:rsidR="001F1E4C" w:rsidRPr="009D0E64" w:rsidRDefault="001F1E4C" w:rsidP="001F1E4C">
      <w:pPr>
        <w:spacing w:before="120" w:after="120" w:line="360" w:lineRule="auto"/>
        <w:ind w:left="3540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…………….……. </w:t>
      </w:r>
      <w:r w:rsidRPr="009D0E64">
        <w:rPr>
          <w:rFonts w:ascii="Cambria" w:hAnsi="Cambria" w:cs="Calibri"/>
          <w:i/>
          <w:sz w:val="22"/>
          <w:szCs w:val="22"/>
        </w:rPr>
        <w:t xml:space="preserve">(miejscowość), </w:t>
      </w:r>
      <w:r w:rsidRPr="009D0E64">
        <w:rPr>
          <w:rFonts w:ascii="Cambria" w:hAnsi="Cambria" w:cs="Calibri"/>
          <w:sz w:val="22"/>
          <w:szCs w:val="22"/>
        </w:rPr>
        <w:t xml:space="preserve">dnia ………….……. r. </w:t>
      </w:r>
    </w:p>
    <w:p w14:paraId="153D064C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612749E1" w14:textId="77777777" w:rsidR="001F1E4C" w:rsidRPr="009D0E64" w:rsidRDefault="001F1E4C" w:rsidP="001F1E4C">
      <w:pPr>
        <w:spacing w:before="120" w:after="120" w:line="360" w:lineRule="auto"/>
        <w:ind w:left="5664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(podpis)</w:t>
      </w:r>
    </w:p>
    <w:p w14:paraId="3B4A2663" w14:textId="77777777" w:rsidR="001F1E4C" w:rsidRPr="009D0E64" w:rsidRDefault="001F1E4C" w:rsidP="001F1E4C">
      <w:pPr>
        <w:spacing w:before="120" w:after="120" w:line="360" w:lineRule="auto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br w:type="page"/>
      </w:r>
    </w:p>
    <w:p w14:paraId="26AF8227" w14:textId="77777777" w:rsidR="001F1E4C" w:rsidRPr="009D0E64" w:rsidRDefault="001F1E4C" w:rsidP="001F1E4C">
      <w:pPr>
        <w:spacing w:before="120" w:after="120" w:line="360" w:lineRule="auto"/>
        <w:jc w:val="right"/>
        <w:rPr>
          <w:rFonts w:ascii="Cambria" w:hAnsi="Cambria" w:cs="Calibri"/>
          <w:b/>
          <w:i/>
          <w:sz w:val="22"/>
          <w:szCs w:val="22"/>
        </w:rPr>
      </w:pPr>
      <w:r w:rsidRPr="009D0E64">
        <w:rPr>
          <w:rFonts w:ascii="Cambria" w:hAnsi="Cambria" w:cs="Calibri"/>
          <w:b/>
          <w:i/>
          <w:sz w:val="22"/>
          <w:szCs w:val="22"/>
        </w:rPr>
        <w:lastRenderedPageBreak/>
        <w:t>Załącznik nr 3 SWZ</w:t>
      </w:r>
    </w:p>
    <w:p w14:paraId="3620D202" w14:textId="77777777" w:rsidR="001F1E4C" w:rsidRPr="009D0E64" w:rsidRDefault="001F1E4C" w:rsidP="001F1E4C">
      <w:pPr>
        <w:spacing w:line="360" w:lineRule="auto"/>
        <w:ind w:left="2832" w:firstLine="708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Zamawiający:</w:t>
      </w:r>
    </w:p>
    <w:p w14:paraId="24256747" w14:textId="77777777" w:rsidR="001F1E4C" w:rsidRPr="009D0E64" w:rsidRDefault="001F1E4C" w:rsidP="001F1E4C">
      <w:pPr>
        <w:spacing w:line="360" w:lineRule="auto"/>
        <w:ind w:left="3540"/>
        <w:rPr>
          <w:rFonts w:ascii="Cambria" w:hAnsi="Cambria" w:cs="Calibri"/>
          <w:i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Fundacja Miejski Park i Ogród Zoologiczny w Krakowie</w:t>
      </w:r>
    </w:p>
    <w:p w14:paraId="49F7CC62" w14:textId="77777777" w:rsidR="001F1E4C" w:rsidRPr="009D0E64" w:rsidRDefault="001F1E4C" w:rsidP="001F1E4C">
      <w:pPr>
        <w:spacing w:before="120" w:after="120" w:line="360" w:lineRule="auto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Wykonawca:</w:t>
      </w:r>
    </w:p>
    <w:p w14:paraId="4268B148" w14:textId="77777777" w:rsidR="001F1E4C" w:rsidRPr="009D0E64" w:rsidRDefault="001F1E4C" w:rsidP="001F1E4C">
      <w:pPr>
        <w:spacing w:before="120" w:after="120" w:line="360" w:lineRule="auto"/>
        <w:ind w:right="5954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</w:t>
      </w:r>
    </w:p>
    <w:p w14:paraId="4565DD4A" w14:textId="77777777" w:rsidR="001F1E4C" w:rsidRPr="009D0E64" w:rsidRDefault="001F1E4C" w:rsidP="001F1E4C">
      <w:pPr>
        <w:spacing w:before="120" w:after="120" w:line="360" w:lineRule="auto"/>
        <w:ind w:right="5953"/>
        <w:rPr>
          <w:rFonts w:ascii="Cambria" w:hAnsi="Cambria" w:cs="Calibri"/>
          <w:i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9D0E64">
        <w:rPr>
          <w:rFonts w:ascii="Cambria" w:hAnsi="Cambria" w:cs="Calibri"/>
          <w:i/>
          <w:sz w:val="22"/>
          <w:szCs w:val="22"/>
        </w:rPr>
        <w:t>CEiDG</w:t>
      </w:r>
      <w:proofErr w:type="spellEnd"/>
      <w:r w:rsidRPr="009D0E64">
        <w:rPr>
          <w:rFonts w:ascii="Cambria" w:hAnsi="Cambria" w:cs="Calibri"/>
          <w:i/>
          <w:sz w:val="22"/>
          <w:szCs w:val="22"/>
        </w:rPr>
        <w:t>)</w:t>
      </w:r>
    </w:p>
    <w:p w14:paraId="6FE73A52" w14:textId="77777777" w:rsidR="001F1E4C" w:rsidRPr="009D0E64" w:rsidRDefault="001F1E4C" w:rsidP="001F1E4C">
      <w:pPr>
        <w:spacing w:before="120" w:after="120" w:line="360" w:lineRule="auto"/>
        <w:rPr>
          <w:rFonts w:ascii="Cambria" w:hAnsi="Cambria" w:cs="Calibri"/>
          <w:sz w:val="22"/>
          <w:szCs w:val="22"/>
          <w:u w:val="single"/>
        </w:rPr>
      </w:pPr>
      <w:r w:rsidRPr="009D0E64">
        <w:rPr>
          <w:rFonts w:ascii="Cambria" w:hAnsi="Cambria" w:cs="Calibri"/>
          <w:sz w:val="22"/>
          <w:szCs w:val="22"/>
          <w:u w:val="single"/>
        </w:rPr>
        <w:t>reprezentowany przez:</w:t>
      </w:r>
    </w:p>
    <w:p w14:paraId="14B53ED9" w14:textId="77777777" w:rsidR="001F1E4C" w:rsidRPr="009D0E64" w:rsidRDefault="001F1E4C" w:rsidP="001F1E4C">
      <w:pPr>
        <w:spacing w:before="120" w:after="120" w:line="360" w:lineRule="auto"/>
        <w:ind w:right="5954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………………………………………………………………………………………………...</w:t>
      </w:r>
    </w:p>
    <w:p w14:paraId="0838C368" w14:textId="77777777" w:rsidR="001F1E4C" w:rsidRPr="009D0E64" w:rsidRDefault="001F1E4C" w:rsidP="001F1E4C">
      <w:pPr>
        <w:spacing w:before="120" w:after="120" w:line="360" w:lineRule="auto"/>
        <w:ind w:right="5953"/>
        <w:rPr>
          <w:rFonts w:ascii="Cambria" w:hAnsi="Cambria" w:cs="Calibri"/>
          <w:i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(imię, nazwisko, stanowisko/podstawa do reprezentacji)</w:t>
      </w:r>
    </w:p>
    <w:p w14:paraId="04AD2595" w14:textId="77777777" w:rsidR="001F1E4C" w:rsidRPr="009D0E64" w:rsidRDefault="001F1E4C" w:rsidP="001F1E4C">
      <w:pPr>
        <w:spacing w:before="120" w:after="120" w:line="360" w:lineRule="auto"/>
        <w:rPr>
          <w:rFonts w:ascii="Cambria" w:hAnsi="Cambria" w:cs="Calibri"/>
          <w:sz w:val="22"/>
          <w:szCs w:val="22"/>
        </w:rPr>
      </w:pPr>
    </w:p>
    <w:p w14:paraId="01876C78" w14:textId="77777777" w:rsidR="001F1E4C" w:rsidRPr="009D0E64" w:rsidRDefault="001F1E4C" w:rsidP="001F1E4C">
      <w:pPr>
        <w:spacing w:before="120"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9D0E64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4358F8EE" w14:textId="77777777" w:rsidR="001F1E4C" w:rsidRPr="009D0E64" w:rsidRDefault="001F1E4C" w:rsidP="001F1E4C">
      <w:pPr>
        <w:spacing w:before="120"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9D0E64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4752AB49" w14:textId="77777777" w:rsidR="001F1E4C" w:rsidRPr="009D0E64" w:rsidRDefault="001F1E4C" w:rsidP="001F1E4C">
      <w:pPr>
        <w:tabs>
          <w:tab w:val="left" w:pos="851"/>
        </w:tabs>
        <w:overflowPunct w:val="0"/>
        <w:autoSpaceDE w:val="0"/>
        <w:autoSpaceDN w:val="0"/>
        <w:adjustRightInd w:val="0"/>
        <w:spacing w:before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Tahoma"/>
          <w:sz w:val="22"/>
          <w:szCs w:val="22"/>
        </w:rPr>
        <w:t xml:space="preserve">Dotyczy: prowadzonego przez Fundacja „Miejski Park i Ogród Zoologiczny w Krakowie”, postępowania o zamówienie publiczne </w:t>
      </w:r>
      <w:r w:rsidRPr="009D0E64">
        <w:rPr>
          <w:rFonts w:ascii="Cambria" w:hAnsi="Cambria" w:cs="Calibri"/>
          <w:sz w:val="22"/>
          <w:szCs w:val="22"/>
        </w:rPr>
        <w:t>na</w:t>
      </w:r>
      <w:r w:rsidRPr="009D0E64">
        <w:rPr>
          <w:rFonts w:ascii="Cambria" w:eastAsia="Tahoma" w:hAnsi="Cambria" w:cs="Calibri"/>
          <w:sz w:val="22"/>
          <w:szCs w:val="22"/>
        </w:rPr>
        <w:t xml:space="preserve">: </w:t>
      </w:r>
      <w:r w:rsidRPr="009D0E64">
        <w:rPr>
          <w:rFonts w:ascii="Cambria" w:hAnsi="Cambria" w:cs="Calibri"/>
          <w:b/>
          <w:bCs/>
          <w:sz w:val="22"/>
          <w:szCs w:val="22"/>
        </w:rPr>
        <w:t>dostawę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oleju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opałowego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sezonie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grzewczym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202</w:t>
      </w:r>
      <w:r>
        <w:rPr>
          <w:rFonts w:ascii="Cambria" w:eastAsia="Tahoma" w:hAnsi="Cambria" w:cs="Calibri"/>
          <w:b/>
          <w:bCs/>
          <w:sz w:val="22"/>
          <w:szCs w:val="22"/>
        </w:rPr>
        <w:t>3/2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>02</w:t>
      </w:r>
      <w:r>
        <w:rPr>
          <w:rFonts w:ascii="Cambria" w:eastAsia="Tahoma" w:hAnsi="Cambria" w:cs="Calibri"/>
          <w:b/>
          <w:bCs/>
          <w:sz w:val="22"/>
          <w:szCs w:val="22"/>
        </w:rPr>
        <w:t>4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r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. </w:t>
      </w:r>
      <w:r w:rsidRPr="009D0E64">
        <w:rPr>
          <w:rFonts w:ascii="Cambria" w:hAnsi="Cambria" w:cs="Calibri"/>
          <w:b/>
          <w:bCs/>
          <w:sz w:val="22"/>
          <w:szCs w:val="22"/>
        </w:rPr>
        <w:t>dla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potrzeb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Fundacji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Miejski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Park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i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Ogród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Zoologiczny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w</w:t>
      </w:r>
      <w:r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Pr="009D0E64">
        <w:rPr>
          <w:rFonts w:ascii="Cambria" w:hAnsi="Cambria" w:cs="Calibri"/>
          <w:b/>
          <w:bCs/>
          <w:sz w:val="22"/>
          <w:szCs w:val="22"/>
        </w:rPr>
        <w:t>Krakowie</w:t>
      </w:r>
    </w:p>
    <w:p w14:paraId="4981F93E" w14:textId="77777777" w:rsidR="001F1E4C" w:rsidRPr="009D0E64" w:rsidRDefault="001F1E4C" w:rsidP="001F1E4C">
      <w:pPr>
        <w:suppressAutoHyphens w:val="0"/>
        <w:rPr>
          <w:rFonts w:ascii="Cambria" w:hAnsi="Cambria" w:cs="Calibri"/>
          <w:sz w:val="22"/>
          <w:szCs w:val="22"/>
        </w:rPr>
      </w:pPr>
      <w:r w:rsidRPr="009D0E64">
        <w:rPr>
          <w:rFonts w:ascii="Cambria" w:eastAsia="Tahoma" w:hAnsi="Cambria" w:cs="Calibri"/>
          <w:sz w:val="22"/>
          <w:szCs w:val="22"/>
        </w:rPr>
        <w:t xml:space="preserve">w związku z którym, oświadczam, co </w:t>
      </w:r>
      <w:r w:rsidRPr="009D0E64">
        <w:rPr>
          <w:rFonts w:ascii="Cambria" w:hAnsi="Cambria" w:cs="Calibri"/>
          <w:sz w:val="22"/>
          <w:szCs w:val="22"/>
        </w:rPr>
        <w:t>następuje:</w:t>
      </w:r>
    </w:p>
    <w:p w14:paraId="1A43A4AE" w14:textId="77777777" w:rsidR="001F1E4C" w:rsidRPr="009D0E64" w:rsidRDefault="001F1E4C" w:rsidP="001F1E4C">
      <w:pPr>
        <w:shd w:val="clear" w:color="auto" w:fill="BFBFBF"/>
        <w:spacing w:before="120" w:after="120" w:line="360" w:lineRule="auto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301162EE" w14:textId="77777777" w:rsidR="001F1E4C" w:rsidRPr="00712C22" w:rsidRDefault="001F1E4C" w:rsidP="001F1E4C">
      <w:pPr>
        <w:pStyle w:val="Akapitzlist1"/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F678B8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F678B8"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 w:rsidRPr="00F678B8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712C22">
        <w:rPr>
          <w:rFonts w:ascii="Cambria" w:hAnsi="Cambria" w:cs="Arial"/>
          <w:color w:val="auto"/>
          <w:sz w:val="22"/>
          <w:szCs w:val="22"/>
        </w:rPr>
        <w:t xml:space="preserve">. </w:t>
      </w:r>
      <w:r w:rsidRPr="00712C22">
        <w:rPr>
          <w:rFonts w:ascii="Cambria" w:hAnsi="Cambria" w:cs="Open Sans"/>
          <w:color w:val="auto"/>
          <w:sz w:val="22"/>
          <w:szCs w:val="22"/>
        </w:rPr>
        <w:t xml:space="preserve">oraz na podstawie art. 7 ust. 1 ustawy z dnia 13 kwietnia 2022r </w:t>
      </w:r>
      <w:r w:rsidRPr="00712C22">
        <w:rPr>
          <w:rFonts w:ascii="Cambria" w:hAnsi="Cambria"/>
          <w:color w:val="auto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60D1563" w14:textId="77777777" w:rsidR="001F1E4C" w:rsidRPr="00F678B8" w:rsidRDefault="001F1E4C" w:rsidP="001F1E4C">
      <w:pPr>
        <w:pStyle w:val="Akapitzlist1"/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 w:rsidRPr="00F678B8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F678B8">
        <w:rPr>
          <w:rFonts w:ascii="Cambria" w:hAnsi="Cambria" w:cs="Arial"/>
          <w:color w:val="auto"/>
          <w:sz w:val="22"/>
          <w:szCs w:val="22"/>
        </w:rPr>
        <w:br/>
        <w:t>art. 109 ust. 1 pkt.</w:t>
      </w:r>
      <w:r w:rsidRPr="00F678B8"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 w:rsidRPr="00F678B8">
        <w:rPr>
          <w:rFonts w:ascii="Cambria" w:hAnsi="Cambria" w:cs="Arial"/>
          <w:color w:val="auto"/>
          <w:sz w:val="22"/>
          <w:szCs w:val="22"/>
        </w:rPr>
        <w:t>, 4, 5,</w:t>
      </w:r>
      <w:r w:rsidRPr="00F678B8"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 w:rsidRPr="00F678B8">
        <w:rPr>
          <w:rFonts w:ascii="Cambria" w:hAnsi="Cambria" w:cs="Arial"/>
          <w:color w:val="auto"/>
          <w:sz w:val="22"/>
          <w:szCs w:val="22"/>
        </w:rPr>
        <w:t xml:space="preserve"> 7,</w:t>
      </w:r>
      <w:r w:rsidRPr="00F678B8">
        <w:rPr>
          <w:rFonts w:ascii="Cambria" w:hAnsi="Cambria" w:cs="Arial"/>
          <w:strike/>
          <w:color w:val="auto"/>
          <w:sz w:val="22"/>
          <w:szCs w:val="22"/>
        </w:rPr>
        <w:t xml:space="preserve"> 8, 9, 10 </w:t>
      </w:r>
      <w:r w:rsidRPr="00F678B8"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r w:rsidRPr="00F678B8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F678B8"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</w:p>
    <w:p w14:paraId="5EFA3108" w14:textId="77777777" w:rsidR="001F1E4C" w:rsidRPr="009D0E64" w:rsidRDefault="001F1E4C" w:rsidP="001F1E4C">
      <w:pPr>
        <w:pStyle w:val="Akapitzlist"/>
        <w:spacing w:before="120" w:after="120" w:line="360" w:lineRule="auto"/>
        <w:jc w:val="both"/>
        <w:rPr>
          <w:rFonts w:ascii="Cambria" w:hAnsi="Cambria" w:cs="Calibri"/>
          <w:strike/>
          <w:sz w:val="22"/>
          <w:szCs w:val="22"/>
        </w:rPr>
      </w:pPr>
    </w:p>
    <w:p w14:paraId="3F37F758" w14:textId="77777777" w:rsidR="001F1E4C" w:rsidRPr="009D0E64" w:rsidRDefault="001F1E4C" w:rsidP="001F1E4C">
      <w:pPr>
        <w:spacing w:before="120" w:after="120" w:line="360" w:lineRule="auto"/>
        <w:ind w:left="3540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…………….……. </w:t>
      </w:r>
      <w:r w:rsidRPr="009D0E64">
        <w:rPr>
          <w:rFonts w:ascii="Cambria" w:hAnsi="Cambria" w:cs="Calibri"/>
          <w:i/>
          <w:sz w:val="22"/>
          <w:szCs w:val="22"/>
        </w:rPr>
        <w:t xml:space="preserve">(miejscowość), </w:t>
      </w:r>
      <w:r w:rsidRPr="009D0E64">
        <w:rPr>
          <w:rFonts w:ascii="Cambria" w:hAnsi="Cambria" w:cs="Calibri"/>
          <w:sz w:val="22"/>
          <w:szCs w:val="22"/>
        </w:rPr>
        <w:t xml:space="preserve">dnia ………….……. r. </w:t>
      </w:r>
    </w:p>
    <w:p w14:paraId="6118B2F9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lastRenderedPageBreak/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0B96E9A7" w14:textId="77777777" w:rsidR="001F1E4C" w:rsidRPr="009D0E64" w:rsidRDefault="001F1E4C" w:rsidP="001F1E4C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(podpis)</w:t>
      </w:r>
    </w:p>
    <w:p w14:paraId="378E746D" w14:textId="77777777" w:rsidR="001F1E4C" w:rsidRPr="009D0E64" w:rsidRDefault="001F1E4C" w:rsidP="001F1E4C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</w:p>
    <w:p w14:paraId="6F153B62" w14:textId="77777777" w:rsidR="001F1E4C" w:rsidRPr="009D0E64" w:rsidRDefault="001F1E4C" w:rsidP="001F1E4C">
      <w:pPr>
        <w:shd w:val="clear" w:color="auto" w:fill="BFBFBF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9D0E64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1C940AE0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Oświadczam, że wszystkie informacje podane w powyższych oświadczeniach są aktualne </w:t>
      </w:r>
      <w:r w:rsidRPr="009D0E64">
        <w:rPr>
          <w:rFonts w:ascii="Cambria" w:hAnsi="Cambria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671F8FB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0D69AB93" w14:textId="77777777" w:rsidR="001F1E4C" w:rsidRPr="009D0E64" w:rsidRDefault="001F1E4C" w:rsidP="001F1E4C">
      <w:pPr>
        <w:spacing w:before="120" w:after="120" w:line="360" w:lineRule="auto"/>
        <w:ind w:left="2832" w:firstLine="708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 xml:space="preserve">…………….……. </w:t>
      </w:r>
      <w:r w:rsidRPr="009D0E64">
        <w:rPr>
          <w:rFonts w:ascii="Cambria" w:hAnsi="Cambria" w:cs="Calibri"/>
          <w:i/>
          <w:sz w:val="22"/>
          <w:szCs w:val="22"/>
        </w:rPr>
        <w:t xml:space="preserve">(miejscowość), </w:t>
      </w:r>
      <w:r w:rsidRPr="009D0E64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29E7D994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3E92DEEE" w14:textId="77777777" w:rsidR="001F1E4C" w:rsidRPr="009D0E64" w:rsidRDefault="001F1E4C" w:rsidP="001F1E4C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</w:r>
      <w:r w:rsidRPr="009D0E64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237F13F9" w14:textId="77777777" w:rsidR="001F1E4C" w:rsidRPr="009D0E64" w:rsidRDefault="001F1E4C" w:rsidP="001F1E4C">
      <w:pPr>
        <w:spacing w:before="120" w:after="120" w:line="360" w:lineRule="auto"/>
        <w:ind w:left="4956" w:firstLine="708"/>
        <w:rPr>
          <w:rFonts w:ascii="Cambria" w:hAnsi="Cambria" w:cs="Calibri"/>
          <w:i/>
          <w:sz w:val="22"/>
          <w:szCs w:val="22"/>
        </w:rPr>
      </w:pPr>
      <w:r w:rsidRPr="009D0E64">
        <w:rPr>
          <w:rFonts w:ascii="Cambria" w:hAnsi="Cambria" w:cs="Calibri"/>
          <w:i/>
          <w:sz w:val="22"/>
          <w:szCs w:val="22"/>
        </w:rPr>
        <w:t>(podpis)</w:t>
      </w:r>
    </w:p>
    <w:p w14:paraId="5D2E042F" w14:textId="77777777" w:rsidR="001F1E4C" w:rsidRPr="009D0E64" w:rsidRDefault="001F1E4C" w:rsidP="001F1E4C"/>
    <w:p w14:paraId="496358EA" w14:textId="77777777" w:rsidR="001F1E4C" w:rsidRPr="009D0E64" w:rsidRDefault="001F1E4C" w:rsidP="001F1E4C">
      <w:pPr>
        <w:spacing w:before="120" w:after="120" w:line="360" w:lineRule="auto"/>
        <w:ind w:left="4956" w:firstLine="708"/>
        <w:rPr>
          <w:rFonts w:ascii="Cambria" w:hAnsi="Cambria" w:cs="Calibri"/>
          <w:i/>
          <w:sz w:val="22"/>
          <w:szCs w:val="22"/>
        </w:rPr>
      </w:pPr>
    </w:p>
    <w:p w14:paraId="0356DAAF" w14:textId="77777777" w:rsidR="001F1E4C" w:rsidRPr="009D0E64" w:rsidRDefault="001F1E4C" w:rsidP="001F1E4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36101E9A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2372C82C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05760BBE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1CAD1DA4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3856D719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7686AE99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27E51F97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1BF9AF03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54BBC0AF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41DBD510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29899856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1EA5E6B3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5D901121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7AEE105A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19F64615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17EB50FF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398F1769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4181E9A4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2FED11E5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34D44573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4E791CA6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174CFE46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7FC38177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0A4AC1B9" w14:textId="77777777" w:rsidR="001F1E4C" w:rsidRPr="009D0E64" w:rsidRDefault="001F1E4C" w:rsidP="001F1E4C">
      <w:pPr>
        <w:rPr>
          <w:rFonts w:ascii="Cambria" w:hAnsi="Cambria" w:cs="Tahoma"/>
          <w:sz w:val="22"/>
          <w:szCs w:val="22"/>
        </w:rPr>
      </w:pPr>
    </w:p>
    <w:p w14:paraId="29F14FD7" w14:textId="77777777" w:rsidR="00A60957" w:rsidRDefault="00A60957"/>
    <w:sectPr w:rsidR="00A60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D369" w14:textId="77777777" w:rsidR="00BD4A0E" w:rsidRDefault="00BD4A0E" w:rsidP="001F1E4C">
      <w:r>
        <w:separator/>
      </w:r>
    </w:p>
  </w:endnote>
  <w:endnote w:type="continuationSeparator" w:id="0">
    <w:p w14:paraId="43E3C6AB" w14:textId="77777777" w:rsidR="00BD4A0E" w:rsidRDefault="00BD4A0E" w:rsidP="001F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2733F" w14:textId="77777777" w:rsidR="00BD4A0E" w:rsidRDefault="00BD4A0E" w:rsidP="001F1E4C">
      <w:r>
        <w:separator/>
      </w:r>
    </w:p>
  </w:footnote>
  <w:footnote w:type="continuationSeparator" w:id="0">
    <w:p w14:paraId="6E08AA74" w14:textId="77777777" w:rsidR="00BD4A0E" w:rsidRDefault="00BD4A0E" w:rsidP="001F1E4C">
      <w:r>
        <w:continuationSeparator/>
      </w:r>
    </w:p>
  </w:footnote>
  <w:footnote w:id="1">
    <w:p w14:paraId="70F683B0" w14:textId="77777777" w:rsidR="001F1E4C" w:rsidRDefault="001F1E4C" w:rsidP="001F1E4C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FontStyle28"/>
          <w:rFonts w:ascii="Cambria" w:hAnsi="Cambria" w:cs="Calibri"/>
          <w:color w:val="00000A"/>
          <w:lang w:eastAsia="pl-PL"/>
        </w:rPr>
        <w:tab/>
      </w:r>
      <w:r>
        <w:rPr>
          <w:rStyle w:val="FontStyle28"/>
          <w:rFonts w:ascii="Cambria" w:hAnsi="Cambria" w:cs="Calibri"/>
          <w:color w:val="00000A"/>
          <w:lang w:eastAsia="pl-PL"/>
        </w:rPr>
        <w:tab/>
      </w:r>
      <w:r w:rsidRPr="001B2067">
        <w:rPr>
          <w:rStyle w:val="FontStyle28"/>
          <w:rFonts w:ascii="Calibri Light" w:hAnsi="Calibri Light" w:cs="Calibri"/>
          <w:color w:val="44546A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2" w15:restartNumberingAfterBreak="0">
    <w:nsid w:val="00000014"/>
    <w:multiLevelType w:val="singleLevel"/>
    <w:tmpl w:val="0000001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F5F3E98"/>
    <w:multiLevelType w:val="multilevel"/>
    <w:tmpl w:val="CCD0F6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456867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463093">
    <w:abstractNumId w:val="0"/>
  </w:num>
  <w:num w:numId="3" w16cid:durableId="755787066">
    <w:abstractNumId w:val="1"/>
  </w:num>
  <w:num w:numId="4" w16cid:durableId="1047724040">
    <w:abstractNumId w:val="2"/>
  </w:num>
  <w:num w:numId="5" w16cid:durableId="1860267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D7"/>
    <w:rsid w:val="001F1E4C"/>
    <w:rsid w:val="009031D7"/>
    <w:rsid w:val="00A60957"/>
    <w:rsid w:val="00B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633FD-EA17-48F4-8471-A748093B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E4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E4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1F1E4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1E4C"/>
    <w:rPr>
      <w:rFonts w:ascii="Arial" w:eastAsia="Times New Roman" w:hAnsi="Arial" w:cs="Arial"/>
      <w:b/>
      <w:bCs/>
      <w:sz w:val="32"/>
      <w:szCs w:val="32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qFormat/>
    <w:rsid w:val="001F1E4C"/>
    <w:rPr>
      <w:rFonts w:ascii="Arial" w:eastAsia="Times New Roman" w:hAnsi="Arial" w:cs="Arial"/>
      <w:b/>
      <w:bCs/>
      <w:kern w:val="0"/>
      <w:sz w:val="26"/>
      <w:szCs w:val="26"/>
      <w:lang w:eastAsia="zh-CN"/>
      <w14:ligatures w14:val="none"/>
    </w:rPr>
  </w:style>
  <w:style w:type="paragraph" w:styleId="Tekstpodstawowywcity">
    <w:name w:val="Body Text Indent"/>
    <w:basedOn w:val="Normalny"/>
    <w:link w:val="TekstpodstawowywcityZnak"/>
    <w:rsid w:val="001F1E4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1E4C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1F1E4C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paragraph" w:customStyle="1" w:styleId="Domylnie">
    <w:name w:val="Domyślnie"/>
    <w:qFormat/>
    <w:rsid w:val="001F1E4C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FontStyle28">
    <w:name w:val="Font Style28"/>
    <w:uiPriority w:val="99"/>
    <w:qFormat/>
    <w:rsid w:val="001F1E4C"/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Domylnie"/>
    <w:uiPriority w:val="99"/>
    <w:qFormat/>
    <w:rsid w:val="001F1E4C"/>
    <w:pPr>
      <w:ind w:left="720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1F1E4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akotwiczenieprzypisudolnego">
    <w:name w:val="Zakotwiczenie przypisu dolnego"/>
    <w:rsid w:val="001F1E4C"/>
    <w:rPr>
      <w:vertAlign w:val="superscript"/>
    </w:rPr>
  </w:style>
  <w:style w:type="character" w:customStyle="1" w:styleId="Znakiprzypiswdolnych">
    <w:name w:val="Znaki przypisów dolnych"/>
    <w:qFormat/>
    <w:rsid w:val="001F1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Paweł Banaś</cp:lastModifiedBy>
  <cp:revision>2</cp:revision>
  <dcterms:created xsi:type="dcterms:W3CDTF">2023-09-18T11:58:00Z</dcterms:created>
  <dcterms:modified xsi:type="dcterms:W3CDTF">2023-09-18T11:58:00Z</dcterms:modified>
</cp:coreProperties>
</file>