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D7AA3" w14:textId="77777777" w:rsidR="00213707" w:rsidRDefault="00213707" w:rsidP="00213707">
      <w:pPr>
        <w:jc w:val="right"/>
        <w:rPr>
          <w:rFonts w:ascii="Cambria" w:hAnsi="Cambria"/>
          <w:sz w:val="18"/>
          <w:szCs w:val="18"/>
        </w:rPr>
      </w:pPr>
    </w:p>
    <w:p w14:paraId="2C83BB08" w14:textId="77777777" w:rsidR="00213707" w:rsidRDefault="00213707" w:rsidP="00213707">
      <w:pPr>
        <w:jc w:val="right"/>
        <w:rPr>
          <w:rFonts w:ascii="Cambria" w:hAnsi="Cambria"/>
          <w:sz w:val="18"/>
          <w:szCs w:val="18"/>
        </w:rPr>
      </w:pPr>
    </w:p>
    <w:p w14:paraId="4919F058" w14:textId="21E6C0EB" w:rsidR="00DA509A" w:rsidRPr="00213707" w:rsidRDefault="00D37E9A" w:rsidP="00213707">
      <w:pPr>
        <w:jc w:val="right"/>
        <w:rPr>
          <w:rFonts w:ascii="Cambria" w:hAnsi="Cambria"/>
          <w:sz w:val="18"/>
          <w:szCs w:val="18"/>
        </w:rPr>
      </w:pPr>
      <w:r w:rsidRPr="00CD6C9C">
        <w:rPr>
          <w:rFonts w:ascii="Cambria" w:hAnsi="Cambria" w:cs="Arial"/>
          <w:sz w:val="20"/>
          <w:szCs w:val="18"/>
        </w:rPr>
        <w:t>Z</w:t>
      </w:r>
      <w:r w:rsidR="00983423" w:rsidRPr="00CD6C9C">
        <w:rPr>
          <w:rFonts w:ascii="Cambria" w:hAnsi="Cambria" w:cs="Arial"/>
          <w:sz w:val="20"/>
          <w:szCs w:val="18"/>
        </w:rPr>
        <w:t>ałącznik</w:t>
      </w:r>
      <w:r w:rsidR="009D515A" w:rsidRPr="00CD6C9C">
        <w:rPr>
          <w:rFonts w:ascii="Cambria" w:hAnsi="Cambria" w:cs="Arial"/>
          <w:sz w:val="20"/>
          <w:szCs w:val="18"/>
        </w:rPr>
        <w:t xml:space="preserve"> nr </w:t>
      </w:r>
      <w:r w:rsidR="00983423" w:rsidRPr="00CD6C9C">
        <w:rPr>
          <w:rFonts w:ascii="Cambria" w:hAnsi="Cambria" w:cs="Arial"/>
          <w:sz w:val="20"/>
          <w:szCs w:val="18"/>
        </w:rPr>
        <w:t xml:space="preserve"> </w:t>
      </w:r>
      <w:r w:rsidR="00EE1CDF" w:rsidRPr="00CD6C9C">
        <w:rPr>
          <w:rFonts w:ascii="Cambria" w:hAnsi="Cambria" w:cs="Arial"/>
          <w:sz w:val="20"/>
          <w:szCs w:val="18"/>
        </w:rPr>
        <w:t>1</w:t>
      </w:r>
      <w:r w:rsidR="00D62E51" w:rsidRPr="00CD6C9C">
        <w:rPr>
          <w:rFonts w:ascii="Cambria" w:hAnsi="Cambria" w:cs="Arial"/>
          <w:sz w:val="20"/>
          <w:szCs w:val="18"/>
        </w:rPr>
        <w:t xml:space="preserve"> do SWZ</w:t>
      </w:r>
    </w:p>
    <w:p w14:paraId="03264354" w14:textId="77777777"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                               </w:t>
      </w:r>
    </w:p>
    <w:p w14:paraId="6DF19B72" w14:textId="060EE395" w:rsidR="00DA509A" w:rsidRPr="00CD6C9C" w:rsidRDefault="00D05361" w:rsidP="00DA509A">
      <w:pPr>
        <w:ind w:left="4248"/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…………… dnia </w:t>
      </w:r>
      <w:r w:rsidR="00DA509A" w:rsidRPr="00CD6C9C">
        <w:rPr>
          <w:rFonts w:ascii="Cambria" w:hAnsi="Cambria" w:cs="Arial"/>
          <w:sz w:val="20"/>
          <w:szCs w:val="18"/>
        </w:rPr>
        <w:t>…………</w:t>
      </w:r>
      <w:r w:rsidR="00D80BA5" w:rsidRPr="00CD6C9C">
        <w:rPr>
          <w:rFonts w:ascii="Cambria" w:hAnsi="Cambria" w:cs="Arial"/>
          <w:sz w:val="20"/>
          <w:szCs w:val="18"/>
        </w:rPr>
        <w:t>20</w:t>
      </w:r>
      <w:r w:rsidRPr="00CD6C9C">
        <w:rPr>
          <w:rFonts w:ascii="Cambria" w:hAnsi="Cambria" w:cs="Arial"/>
          <w:sz w:val="20"/>
          <w:szCs w:val="18"/>
        </w:rPr>
        <w:t>2</w:t>
      </w:r>
      <w:r w:rsidR="00213707">
        <w:rPr>
          <w:rFonts w:ascii="Cambria" w:hAnsi="Cambria" w:cs="Arial"/>
          <w:sz w:val="20"/>
          <w:szCs w:val="18"/>
        </w:rPr>
        <w:t>3</w:t>
      </w:r>
      <w:r w:rsidR="003536D5" w:rsidRPr="00CD6C9C">
        <w:rPr>
          <w:rFonts w:ascii="Cambria" w:hAnsi="Cambria" w:cs="Arial"/>
          <w:sz w:val="20"/>
          <w:szCs w:val="18"/>
        </w:rPr>
        <w:t xml:space="preserve"> </w:t>
      </w:r>
      <w:r w:rsidR="00D80BA5" w:rsidRPr="00CD6C9C">
        <w:rPr>
          <w:rFonts w:ascii="Cambria" w:hAnsi="Cambria" w:cs="Arial"/>
          <w:sz w:val="20"/>
          <w:szCs w:val="18"/>
        </w:rPr>
        <w:t>r.</w:t>
      </w:r>
    </w:p>
    <w:p w14:paraId="68E54B84" w14:textId="77777777"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</w:p>
    <w:p w14:paraId="3F8EF579" w14:textId="77777777" w:rsidR="00DA509A" w:rsidRPr="00CD6C9C" w:rsidRDefault="003536D5" w:rsidP="00DA509A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</w:t>
      </w:r>
      <w:r w:rsidR="00DA509A" w:rsidRPr="00CD6C9C">
        <w:rPr>
          <w:rFonts w:ascii="Cambria" w:hAnsi="Cambria" w:cs="Arial"/>
          <w:sz w:val="20"/>
          <w:szCs w:val="18"/>
        </w:rPr>
        <w:t>..................................</w:t>
      </w:r>
      <w:r w:rsidRPr="00CD6C9C">
        <w:rPr>
          <w:rFonts w:ascii="Cambria" w:hAnsi="Cambria" w:cs="Arial"/>
          <w:sz w:val="20"/>
          <w:szCs w:val="18"/>
        </w:rPr>
        <w:t>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........</w:t>
      </w:r>
    </w:p>
    <w:p w14:paraId="6A6BF9B9" w14:textId="77777777" w:rsidR="00DA509A" w:rsidRPr="00CD6C9C" w:rsidRDefault="00DA509A" w:rsidP="00DA509A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</w:t>
      </w:r>
      <w:r w:rsidR="00235B00" w:rsidRPr="00CD6C9C">
        <w:rPr>
          <w:rFonts w:ascii="Cambria" w:hAnsi="Cambria" w:cs="Tahoma"/>
          <w:sz w:val="20"/>
          <w:szCs w:val="18"/>
        </w:rPr>
        <w:t>(Nazwa i adres W</w:t>
      </w:r>
      <w:r w:rsidR="006C262E" w:rsidRPr="00CD6C9C">
        <w:rPr>
          <w:rFonts w:ascii="Cambria" w:hAnsi="Cambria" w:cs="Tahoma"/>
          <w:sz w:val="20"/>
          <w:szCs w:val="18"/>
        </w:rPr>
        <w:t xml:space="preserve">ykonawcy)  </w:t>
      </w:r>
    </w:p>
    <w:p w14:paraId="4B581515" w14:textId="77777777" w:rsidR="00DA509A" w:rsidRPr="00CD6C9C" w:rsidRDefault="00983423" w:rsidP="00DA509A">
      <w:pPr>
        <w:pStyle w:val="Nagwek1"/>
        <w:jc w:val="center"/>
        <w:rPr>
          <w:rFonts w:cs="Arial"/>
          <w:iCs/>
          <w:color w:val="auto"/>
          <w:sz w:val="20"/>
          <w:szCs w:val="18"/>
        </w:rPr>
      </w:pPr>
      <w:r w:rsidRPr="00CD6C9C">
        <w:rPr>
          <w:rFonts w:cs="Arial"/>
          <w:iCs/>
          <w:color w:val="auto"/>
          <w:sz w:val="20"/>
          <w:szCs w:val="18"/>
          <w:lang w:val="pl-PL"/>
        </w:rPr>
        <w:t>O</w:t>
      </w:r>
      <w:r w:rsidR="00DA509A" w:rsidRPr="00CD6C9C">
        <w:rPr>
          <w:rFonts w:cs="Arial"/>
          <w:iCs/>
          <w:color w:val="auto"/>
          <w:sz w:val="20"/>
          <w:szCs w:val="18"/>
        </w:rPr>
        <w:t xml:space="preserve"> F E R T A  C E N O W A</w:t>
      </w:r>
    </w:p>
    <w:p w14:paraId="0D2DAF88" w14:textId="77777777" w:rsidR="00DA509A" w:rsidRPr="00CD6C9C" w:rsidRDefault="00827240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14:paraId="7C02FA9F" w14:textId="77777777" w:rsidR="00213707" w:rsidRDefault="00213707" w:rsidP="000B556A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6632C68" w14:textId="1BCA3028" w:rsidR="00141ACF" w:rsidRDefault="00D62A73" w:rsidP="00D927A0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D62A73">
        <w:rPr>
          <w:rFonts w:ascii="Cambria" w:hAnsi="Cambria"/>
          <w:b/>
          <w:bCs/>
          <w:sz w:val="20"/>
          <w:szCs w:val="20"/>
        </w:rPr>
        <w:t>„Przebudowa pomieszczeń w budynku przy ul. Pietraszki 15 w Kielcach na potrzeby utworzenia Środowiskowego Domu Samopomocy Typu C.”</w:t>
      </w:r>
      <w:r w:rsidR="009E7B9D">
        <w:rPr>
          <w:rFonts w:ascii="Cambria" w:hAnsi="Cambria"/>
          <w:b/>
          <w:bCs/>
          <w:sz w:val="20"/>
          <w:szCs w:val="20"/>
        </w:rPr>
        <w:t>-powt.</w:t>
      </w:r>
      <w:bookmarkStart w:id="0" w:name="_GoBack"/>
      <w:bookmarkEnd w:id="0"/>
    </w:p>
    <w:p w14:paraId="6C8A87FD" w14:textId="77777777" w:rsidR="00D62A73" w:rsidRDefault="00D62A73" w:rsidP="00D927A0">
      <w:pPr>
        <w:shd w:val="clear" w:color="auto" w:fill="BFBFBF" w:themeFill="background1" w:themeFillShade="BF"/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p w14:paraId="744C2C4A" w14:textId="77777777"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>warunków zamówienia dla tego p</w:t>
      </w:r>
      <w:r w:rsidR="00DA4536">
        <w:rPr>
          <w:rFonts w:ascii="Cambria" w:hAnsi="Cambria" w:cs="Tahoma"/>
          <w:sz w:val="20"/>
          <w:szCs w:val="20"/>
        </w:rPr>
        <w:t>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294C1316" w14:textId="77777777"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668504BD" w14:textId="77777777" w:rsidR="008209A6" w:rsidRPr="00552AB0" w:rsidRDefault="00016153" w:rsidP="00213707">
      <w:pPr>
        <w:numPr>
          <w:ilvl w:val="0"/>
          <w:numId w:val="43"/>
        </w:numPr>
        <w:tabs>
          <w:tab w:val="left" w:pos="567"/>
        </w:tabs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772AB8" w:rsidRPr="00647F74" w14:paraId="27B3EC6C" w14:textId="77777777" w:rsidTr="003A1434">
        <w:trPr>
          <w:trHeight w:val="1678"/>
        </w:trPr>
        <w:tc>
          <w:tcPr>
            <w:tcW w:w="8930" w:type="dxa"/>
          </w:tcPr>
          <w:p w14:paraId="3CFB722B" w14:textId="77777777" w:rsidR="00213707" w:rsidRDefault="00213707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14:paraId="44FB34EC" w14:textId="24611F53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b/>
                <w:sz w:val="20"/>
                <w:szCs w:val="20"/>
              </w:rPr>
              <w:t>…...................................................... złotych</w:t>
            </w:r>
          </w:p>
          <w:p w14:paraId="742A0DDC" w14:textId="3B267703" w:rsidR="00772AB8" w:rsidRPr="00552AB0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(słownie:…………………………………………………………………………………</w:t>
            </w:r>
            <w:r w:rsidR="005C25E4" w:rsidRPr="00552AB0">
              <w:rPr>
                <w:rFonts w:ascii="Cambria" w:hAnsi="Cambria" w:cs="Tahoma"/>
                <w:sz w:val="20"/>
                <w:szCs w:val="20"/>
              </w:rPr>
              <w:t>…</w:t>
            </w:r>
            <w:r w:rsidR="003A1434">
              <w:rPr>
                <w:rFonts w:ascii="Cambria" w:hAnsi="Cambria" w:cs="Tahoma"/>
                <w:sz w:val="20"/>
                <w:szCs w:val="20"/>
              </w:rPr>
              <w:t xml:space="preserve">……………… </w:t>
            </w:r>
            <w:r w:rsidRPr="00552AB0">
              <w:rPr>
                <w:rFonts w:ascii="Cambria" w:hAnsi="Cambria" w:cs="Tahoma"/>
                <w:sz w:val="20"/>
                <w:szCs w:val="20"/>
              </w:rPr>
              <w:t xml:space="preserve">) </w:t>
            </w:r>
          </w:p>
          <w:p w14:paraId="0C629FBF" w14:textId="77777777" w:rsidR="00772AB8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552AB0">
              <w:rPr>
                <w:rFonts w:ascii="Cambria" w:hAnsi="Cambria" w:cs="Tahoma"/>
                <w:sz w:val="20"/>
                <w:szCs w:val="20"/>
              </w:rPr>
              <w:t>w tym podatek VAT.</w:t>
            </w:r>
          </w:p>
          <w:p w14:paraId="1CF96C14" w14:textId="3FD3333A" w:rsidR="00472BAD" w:rsidRPr="00D809CA" w:rsidRDefault="00472BAD" w:rsidP="00213707">
            <w:pPr>
              <w:tabs>
                <w:tab w:val="left" w:pos="426"/>
              </w:tabs>
              <w:spacing w:before="120" w:line="276" w:lineRule="auto"/>
              <w:ind w:right="-147"/>
              <w:rPr>
                <w:rFonts w:ascii="Cambria" w:hAnsi="Cambria" w:cs="Tahoma"/>
                <w:sz w:val="20"/>
                <w:szCs w:val="20"/>
              </w:rPr>
            </w:pPr>
          </w:p>
        </w:tc>
      </w:tr>
    </w:tbl>
    <w:p w14:paraId="3C81A4B4" w14:textId="77777777" w:rsidR="00051CDC" w:rsidRDefault="00051CDC" w:rsidP="00713066">
      <w:pPr>
        <w:tabs>
          <w:tab w:val="left" w:pos="426"/>
        </w:tabs>
        <w:spacing w:before="120" w:line="276" w:lineRule="auto"/>
        <w:rPr>
          <w:rFonts w:ascii="Cambria" w:hAnsi="Cambria" w:cs="Tahoma"/>
          <w:color w:val="FF0000"/>
          <w:sz w:val="20"/>
          <w:szCs w:val="20"/>
        </w:rPr>
      </w:pPr>
    </w:p>
    <w:p w14:paraId="54987371" w14:textId="77777777" w:rsidR="00051CDC" w:rsidRPr="00647F74" w:rsidRDefault="00051CDC" w:rsidP="00772AB8">
      <w:pPr>
        <w:tabs>
          <w:tab w:val="left" w:pos="426"/>
        </w:tabs>
        <w:spacing w:before="120" w:line="276" w:lineRule="auto"/>
        <w:ind w:left="123"/>
        <w:jc w:val="center"/>
        <w:rPr>
          <w:rFonts w:ascii="Cambria" w:hAnsi="Cambria" w:cs="Tahoma"/>
          <w:color w:val="FF0000"/>
          <w:sz w:val="20"/>
          <w:szCs w:val="20"/>
        </w:rPr>
      </w:pPr>
    </w:p>
    <w:p w14:paraId="77919F06" w14:textId="77777777"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288E9561" w14:textId="0BE375C2"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</w:t>
      </w:r>
      <w:r w:rsidR="00FB6CDA" w:rsidRPr="00CD6C9C">
        <w:rPr>
          <w:rFonts w:ascii="Cambria" w:eastAsia="Arial Unicode MS" w:hAnsi="Cambria" w:cs="Arial"/>
          <w:b/>
          <w:sz w:val="20"/>
          <w:szCs w:val="20"/>
        </w:rPr>
        <w:t>rozdziale</w:t>
      </w:r>
      <w:r w:rsidR="005536CE" w:rsidRPr="00CD6C9C">
        <w:rPr>
          <w:rFonts w:ascii="Cambria" w:eastAsia="Arial Unicode MS" w:hAnsi="Cambria" w:cs="Arial"/>
          <w:b/>
          <w:sz w:val="20"/>
          <w:szCs w:val="20"/>
        </w:rPr>
        <w:t xml:space="preserve">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>XVII</w:t>
      </w:r>
      <w:r w:rsidRPr="00163DC5">
        <w:rPr>
          <w:rFonts w:ascii="Cambria" w:eastAsia="Arial Unicode MS" w:hAnsi="Cambria" w:cs="Arial"/>
          <w:b/>
          <w:sz w:val="20"/>
          <w:szCs w:val="20"/>
        </w:rPr>
        <w:t xml:space="preserve">. </w:t>
      </w:r>
      <w:r w:rsidR="005536CE" w:rsidRPr="00163DC5">
        <w:rPr>
          <w:rFonts w:ascii="Cambria" w:eastAsia="Arial Unicode MS" w:hAnsi="Cambria" w:cs="Arial"/>
          <w:b/>
          <w:sz w:val="20"/>
          <w:szCs w:val="20"/>
        </w:rPr>
        <w:t xml:space="preserve">ust. </w:t>
      </w:r>
      <w:r w:rsidR="00DA4536" w:rsidRPr="00163DC5">
        <w:rPr>
          <w:rFonts w:ascii="Cambria" w:eastAsia="Arial Unicode MS" w:hAnsi="Cambria" w:cs="Arial"/>
          <w:b/>
          <w:sz w:val="20"/>
          <w:szCs w:val="20"/>
        </w:rPr>
        <w:t>5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 w:rsidR="00F668E7">
        <w:rPr>
          <w:rFonts w:ascii="Cambria" w:eastAsia="Arial Unicode MS" w:hAnsi="Cambria" w:cs="Arial"/>
          <w:b/>
          <w:sz w:val="20"/>
          <w:szCs w:val="20"/>
        </w:rPr>
        <w:br/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="00FB6CDA" w:rsidRPr="00CD6C9C">
        <w:rPr>
          <w:rFonts w:ascii="Cambria" w:hAnsi="Cambria" w:cs="Arial"/>
          <w:b/>
          <w:sz w:val="20"/>
          <w:szCs w:val="20"/>
        </w:rPr>
        <w:t>powstaniu Z</w:t>
      </w:r>
      <w:r w:rsidRPr="00CD6C9C">
        <w:rPr>
          <w:rFonts w:ascii="Cambria" w:hAnsi="Cambria" w:cs="Arial"/>
          <w:b/>
          <w:sz w:val="20"/>
          <w:szCs w:val="20"/>
        </w:rPr>
        <w:t xml:space="preserve">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obowiązku podatkowego zgodnie z przepisami o podatku </w:t>
      </w:r>
      <w:r w:rsidR="00213707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 xml:space="preserve">od towarów i usług (VAT) wskazując nazwę (rodzaj) towaru lub usługi, których dostawa </w:t>
      </w:r>
      <w:r w:rsidR="00213707">
        <w:rPr>
          <w:rFonts w:ascii="Cambria" w:hAnsi="Cambria" w:cs="Arial"/>
          <w:b/>
          <w:color w:val="000000"/>
          <w:sz w:val="20"/>
          <w:szCs w:val="20"/>
        </w:rPr>
        <w:br/>
      </w:r>
      <w:r w:rsidRPr="00CD6C9C">
        <w:rPr>
          <w:rFonts w:ascii="Cambria" w:hAnsi="Cambria" w:cs="Arial"/>
          <w:b/>
          <w:color w:val="000000"/>
          <w:sz w:val="20"/>
          <w:szCs w:val="20"/>
        </w:rPr>
        <w:t>lub świadczenie będzie prowadzić do jego powstania, oraz wskazując ich wartość bez kwoty podatku.</w:t>
      </w:r>
    </w:p>
    <w:p w14:paraId="010568CF" w14:textId="77777777" w:rsidR="00016153" w:rsidRPr="00CD6C9C" w:rsidRDefault="00016153" w:rsidP="003A143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15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7927403" w14:textId="77777777" w:rsidR="00434034" w:rsidRPr="00CD6C9C" w:rsidRDefault="00434034" w:rsidP="00434034">
      <w:pPr>
        <w:numPr>
          <w:ilvl w:val="0"/>
          <w:numId w:val="43"/>
        </w:numPr>
        <w:spacing w:before="12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58797460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467271A6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2F7EC0ED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</w:t>
      </w:r>
      <w:r w:rsidR="005C25E4" w:rsidRPr="00CD6C9C">
        <w:rPr>
          <w:rFonts w:ascii="Cambria" w:hAnsi="Cambria" w:cs="Tahoma"/>
          <w:sz w:val="20"/>
          <w:szCs w:val="20"/>
        </w:rPr>
        <w:t>…...</w:t>
      </w:r>
      <w:r w:rsidRPr="00CD6C9C">
        <w:rPr>
          <w:rFonts w:ascii="Cambria" w:hAnsi="Cambria" w:cs="Tahoma"/>
          <w:sz w:val="20"/>
          <w:szCs w:val="20"/>
        </w:rPr>
        <w:t>……</w:t>
      </w:r>
    </w:p>
    <w:p w14:paraId="2CBC12D9" w14:textId="77777777" w:rsidR="00434034" w:rsidRPr="00CD6C9C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  <w:lang w:val="en-US"/>
        </w:rPr>
      </w:pPr>
      <w:r w:rsidRPr="00CD6C9C">
        <w:rPr>
          <w:rFonts w:ascii="Cambria" w:hAnsi="Cambria" w:cs="Tahoma"/>
          <w:sz w:val="20"/>
          <w:szCs w:val="20"/>
          <w:lang w:val="en-US"/>
        </w:rPr>
        <w:t>Numer REGON:</w:t>
      </w:r>
      <w:r w:rsidRPr="00CD6C9C">
        <w:rPr>
          <w:rFonts w:ascii="Cambria" w:hAnsi="Cambria" w:cs="Tahoma"/>
          <w:sz w:val="20"/>
          <w:szCs w:val="20"/>
          <w:lang w:val="en-US"/>
        </w:rPr>
        <w:tab/>
        <w:t>..........................................   Numer NIP: ..........................................</w:t>
      </w:r>
    </w:p>
    <w:p w14:paraId="462BE500" w14:textId="77777777" w:rsidR="00434034" w:rsidRDefault="00434034" w:rsidP="00471F46">
      <w:pPr>
        <w:tabs>
          <w:tab w:val="left" w:pos="567"/>
        </w:tabs>
        <w:spacing w:after="120"/>
        <w:ind w:left="567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1CFD067F" w14:textId="77777777" w:rsidR="00992C28" w:rsidRPr="00163DC5" w:rsidRDefault="00992C28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  <w:r w:rsidR="006D0291" w:rsidRPr="00163DC5">
        <w:rPr>
          <w:rFonts w:ascii="Cambria" w:hAnsi="Cambria" w:cs="Tahoma"/>
          <w:sz w:val="20"/>
          <w:szCs w:val="20"/>
        </w:rPr>
        <w:br/>
      </w:r>
      <w:r w:rsidRPr="00163DC5">
        <w:rPr>
          <w:rFonts w:ascii="Cambria" w:hAnsi="Cambria" w:cs="Tahoma"/>
          <w:sz w:val="20"/>
          <w:szCs w:val="20"/>
        </w:rPr>
        <w:t>w przypadku wnoszenia wadium w formie gwarancji)</w:t>
      </w:r>
    </w:p>
    <w:p w14:paraId="31EEF348" w14:textId="77777777" w:rsidR="00471F46" w:rsidRPr="00CD6C9C" w:rsidRDefault="00471F46" w:rsidP="006D0291">
      <w:pPr>
        <w:tabs>
          <w:tab w:val="left" w:pos="709"/>
          <w:tab w:val="left" w:pos="1418"/>
        </w:tabs>
        <w:spacing w:after="120"/>
        <w:ind w:left="567"/>
        <w:jc w:val="both"/>
        <w:rPr>
          <w:rFonts w:ascii="Cambria" w:hAnsi="Cambria" w:cs="Tahoma"/>
          <w:sz w:val="20"/>
          <w:szCs w:val="20"/>
        </w:rPr>
      </w:pPr>
      <w:r w:rsidRPr="00163DC5">
        <w:rPr>
          <w:rFonts w:ascii="Cambria" w:hAnsi="Cambria" w:cs="Tahom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36F7CD06" w14:textId="77777777" w:rsidR="00434034" w:rsidRPr="00CD6C9C" w:rsidRDefault="00EF0889" w:rsidP="00471F46">
      <w:pPr>
        <w:tabs>
          <w:tab w:val="left" w:pos="709"/>
        </w:tabs>
        <w:spacing w:after="120"/>
        <w:ind w:left="567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Tahoma"/>
          <w:b/>
          <w:sz w:val="20"/>
          <w:szCs w:val="20"/>
        </w:rPr>
        <w:lastRenderedPageBreak/>
        <w:t>UWAGA: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 proszę podać czytelny; adres e-mail na który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ykonawca będzie otrzymywał od zamawiającego wszystkie informacje związane z prowadzonym postępowaniem po otwarciu ofert. W związku z przysługującymi środkami ochrony prawnej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ykonawcy, liczonymi </w:t>
      </w:r>
      <w:r w:rsidR="00CD3B6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>od dnia przekazania informacji należy upewn</w:t>
      </w:r>
      <w:r w:rsidR="00D05361" w:rsidRPr="00CD6C9C">
        <w:rPr>
          <w:rFonts w:ascii="Cambria" w:hAnsi="Cambria" w:cs="Tahoma"/>
          <w:b/>
          <w:sz w:val="20"/>
          <w:szCs w:val="20"/>
        </w:rPr>
        <w:t xml:space="preserve">ić się, że podany adres </w:t>
      </w:r>
      <w:r w:rsidR="00FB6CDA" w:rsidRPr="00CD6C9C">
        <w:rPr>
          <w:rFonts w:ascii="Cambria" w:hAnsi="Cambria" w:cs="Tahoma"/>
          <w:b/>
          <w:sz w:val="20"/>
          <w:szCs w:val="20"/>
        </w:rPr>
        <w:t>e-mail</w:t>
      </w:r>
      <w:r w:rsidR="00434034" w:rsidRPr="00CD6C9C">
        <w:rPr>
          <w:rFonts w:ascii="Cambria" w:hAnsi="Cambria" w:cs="Tahoma"/>
          <w:b/>
          <w:sz w:val="20"/>
          <w:szCs w:val="20"/>
        </w:rPr>
        <w:t xml:space="preserve"> funkcjonuje </w:t>
      </w:r>
      <w:r w:rsidR="00CD3B65">
        <w:rPr>
          <w:rFonts w:ascii="Cambria" w:hAnsi="Cambria" w:cs="Tahoma"/>
          <w:b/>
          <w:sz w:val="20"/>
          <w:szCs w:val="20"/>
        </w:rPr>
        <w:br/>
      </w:r>
      <w:r w:rsidR="00434034" w:rsidRPr="00CD6C9C">
        <w:rPr>
          <w:rFonts w:ascii="Cambria" w:hAnsi="Cambria" w:cs="Tahoma"/>
          <w:b/>
          <w:sz w:val="20"/>
          <w:szCs w:val="20"/>
        </w:rPr>
        <w:t>w sposób poprawny.</w:t>
      </w:r>
    </w:p>
    <w:p w14:paraId="602FFDF9" w14:textId="05B89BCE" w:rsidR="006F1998" w:rsidRPr="000B5B70" w:rsidRDefault="006F1998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Okres </w:t>
      </w:r>
      <w:r>
        <w:rPr>
          <w:rFonts w:ascii="Cambria" w:hAnsi="Cambria" w:cs="Tahoma"/>
          <w:snapToGrid w:val="0"/>
          <w:sz w:val="20"/>
          <w:szCs w:val="20"/>
        </w:rPr>
        <w:t xml:space="preserve">udzielonej </w:t>
      </w:r>
      <w:r w:rsidRPr="000B5B70">
        <w:rPr>
          <w:rFonts w:ascii="Cambria" w:hAnsi="Cambria" w:cs="Tahoma"/>
          <w:snapToGrid w:val="0"/>
          <w:sz w:val="20"/>
          <w:szCs w:val="20"/>
        </w:rPr>
        <w:t xml:space="preserve">gwarancji </w:t>
      </w:r>
      <w:r w:rsidRPr="000B5B70">
        <w:rPr>
          <w:rFonts w:ascii="Cambria" w:hAnsi="Cambria" w:cs="Tahoma"/>
          <w:b/>
          <w:bCs/>
          <w:sz w:val="20"/>
          <w:szCs w:val="20"/>
        </w:rPr>
        <w:t>…</w:t>
      </w:r>
      <w:r w:rsidR="00D927A0">
        <w:rPr>
          <w:rFonts w:ascii="Cambria" w:hAnsi="Cambria" w:cs="Tahoma"/>
          <w:b/>
          <w:bCs/>
          <w:sz w:val="20"/>
          <w:szCs w:val="20"/>
        </w:rPr>
        <w:t>……</w:t>
      </w:r>
      <w:r w:rsidRPr="000B5B70">
        <w:rPr>
          <w:rFonts w:ascii="Cambria" w:hAnsi="Cambria" w:cs="Tahoma"/>
          <w:b/>
          <w:bCs/>
          <w:sz w:val="20"/>
          <w:szCs w:val="20"/>
        </w:rPr>
        <w:t xml:space="preserve">….. miesięcy </w:t>
      </w:r>
      <w:r w:rsidRPr="000B5B70">
        <w:rPr>
          <w:rFonts w:ascii="Cambria" w:hAnsi="Cambria" w:cs="Tahoma"/>
          <w:snapToGrid w:val="0"/>
          <w:sz w:val="20"/>
          <w:szCs w:val="20"/>
        </w:rPr>
        <w:t xml:space="preserve">(w przypadku nie określenia okresu </w:t>
      </w:r>
      <w:r w:rsidR="000B5B70" w:rsidRPr="000B5B70">
        <w:rPr>
          <w:rFonts w:ascii="Cambria" w:hAnsi="Cambria" w:cs="Tahoma"/>
          <w:snapToGrid w:val="0"/>
          <w:sz w:val="20"/>
          <w:szCs w:val="20"/>
        </w:rPr>
        <w:t>gwarancji</w:t>
      </w:r>
      <w:r w:rsidRPr="000B5B70">
        <w:rPr>
          <w:rFonts w:ascii="Cambria" w:hAnsi="Cambria" w:cs="Tahoma"/>
          <w:snapToGrid w:val="0"/>
          <w:sz w:val="20"/>
          <w:szCs w:val="20"/>
        </w:rPr>
        <w:t xml:space="preserve"> przyjmuje się minimalny wymagany w SWZ </w:t>
      </w:r>
      <w:r w:rsidR="000B5B70" w:rsidRPr="000B5B70">
        <w:rPr>
          <w:rFonts w:ascii="Cambria" w:hAnsi="Cambria" w:cs="Tahoma"/>
          <w:snapToGrid w:val="0"/>
          <w:sz w:val="20"/>
          <w:szCs w:val="20"/>
        </w:rPr>
        <w:t>)</w:t>
      </w:r>
      <w:r w:rsidRPr="000B5B70">
        <w:rPr>
          <w:rFonts w:ascii="Cambria" w:hAnsi="Cambria" w:cs="Tahoma"/>
          <w:snapToGrid w:val="0"/>
          <w:sz w:val="20"/>
          <w:szCs w:val="20"/>
        </w:rPr>
        <w:t>.</w:t>
      </w:r>
    </w:p>
    <w:p w14:paraId="5B813E0A" w14:textId="00E22603" w:rsidR="00434034" w:rsidRPr="00CD6C9C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oraz okres rękojmi zgodnie z zapisami w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rozdziale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IV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14:paraId="0835DDD4" w14:textId="77777777" w:rsidR="00434034" w:rsidRPr="00CD6C9C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158BB97A" w14:textId="77777777" w:rsidR="00434034" w:rsidRPr="00CD6C9C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</w:t>
      </w:r>
      <w:r w:rsidR="00FB6CDA" w:rsidRPr="00CD6C9C">
        <w:rPr>
          <w:rFonts w:ascii="Cambria" w:hAnsi="Cambria" w:cs="Tahoma"/>
          <w:sz w:val="20"/>
          <w:szCs w:val="20"/>
        </w:rPr>
        <w:t xml:space="preserve">y się ze specyfikacją </w:t>
      </w:r>
      <w:r w:rsidRPr="00CD6C9C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 w:rsidR="00FB6CDA" w:rsidRPr="00CD6C9C">
        <w:rPr>
          <w:rFonts w:ascii="Cambria" w:hAnsi="Cambria" w:cs="Tahoma"/>
          <w:sz w:val="20"/>
          <w:szCs w:val="20"/>
        </w:rPr>
        <w:t xml:space="preserve">awione w specyfikacji </w:t>
      </w:r>
      <w:r w:rsidRPr="00CD6C9C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2C573E49" w14:textId="77777777" w:rsidR="005B0016" w:rsidRPr="00CD6C9C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14:paraId="29FD3C81" w14:textId="77777777" w:rsidR="005B0016" w:rsidRPr="00CD6C9C" w:rsidRDefault="005B0016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7306ED5D" w14:textId="77777777" w:rsidR="00552AB0" w:rsidRDefault="00434034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6BCCF415" w14:textId="3A13024C" w:rsidR="00552AB0" w:rsidRDefault="00552AB0" w:rsidP="00213707">
      <w:pPr>
        <w:numPr>
          <w:ilvl w:val="0"/>
          <w:numId w:val="43"/>
        </w:numPr>
        <w:spacing w:after="120"/>
        <w:ind w:left="567" w:hanging="567"/>
        <w:jc w:val="both"/>
        <w:rPr>
          <w:rFonts w:ascii="Cambria" w:hAnsi="Cambria" w:cs="Tahoma"/>
          <w:b/>
          <w:sz w:val="20"/>
          <w:szCs w:val="20"/>
        </w:rPr>
      </w:pPr>
      <w:r w:rsidRPr="00552AB0">
        <w:rPr>
          <w:rFonts w:ascii="Cambria" w:hAnsi="Cambria" w:cs="Calibri"/>
          <w:sz w:val="20"/>
          <w:szCs w:val="20"/>
        </w:rPr>
        <w:t xml:space="preserve">Informuję, </w:t>
      </w:r>
      <w:r w:rsidRPr="00213707">
        <w:rPr>
          <w:rFonts w:ascii="Cambria" w:hAnsi="Cambria" w:cs="Calibri"/>
          <w:sz w:val="20"/>
          <w:szCs w:val="20"/>
        </w:rPr>
        <w:t>że jestem</w:t>
      </w:r>
      <w:r w:rsidRPr="00552AB0">
        <w:rPr>
          <w:rFonts w:ascii="Cambria" w:hAnsi="Cambria" w:cs="Calibri"/>
          <w:b/>
          <w:sz w:val="20"/>
          <w:szCs w:val="20"/>
        </w:rPr>
        <w:t xml:space="preserve"> </w:t>
      </w:r>
      <w:r w:rsidR="000661F5">
        <w:rPr>
          <w:rFonts w:ascii="Cambria" w:hAnsi="Cambria" w:cs="Calibri"/>
          <w:b/>
          <w:sz w:val="20"/>
          <w:szCs w:val="20"/>
        </w:rPr>
        <w:t xml:space="preserve"> </w:t>
      </w:r>
      <w:r w:rsidRPr="00552AB0">
        <w:rPr>
          <w:rFonts w:ascii="Cambria" w:hAnsi="Cambria" w:cs="Calibri"/>
          <w:b/>
          <w:sz w:val="20"/>
          <w:szCs w:val="20"/>
        </w:rPr>
        <w:t>mikro/małym/średnim</w:t>
      </w:r>
      <w:r w:rsidR="000661F5">
        <w:rPr>
          <w:rFonts w:ascii="Cambria" w:hAnsi="Cambria" w:cs="Calibri"/>
          <w:b/>
          <w:sz w:val="20"/>
          <w:szCs w:val="20"/>
        </w:rPr>
        <w:t xml:space="preserve">/dużym* </w:t>
      </w:r>
      <w:r w:rsidRPr="00552AB0">
        <w:rPr>
          <w:rFonts w:ascii="Cambria" w:hAnsi="Cambria" w:cs="Calibri"/>
          <w:b/>
          <w:sz w:val="20"/>
          <w:szCs w:val="20"/>
        </w:rPr>
        <w:t>przedsiębiorcą</w:t>
      </w:r>
      <w:r w:rsidR="00213707">
        <w:rPr>
          <w:rFonts w:ascii="Cambria" w:hAnsi="Cambria" w:cs="Calibri"/>
          <w:b/>
          <w:sz w:val="20"/>
          <w:szCs w:val="20"/>
        </w:rPr>
        <w:t xml:space="preserve"> </w:t>
      </w:r>
      <w:r w:rsidR="00213707" w:rsidRPr="00552AB0">
        <w:rPr>
          <w:rFonts w:ascii="Cambria" w:hAnsi="Cambria" w:cs="Calibri"/>
          <w:sz w:val="20"/>
          <w:szCs w:val="20"/>
        </w:rPr>
        <w:t>(niepotrzebne skreślić)</w:t>
      </w:r>
      <w:r w:rsidR="00213707">
        <w:rPr>
          <w:rFonts w:ascii="Cambria" w:hAnsi="Cambria" w:cs="Calibri"/>
          <w:sz w:val="20"/>
          <w:szCs w:val="20"/>
        </w:rPr>
        <w:t>.</w:t>
      </w:r>
    </w:p>
    <w:p w14:paraId="30BCA7AA" w14:textId="77777777" w:rsidR="00434034" w:rsidRPr="00552AB0" w:rsidRDefault="00434034" w:rsidP="00213707">
      <w:pPr>
        <w:numPr>
          <w:ilvl w:val="0"/>
          <w:numId w:val="43"/>
        </w:numPr>
        <w:ind w:left="567" w:hanging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CD6C9C">
        <w:rPr>
          <w:rFonts w:ascii="Cambria" w:hAnsi="Cambria" w:cs="Tahoma"/>
          <w:b/>
          <w:sz w:val="20"/>
          <w:szCs w:val="20"/>
        </w:rPr>
        <w:t>…....</w:t>
      </w:r>
      <w:r w:rsidRPr="00CD6C9C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CD6C9C">
        <w:rPr>
          <w:rFonts w:ascii="Cambria" w:hAnsi="Cambria" w:cs="Tahoma"/>
          <w:b/>
          <w:sz w:val="20"/>
          <w:szCs w:val="20"/>
        </w:rPr>
        <w:t xml:space="preserve">…….... </w:t>
      </w:r>
      <w:r w:rsidRPr="00CD6C9C">
        <w:rPr>
          <w:rFonts w:ascii="Cambria" w:hAnsi="Cambria" w:cs="Tahoma"/>
          <w:sz w:val="20"/>
          <w:szCs w:val="20"/>
        </w:rPr>
        <w:t xml:space="preserve">do nr </w:t>
      </w:r>
      <w:r w:rsidRPr="00CD6C9C">
        <w:rPr>
          <w:rFonts w:ascii="Cambria" w:hAnsi="Cambria" w:cs="Tahoma"/>
          <w:b/>
          <w:sz w:val="20"/>
          <w:szCs w:val="20"/>
        </w:rPr>
        <w:t>…..........</w:t>
      </w:r>
    </w:p>
    <w:p w14:paraId="5078FD19" w14:textId="77777777" w:rsidR="00552AB0" w:rsidRPr="00CD6C9C" w:rsidRDefault="00552AB0" w:rsidP="00213707">
      <w:pPr>
        <w:ind w:left="567" w:hanging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</w:p>
    <w:p w14:paraId="4C9287D7" w14:textId="77777777" w:rsidR="00434034" w:rsidRPr="00CD6C9C" w:rsidRDefault="00434034" w:rsidP="00213707">
      <w:pPr>
        <w:numPr>
          <w:ilvl w:val="0"/>
          <w:numId w:val="43"/>
        </w:numPr>
        <w:ind w:left="567" w:hanging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2C722231" w14:textId="77777777" w:rsidR="00434034" w:rsidRPr="00CD6C9C" w:rsidRDefault="00434034" w:rsidP="00213707">
      <w:pPr>
        <w:pStyle w:val="Lista5"/>
        <w:spacing w:line="360" w:lineRule="auto"/>
        <w:ind w:left="567" w:hanging="567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1967889" w14:textId="77777777" w:rsidR="00434034" w:rsidRPr="00CD6C9C" w:rsidRDefault="00434034" w:rsidP="00213707">
      <w:pPr>
        <w:pStyle w:val="Lista5"/>
        <w:spacing w:line="360" w:lineRule="auto"/>
        <w:ind w:left="567" w:hanging="567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749AE53A" w14:textId="77777777" w:rsidR="00434034" w:rsidRPr="00CD6C9C" w:rsidRDefault="00434034" w:rsidP="00213707">
      <w:pPr>
        <w:pStyle w:val="Lista5"/>
        <w:spacing w:line="360" w:lineRule="auto"/>
        <w:ind w:left="567" w:hanging="567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7558CA84" w14:textId="77777777" w:rsidR="00534EF0" w:rsidRPr="00CD6C9C" w:rsidRDefault="00434034" w:rsidP="00213707">
      <w:pPr>
        <w:pStyle w:val="Lista5"/>
        <w:spacing w:line="360" w:lineRule="auto"/>
        <w:ind w:left="567" w:hanging="567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6A5E323F" w14:textId="77777777" w:rsid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</w:p>
    <w:p w14:paraId="3ABA8450" w14:textId="77777777" w:rsidR="00534EF0" w:rsidRPr="00534EF0" w:rsidRDefault="00534EF0" w:rsidP="00D43481">
      <w:pPr>
        <w:pStyle w:val="Lista5"/>
        <w:spacing w:line="360" w:lineRule="auto"/>
        <w:ind w:left="567" w:hanging="425"/>
        <w:jc w:val="both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2072BA58" w14:textId="77777777" w:rsidR="00534EF0" w:rsidRPr="00534EF0" w:rsidRDefault="00534EF0" w:rsidP="00D43481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6C638E2B" w14:textId="77777777" w:rsidR="00016153" w:rsidRPr="005A5AD4" w:rsidRDefault="00534EF0" w:rsidP="005A5AD4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16153" w:rsidRPr="005A5AD4" w:rsidSect="00213707">
      <w:headerReference w:type="default" r:id="rId7"/>
      <w:footerReference w:type="even" r:id="rId8"/>
      <w:footerReference w:type="default" r:id="rId9"/>
      <w:pgSz w:w="11906" w:h="16838"/>
      <w:pgMar w:top="1276" w:right="1418" w:bottom="1418" w:left="1418" w:header="510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3C6B4" w14:textId="77777777" w:rsidR="009F249B" w:rsidRDefault="009F249B">
      <w:r>
        <w:separator/>
      </w:r>
    </w:p>
  </w:endnote>
  <w:endnote w:type="continuationSeparator" w:id="0">
    <w:p w14:paraId="4B567451" w14:textId="77777777" w:rsidR="009F249B" w:rsidRDefault="009F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A2C6C" w14:textId="77777777"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771E54" w14:textId="77777777"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4F4F2" w14:textId="77777777" w:rsidR="00091531" w:rsidRDefault="00091531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</w:p>
  <w:p w14:paraId="6695C14D" w14:textId="77777777" w:rsidR="00975657" w:rsidRDefault="002A2635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A259B90" w14:textId="77777777"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1FA95" w14:textId="77777777" w:rsidR="009F249B" w:rsidRDefault="009F249B">
      <w:r>
        <w:separator/>
      </w:r>
    </w:p>
  </w:footnote>
  <w:footnote w:type="continuationSeparator" w:id="0">
    <w:p w14:paraId="46282A9B" w14:textId="77777777" w:rsidR="009F249B" w:rsidRDefault="009F2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1D45E" w14:textId="77777777" w:rsidR="00E15205" w:rsidRPr="00E15205" w:rsidRDefault="00E15205" w:rsidP="00E15205">
    <w:pPr>
      <w:tabs>
        <w:tab w:val="center" w:pos="4536"/>
        <w:tab w:val="right" w:pos="9072"/>
      </w:tabs>
      <w:rPr>
        <w:rFonts w:ascii="Cambria" w:hAnsi="Cambria"/>
        <w:color w:val="000000" w:themeColor="text1"/>
        <w:sz w:val="20"/>
        <w:szCs w:val="20"/>
        <w:lang w:eastAsia="x-none"/>
      </w:rPr>
    </w:pPr>
  </w:p>
  <w:p w14:paraId="3E03B648" w14:textId="77777777" w:rsidR="00D927A0" w:rsidRDefault="00D927A0" w:rsidP="00D927A0">
    <w:pPr>
      <w:tabs>
        <w:tab w:val="left" w:pos="5400"/>
      </w:tabs>
      <w:rPr>
        <w:rFonts w:ascii="Cambria" w:hAnsi="Cambria"/>
        <w:b/>
        <w:sz w:val="20"/>
        <w:szCs w:val="20"/>
      </w:rPr>
    </w:pPr>
  </w:p>
  <w:p w14:paraId="2F74BFE6" w14:textId="23E57197" w:rsidR="00D927A0" w:rsidRPr="007F328C" w:rsidRDefault="00D927A0" w:rsidP="00D927A0">
    <w:pPr>
      <w:tabs>
        <w:tab w:val="left" w:pos="5400"/>
      </w:tabs>
      <w:rPr>
        <w:rFonts w:ascii="Cambria" w:hAnsi="Cambria"/>
        <w:sz w:val="20"/>
        <w:szCs w:val="20"/>
      </w:rPr>
    </w:pPr>
    <w:r>
      <w:rPr>
        <w:rFonts w:ascii="Cambria" w:hAnsi="Cambria"/>
        <w:b/>
        <w:sz w:val="20"/>
        <w:szCs w:val="20"/>
      </w:rPr>
      <w:t>N</w:t>
    </w:r>
    <w:r w:rsidRPr="007F328C">
      <w:rPr>
        <w:rFonts w:ascii="Cambria" w:hAnsi="Cambria"/>
        <w:b/>
        <w:sz w:val="20"/>
        <w:szCs w:val="20"/>
      </w:rPr>
      <w:t>umer referencyjny:</w:t>
    </w:r>
    <w:r w:rsidRPr="007F328C">
      <w:rPr>
        <w:rFonts w:ascii="Cambria" w:hAnsi="Cambria"/>
        <w:sz w:val="20"/>
        <w:szCs w:val="20"/>
      </w:rPr>
      <w:t xml:space="preserve"> </w:t>
    </w:r>
    <w:r w:rsidRPr="00BC7F02">
      <w:rPr>
        <w:rFonts w:ascii="Cambria" w:hAnsi="Cambria"/>
        <w:sz w:val="20"/>
        <w:szCs w:val="20"/>
      </w:rPr>
      <w:t>MOPR/</w:t>
    </w:r>
    <w:r w:rsidR="009E7B9D">
      <w:rPr>
        <w:rFonts w:ascii="Cambria" w:hAnsi="Cambria"/>
        <w:sz w:val="20"/>
        <w:szCs w:val="20"/>
      </w:rPr>
      <w:t>14</w:t>
    </w:r>
    <w:r>
      <w:rPr>
        <w:rFonts w:ascii="Cambria" w:hAnsi="Cambria"/>
        <w:color w:val="00000A"/>
        <w:sz w:val="20"/>
        <w:szCs w:val="20"/>
      </w:rPr>
      <w:t>/2023</w:t>
    </w:r>
  </w:p>
  <w:p w14:paraId="4BC7CB2A" w14:textId="35B478F6" w:rsidR="00AA5E81" w:rsidRPr="00E15205" w:rsidRDefault="00AA5E81" w:rsidP="00E15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 w15:restartNumberingAfterBreak="0">
    <w:nsid w:val="4D0F7FB5"/>
    <w:multiLevelType w:val="hybridMultilevel"/>
    <w:tmpl w:val="2AAEBEEC"/>
    <w:lvl w:ilvl="0" w:tplc="1BBE927C">
      <w:start w:val="1"/>
      <w:numFmt w:val="decimal"/>
      <w:lvlText w:val="%1."/>
      <w:lvlJc w:val="left"/>
      <w:pPr>
        <w:ind w:left="930" w:hanging="570"/>
      </w:pPr>
      <w:rPr>
        <w:rFonts w:hint="default"/>
        <w:b w:val="0"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4C3F0C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8" w15:restartNumberingAfterBreak="0">
    <w:nsid w:val="542C5A9E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094723"/>
    <w:multiLevelType w:val="hybridMultilevel"/>
    <w:tmpl w:val="88CC8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2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7"/>
  </w:num>
  <w:num w:numId="8">
    <w:abstractNumId w:val="23"/>
  </w:num>
  <w:num w:numId="9">
    <w:abstractNumId w:val="51"/>
  </w:num>
  <w:num w:numId="10">
    <w:abstractNumId w:val="56"/>
  </w:num>
  <w:num w:numId="11">
    <w:abstractNumId w:val="20"/>
  </w:num>
  <w:num w:numId="12">
    <w:abstractNumId w:val="54"/>
  </w:num>
  <w:num w:numId="13">
    <w:abstractNumId w:val="55"/>
  </w:num>
  <w:num w:numId="14">
    <w:abstractNumId w:val="12"/>
  </w:num>
  <w:num w:numId="15">
    <w:abstractNumId w:val="26"/>
  </w:num>
  <w:num w:numId="16">
    <w:abstractNumId w:val="30"/>
  </w:num>
  <w:num w:numId="17">
    <w:abstractNumId w:val="50"/>
  </w:num>
  <w:num w:numId="18">
    <w:abstractNumId w:val="22"/>
  </w:num>
  <w:num w:numId="19">
    <w:abstractNumId w:val="13"/>
  </w:num>
  <w:num w:numId="20">
    <w:abstractNumId w:val="17"/>
  </w:num>
  <w:num w:numId="21">
    <w:abstractNumId w:val="43"/>
  </w:num>
  <w:num w:numId="22">
    <w:abstractNumId w:val="18"/>
  </w:num>
  <w:num w:numId="23">
    <w:abstractNumId w:val="49"/>
  </w:num>
  <w:num w:numId="24">
    <w:abstractNumId w:val="46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7"/>
  </w:num>
  <w:num w:numId="34">
    <w:abstractNumId w:val="44"/>
  </w:num>
  <w:num w:numId="35">
    <w:abstractNumId w:val="16"/>
  </w:num>
  <w:num w:numId="36">
    <w:abstractNumId w:val="53"/>
  </w:num>
  <w:num w:numId="37">
    <w:abstractNumId w:val="14"/>
  </w:num>
  <w:num w:numId="38">
    <w:abstractNumId w:val="9"/>
  </w:num>
  <w:num w:numId="39">
    <w:abstractNumId w:val="24"/>
  </w:num>
  <w:num w:numId="40">
    <w:abstractNumId w:val="39"/>
  </w:num>
  <w:num w:numId="41">
    <w:abstractNumId w:val="32"/>
  </w:num>
  <w:num w:numId="4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1"/>
  </w:num>
  <w:num w:numId="45">
    <w:abstractNumId w:val="48"/>
  </w:num>
  <w:num w:numId="46">
    <w:abstractNumId w:val="15"/>
  </w:num>
  <w:num w:numId="47">
    <w:abstractNumId w:val="36"/>
  </w:num>
  <w:num w:numId="48">
    <w:abstractNumId w:val="38"/>
  </w:num>
  <w:num w:numId="49">
    <w:abstractNumId w:val="4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1CDC"/>
    <w:rsid w:val="00054BF5"/>
    <w:rsid w:val="00055851"/>
    <w:rsid w:val="00061F88"/>
    <w:rsid w:val="00063849"/>
    <w:rsid w:val="000661F5"/>
    <w:rsid w:val="000675E7"/>
    <w:rsid w:val="00070743"/>
    <w:rsid w:val="000726CE"/>
    <w:rsid w:val="00075847"/>
    <w:rsid w:val="00080D85"/>
    <w:rsid w:val="00081DEF"/>
    <w:rsid w:val="00082D90"/>
    <w:rsid w:val="00084151"/>
    <w:rsid w:val="000858B3"/>
    <w:rsid w:val="00090A82"/>
    <w:rsid w:val="00091531"/>
    <w:rsid w:val="00091D43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B556A"/>
    <w:rsid w:val="000B5B70"/>
    <w:rsid w:val="000C152C"/>
    <w:rsid w:val="000C1FE3"/>
    <w:rsid w:val="000C2777"/>
    <w:rsid w:val="000C3646"/>
    <w:rsid w:val="000D40FD"/>
    <w:rsid w:val="000D5FA3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2454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1ACF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3DC5"/>
    <w:rsid w:val="00164656"/>
    <w:rsid w:val="00164F38"/>
    <w:rsid w:val="00165D29"/>
    <w:rsid w:val="00170964"/>
    <w:rsid w:val="001720B9"/>
    <w:rsid w:val="0017416A"/>
    <w:rsid w:val="00174344"/>
    <w:rsid w:val="001767AD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5EBB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585B"/>
    <w:rsid w:val="001F60E2"/>
    <w:rsid w:val="001F6ECF"/>
    <w:rsid w:val="002013CA"/>
    <w:rsid w:val="002032B9"/>
    <w:rsid w:val="00204600"/>
    <w:rsid w:val="00205194"/>
    <w:rsid w:val="002060F1"/>
    <w:rsid w:val="00211D44"/>
    <w:rsid w:val="00213707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47011"/>
    <w:rsid w:val="00252051"/>
    <w:rsid w:val="00252EF3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40C0"/>
    <w:rsid w:val="002953C0"/>
    <w:rsid w:val="002A2237"/>
    <w:rsid w:val="002A2635"/>
    <w:rsid w:val="002A2640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434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1C0B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37EC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4D38"/>
    <w:rsid w:val="0047062C"/>
    <w:rsid w:val="00471F46"/>
    <w:rsid w:val="00472BAD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4827"/>
    <w:rsid w:val="004E5A97"/>
    <w:rsid w:val="004E5DD6"/>
    <w:rsid w:val="004E6D1D"/>
    <w:rsid w:val="004E7F7A"/>
    <w:rsid w:val="004F1DB6"/>
    <w:rsid w:val="004F31B5"/>
    <w:rsid w:val="004F4AC8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3E8F"/>
    <w:rsid w:val="005861B3"/>
    <w:rsid w:val="00586C62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5AD4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918"/>
    <w:rsid w:val="00667F63"/>
    <w:rsid w:val="00670104"/>
    <w:rsid w:val="006701F1"/>
    <w:rsid w:val="00671825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8D"/>
    <w:rsid w:val="0068677E"/>
    <w:rsid w:val="00687203"/>
    <w:rsid w:val="00694955"/>
    <w:rsid w:val="006952AC"/>
    <w:rsid w:val="00696298"/>
    <w:rsid w:val="00697CEE"/>
    <w:rsid w:val="006A4347"/>
    <w:rsid w:val="006B004E"/>
    <w:rsid w:val="006B3A91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291"/>
    <w:rsid w:val="006D0804"/>
    <w:rsid w:val="006D2130"/>
    <w:rsid w:val="006D262F"/>
    <w:rsid w:val="006D2F13"/>
    <w:rsid w:val="006D4C80"/>
    <w:rsid w:val="006E18C8"/>
    <w:rsid w:val="006E2914"/>
    <w:rsid w:val="006E2960"/>
    <w:rsid w:val="006E3411"/>
    <w:rsid w:val="006E500A"/>
    <w:rsid w:val="006E7876"/>
    <w:rsid w:val="006E797B"/>
    <w:rsid w:val="006E7E6C"/>
    <w:rsid w:val="006F02D0"/>
    <w:rsid w:val="006F1998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3066"/>
    <w:rsid w:val="00716F61"/>
    <w:rsid w:val="00720FCE"/>
    <w:rsid w:val="00722591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4815"/>
    <w:rsid w:val="007C73C6"/>
    <w:rsid w:val="007D29F5"/>
    <w:rsid w:val="007D2EDC"/>
    <w:rsid w:val="007D3482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64CD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43C8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D84"/>
    <w:rsid w:val="00880F76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7416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72"/>
    <w:rsid w:val="009660DD"/>
    <w:rsid w:val="00966BB2"/>
    <w:rsid w:val="0097105C"/>
    <w:rsid w:val="00975657"/>
    <w:rsid w:val="009829D9"/>
    <w:rsid w:val="00983423"/>
    <w:rsid w:val="00983D87"/>
    <w:rsid w:val="0098463C"/>
    <w:rsid w:val="0098603A"/>
    <w:rsid w:val="00990C28"/>
    <w:rsid w:val="00992C28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E7477"/>
    <w:rsid w:val="009E7B9D"/>
    <w:rsid w:val="009F246A"/>
    <w:rsid w:val="009F249B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5E81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1FCF"/>
    <w:rsid w:val="00B1499E"/>
    <w:rsid w:val="00B153AF"/>
    <w:rsid w:val="00B20941"/>
    <w:rsid w:val="00B20BCF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ABC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097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58E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0B86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1F8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35CE"/>
    <w:rsid w:val="00C93D74"/>
    <w:rsid w:val="00C97C1D"/>
    <w:rsid w:val="00CA09A2"/>
    <w:rsid w:val="00CA152F"/>
    <w:rsid w:val="00CA4619"/>
    <w:rsid w:val="00CB49E0"/>
    <w:rsid w:val="00CB6C60"/>
    <w:rsid w:val="00CC12C7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3B65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481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A73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9CA"/>
    <w:rsid w:val="00D80BA5"/>
    <w:rsid w:val="00D823C9"/>
    <w:rsid w:val="00D838D5"/>
    <w:rsid w:val="00D84681"/>
    <w:rsid w:val="00D87117"/>
    <w:rsid w:val="00D871CB"/>
    <w:rsid w:val="00D91670"/>
    <w:rsid w:val="00D927A0"/>
    <w:rsid w:val="00D927CB"/>
    <w:rsid w:val="00D93276"/>
    <w:rsid w:val="00D93CF7"/>
    <w:rsid w:val="00D96540"/>
    <w:rsid w:val="00DA3046"/>
    <w:rsid w:val="00DA3BA9"/>
    <w:rsid w:val="00DA4536"/>
    <w:rsid w:val="00DA4735"/>
    <w:rsid w:val="00DA509A"/>
    <w:rsid w:val="00DA7932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1D78"/>
    <w:rsid w:val="00DF2EDD"/>
    <w:rsid w:val="00DF5D0D"/>
    <w:rsid w:val="00DF68C8"/>
    <w:rsid w:val="00E00090"/>
    <w:rsid w:val="00E110B9"/>
    <w:rsid w:val="00E11444"/>
    <w:rsid w:val="00E15205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086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8A9"/>
    <w:rsid w:val="00E70957"/>
    <w:rsid w:val="00E70BF5"/>
    <w:rsid w:val="00E728CD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1788"/>
    <w:rsid w:val="00EC4352"/>
    <w:rsid w:val="00EC523E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889"/>
    <w:rsid w:val="00EF0C90"/>
    <w:rsid w:val="00EF1B4A"/>
    <w:rsid w:val="00EF2963"/>
    <w:rsid w:val="00EF39FF"/>
    <w:rsid w:val="00F0084C"/>
    <w:rsid w:val="00F042DF"/>
    <w:rsid w:val="00F05931"/>
    <w:rsid w:val="00F05B93"/>
    <w:rsid w:val="00F05BE3"/>
    <w:rsid w:val="00F05C67"/>
    <w:rsid w:val="00F11020"/>
    <w:rsid w:val="00F1323B"/>
    <w:rsid w:val="00F21C6C"/>
    <w:rsid w:val="00F21E19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574E"/>
    <w:rsid w:val="00F46165"/>
    <w:rsid w:val="00F53E1F"/>
    <w:rsid w:val="00F54288"/>
    <w:rsid w:val="00F55344"/>
    <w:rsid w:val="00F55409"/>
    <w:rsid w:val="00F56348"/>
    <w:rsid w:val="00F60FDC"/>
    <w:rsid w:val="00F6150A"/>
    <w:rsid w:val="00F642A5"/>
    <w:rsid w:val="00F668E7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3F3E"/>
    <w:rsid w:val="00FA090D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0127F3E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1F58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3872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Dell</cp:lastModifiedBy>
  <cp:revision>10</cp:revision>
  <cp:lastPrinted>2013-04-03T06:33:00Z</cp:lastPrinted>
  <dcterms:created xsi:type="dcterms:W3CDTF">2023-04-05T13:44:00Z</dcterms:created>
  <dcterms:modified xsi:type="dcterms:W3CDTF">2023-08-03T08:07:00Z</dcterms:modified>
</cp:coreProperties>
</file>