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ED2BA" w14:textId="77777777" w:rsidR="00103D6C" w:rsidRPr="00805366" w:rsidRDefault="00103D6C" w:rsidP="00103D6C">
      <w:pPr>
        <w:rPr>
          <w:rFonts w:asciiTheme="minorHAnsi" w:hAnsiTheme="minorHAnsi" w:cstheme="minorHAnsi"/>
          <w:b/>
          <w:sz w:val="24"/>
          <w:szCs w:val="24"/>
        </w:rPr>
      </w:pPr>
      <w:bookmarkStart w:id="0" w:name="_Hlk66552227"/>
      <w:r w:rsidRPr="00805366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77471D08" w14:textId="77777777" w:rsidR="00103D6C" w:rsidRPr="00805366" w:rsidRDefault="00103D6C" w:rsidP="00103D6C">
      <w:pPr>
        <w:ind w:right="5954"/>
        <w:rPr>
          <w:rFonts w:asciiTheme="minorHAnsi" w:hAnsiTheme="minorHAnsi" w:cstheme="minorHAnsi"/>
          <w:sz w:val="24"/>
          <w:szCs w:val="24"/>
        </w:rPr>
      </w:pPr>
      <w:r w:rsidRPr="0080536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</w:p>
    <w:p w14:paraId="7E31B895" w14:textId="240554CD" w:rsidR="00103D6C" w:rsidRPr="00805366" w:rsidRDefault="00103D6C" w:rsidP="00103D6C">
      <w:pPr>
        <w:pStyle w:val="Nagwek2"/>
        <w:rPr>
          <w:rFonts w:asciiTheme="minorHAnsi" w:hAnsiTheme="minorHAnsi" w:cstheme="minorHAnsi"/>
          <w:i/>
          <w:szCs w:val="24"/>
        </w:rPr>
      </w:pPr>
      <w:r w:rsidRPr="00805366">
        <w:rPr>
          <w:rFonts w:asciiTheme="minorHAnsi" w:hAnsiTheme="minorHAnsi" w:cstheme="minorHAnsi"/>
          <w:i/>
          <w:szCs w:val="24"/>
        </w:rPr>
        <w:t>(nazwa)</w:t>
      </w:r>
    </w:p>
    <w:bookmarkEnd w:id="0"/>
    <w:p w14:paraId="7B93060D" w14:textId="77777777" w:rsidR="00EC5E26" w:rsidRPr="00805366" w:rsidRDefault="00EC5E26" w:rsidP="00EC5E26">
      <w:pPr>
        <w:rPr>
          <w:rFonts w:asciiTheme="minorHAnsi" w:hAnsiTheme="minorHAnsi" w:cstheme="minorHAnsi"/>
          <w:sz w:val="24"/>
          <w:szCs w:val="24"/>
        </w:rPr>
      </w:pPr>
    </w:p>
    <w:p w14:paraId="548335EC" w14:textId="6F2794D4" w:rsidR="00103D6C" w:rsidRPr="00805366" w:rsidRDefault="00103D6C" w:rsidP="00103D6C">
      <w:pPr>
        <w:pStyle w:val="Nagwek2"/>
        <w:jc w:val="center"/>
        <w:rPr>
          <w:rFonts w:asciiTheme="minorHAnsi" w:hAnsiTheme="minorHAnsi" w:cstheme="minorHAnsi"/>
          <w:szCs w:val="24"/>
        </w:rPr>
      </w:pPr>
      <w:r w:rsidRPr="00805366">
        <w:rPr>
          <w:rFonts w:asciiTheme="minorHAnsi" w:hAnsiTheme="minorHAnsi" w:cstheme="minorHAnsi"/>
          <w:szCs w:val="24"/>
        </w:rPr>
        <w:t>WYKAZ OSÓB</w:t>
      </w:r>
    </w:p>
    <w:p w14:paraId="48B87A12" w14:textId="77777777" w:rsidR="00103D6C" w:rsidRPr="00805366" w:rsidRDefault="00103D6C" w:rsidP="00103D6C">
      <w:pPr>
        <w:rPr>
          <w:rFonts w:asciiTheme="minorHAnsi" w:hAnsiTheme="minorHAnsi" w:cstheme="minorHAnsi"/>
          <w:sz w:val="24"/>
          <w:szCs w:val="24"/>
        </w:rPr>
      </w:pPr>
    </w:p>
    <w:p w14:paraId="682FEE7C" w14:textId="46543647" w:rsidR="00103D6C" w:rsidRPr="00805366" w:rsidRDefault="00103D6C" w:rsidP="00103D6C">
      <w:pPr>
        <w:ind w:left="720" w:hanging="72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805366">
        <w:rPr>
          <w:rFonts w:asciiTheme="minorHAnsi" w:hAnsiTheme="minorHAnsi" w:cstheme="minorHAnsi"/>
          <w:b/>
          <w:sz w:val="24"/>
          <w:szCs w:val="24"/>
        </w:rPr>
        <w:t>Dot.:</w:t>
      </w:r>
      <w:r w:rsidRPr="00805366">
        <w:rPr>
          <w:rFonts w:asciiTheme="minorHAnsi" w:hAnsiTheme="minorHAnsi" w:cstheme="minorHAnsi"/>
          <w:b/>
          <w:sz w:val="24"/>
          <w:szCs w:val="24"/>
        </w:rPr>
        <w:tab/>
      </w:r>
      <w:r w:rsidRPr="00805366">
        <w:rPr>
          <w:rFonts w:asciiTheme="minorHAnsi" w:hAnsiTheme="minorHAnsi" w:cstheme="minorHAnsi"/>
          <w:b/>
          <w:sz w:val="24"/>
          <w:szCs w:val="24"/>
          <w:u w:val="single"/>
        </w:rPr>
        <w:t xml:space="preserve">postępowania o udzielenie zamówienia publicznego pn. </w:t>
      </w:r>
      <w:r w:rsidR="003C6FE2" w:rsidRPr="00805366">
        <w:rPr>
          <w:rFonts w:asciiTheme="minorHAnsi" w:hAnsiTheme="minorHAnsi" w:cstheme="minorHAnsi"/>
          <w:b/>
          <w:sz w:val="24"/>
          <w:szCs w:val="24"/>
          <w:u w:val="single"/>
        </w:rPr>
        <w:t>„</w:t>
      </w:r>
      <w:r w:rsidR="00503EE5" w:rsidRPr="00503EE5">
        <w:rPr>
          <w:rFonts w:asciiTheme="minorHAnsi" w:hAnsiTheme="minorHAnsi" w:cstheme="minorHAnsi"/>
          <w:b/>
          <w:sz w:val="24"/>
          <w:szCs w:val="24"/>
          <w:u w:val="single"/>
        </w:rPr>
        <w:t>Dostosowanie do przepisów przeciwpożarowych, przebudowa i zmiana sposobu użytkowania z budynku gimnazjum na budynek Warsztatów Terapii Zajęciowej</w:t>
      </w:r>
      <w:r w:rsidRPr="00805366">
        <w:rPr>
          <w:rFonts w:asciiTheme="minorHAnsi" w:hAnsiTheme="minorHAnsi" w:cstheme="minorHAnsi"/>
          <w:b/>
          <w:sz w:val="24"/>
          <w:szCs w:val="24"/>
          <w:u w:val="single"/>
        </w:rPr>
        <w:t>”.</w:t>
      </w:r>
    </w:p>
    <w:p w14:paraId="71D31F08" w14:textId="0E52B863" w:rsidR="00045B41" w:rsidRPr="00805366" w:rsidRDefault="00045B41" w:rsidP="001738DE">
      <w:pPr>
        <w:pStyle w:val="NormalnyWeb"/>
        <w:ind w:left="0"/>
        <w:jc w:val="both"/>
        <w:rPr>
          <w:rFonts w:asciiTheme="minorHAnsi" w:hAnsiTheme="minorHAnsi" w:cstheme="minorHAnsi"/>
          <w:b/>
          <w:u w:val="single"/>
        </w:rPr>
      </w:pPr>
    </w:p>
    <w:p w14:paraId="1FB9D8C9" w14:textId="69DDFA78" w:rsidR="006E4EEC" w:rsidRPr="00424E29" w:rsidRDefault="006E4EEC" w:rsidP="009C2D0A">
      <w:pPr>
        <w:pStyle w:val="NormalnyWeb"/>
        <w:ind w:left="0" w:firstLine="933"/>
        <w:jc w:val="both"/>
        <w:rPr>
          <w:rFonts w:asciiTheme="minorHAnsi" w:hAnsiTheme="minorHAnsi" w:cstheme="minorHAnsi"/>
          <w:bCs/>
        </w:rPr>
      </w:pPr>
      <w:bookmarkStart w:id="1" w:name="_Hlk123131234"/>
      <w:r w:rsidRPr="00805366">
        <w:rPr>
          <w:rFonts w:asciiTheme="minorHAnsi" w:hAnsiTheme="minorHAnsi" w:cstheme="minorHAnsi"/>
        </w:rPr>
        <w:t xml:space="preserve">Wykaz osób, skierowanych przez wykonawcę do realizacji zamówienia publicznego, odpowiedzialnych za kierowanie robotami budowlanymi, potwierdzający dysponowanie </w:t>
      </w:r>
      <w:r w:rsidRPr="00424E29">
        <w:rPr>
          <w:rFonts w:asciiTheme="minorHAnsi" w:hAnsiTheme="minorHAnsi" w:cstheme="minorHAnsi"/>
          <w:bCs/>
        </w:rPr>
        <w:t>osobą</w:t>
      </w:r>
      <w:r w:rsidR="00D42CD9">
        <w:rPr>
          <w:rFonts w:asciiTheme="minorHAnsi" w:hAnsiTheme="minorHAnsi" w:cstheme="minorHAnsi"/>
          <w:bCs/>
        </w:rPr>
        <w:t xml:space="preserve"> </w:t>
      </w:r>
      <w:r w:rsidR="00D42CD9" w:rsidRPr="00D42CD9">
        <w:rPr>
          <w:rFonts w:asciiTheme="minorHAnsi" w:hAnsiTheme="minorHAnsi" w:cstheme="minorHAnsi"/>
          <w:bCs/>
        </w:rPr>
        <w:t>pełniącą funkcję kierownika budowy posiadającą uprawnienia budowlane do kierowania robotami budowlanymi w rozumieniu ustawy z dnia 7 lipca 1994 r. Prawo budowlane (</w:t>
      </w:r>
      <w:proofErr w:type="spellStart"/>
      <w:r w:rsidR="00D42CD9" w:rsidRPr="00D42CD9">
        <w:rPr>
          <w:rFonts w:asciiTheme="minorHAnsi" w:hAnsiTheme="minorHAnsi" w:cstheme="minorHAnsi"/>
          <w:bCs/>
        </w:rPr>
        <w:t>t.j</w:t>
      </w:r>
      <w:proofErr w:type="spellEnd"/>
      <w:r w:rsidR="00D42CD9" w:rsidRPr="00D42CD9">
        <w:rPr>
          <w:rFonts w:asciiTheme="minorHAnsi" w:hAnsiTheme="minorHAnsi" w:cstheme="minorHAnsi"/>
          <w:bCs/>
        </w:rPr>
        <w:t>. Dz. U. z 2020 r., poz. 1333 ze zm.) lub odpowiadające im uprawnienia budowlane wydane na podstawie wcześniej obowiązujących przepisów w specjalności konstrukcyjno-budowlanej</w:t>
      </w:r>
      <w:r w:rsidRPr="00424E29">
        <w:rPr>
          <w:rFonts w:asciiTheme="minorHAnsi" w:hAnsiTheme="minorHAnsi" w:cstheme="minorHAnsi"/>
          <w:bCs/>
        </w:rPr>
        <w:t>:</w:t>
      </w:r>
    </w:p>
    <w:p w14:paraId="37BE5E94" w14:textId="77777777" w:rsidR="006E4EEC" w:rsidRPr="00805366" w:rsidRDefault="006E4EEC" w:rsidP="006E4EEC">
      <w:pPr>
        <w:pStyle w:val="NormalnyWeb"/>
        <w:ind w:left="0"/>
        <w:jc w:val="both"/>
        <w:rPr>
          <w:rFonts w:asciiTheme="minorHAnsi" w:hAnsiTheme="minorHAnsi" w:cstheme="minorHAnsi"/>
          <w:highlight w:val="yellow"/>
        </w:rPr>
      </w:pPr>
    </w:p>
    <w:tbl>
      <w:tblPr>
        <w:tblW w:w="1002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1259"/>
        <w:gridCol w:w="2558"/>
        <w:gridCol w:w="2034"/>
        <w:gridCol w:w="1794"/>
        <w:gridCol w:w="1843"/>
      </w:tblGrid>
      <w:tr w:rsidR="006E4EEC" w:rsidRPr="00805366" w14:paraId="53FA581D" w14:textId="77777777" w:rsidTr="008F1C8B">
        <w:trPr>
          <w:tblHeader/>
        </w:trPr>
        <w:tc>
          <w:tcPr>
            <w:tcW w:w="541" w:type="dxa"/>
            <w:shd w:val="clear" w:color="auto" w:fill="F3F3F3"/>
            <w:vAlign w:val="center"/>
          </w:tcPr>
          <w:p w14:paraId="1D3F1927" w14:textId="77777777" w:rsidR="006E4EEC" w:rsidRPr="00634004" w:rsidRDefault="006E4EEC" w:rsidP="008F1C8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34004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259" w:type="dxa"/>
            <w:shd w:val="clear" w:color="auto" w:fill="F3F3F3"/>
            <w:vAlign w:val="center"/>
          </w:tcPr>
          <w:p w14:paraId="18B4A84A" w14:textId="77777777" w:rsidR="006E4EEC" w:rsidRPr="00634004" w:rsidRDefault="006E4EEC" w:rsidP="008F1C8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3400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Imię </w:t>
            </w:r>
            <w:r w:rsidRPr="00634004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i nazwisko</w:t>
            </w:r>
          </w:p>
        </w:tc>
        <w:tc>
          <w:tcPr>
            <w:tcW w:w="2558" w:type="dxa"/>
            <w:shd w:val="clear" w:color="auto" w:fill="F3F3F3"/>
            <w:vAlign w:val="center"/>
          </w:tcPr>
          <w:p w14:paraId="65A8DE6C" w14:textId="77777777" w:rsidR="006E4EEC" w:rsidRPr="00634004" w:rsidRDefault="006E4EEC" w:rsidP="008F1C8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3400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Uprawnienia </w:t>
            </w:r>
          </w:p>
          <w:p w14:paraId="1A69B046" w14:textId="77777777" w:rsidR="006E4EEC" w:rsidRPr="00634004" w:rsidRDefault="006E4EEC" w:rsidP="008F1C8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34004">
              <w:rPr>
                <w:rFonts w:asciiTheme="minorHAnsi" w:hAnsiTheme="minorHAnsi" w:cstheme="minorHAnsi"/>
                <w:sz w:val="24"/>
                <w:szCs w:val="24"/>
              </w:rPr>
              <w:t>(należy podać nazwę, zakres i numer posiadanych uprawnień)</w:t>
            </w:r>
            <w:r w:rsidRPr="0063400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34" w:type="dxa"/>
            <w:shd w:val="clear" w:color="auto" w:fill="F3F3F3"/>
            <w:vAlign w:val="center"/>
          </w:tcPr>
          <w:p w14:paraId="639C3B81" w14:textId="77777777" w:rsidR="006E4EEC" w:rsidRPr="00634004" w:rsidRDefault="006E4EEC" w:rsidP="008F1C8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34004">
              <w:rPr>
                <w:rFonts w:asciiTheme="minorHAnsi" w:hAnsiTheme="minorHAnsi" w:cstheme="minorHAnsi"/>
                <w:b/>
                <w:sz w:val="24"/>
                <w:szCs w:val="24"/>
              </w:rPr>
              <w:t>Kwalifikacje zawodowe, doświadczenie, wykształcenie</w:t>
            </w:r>
            <w:r w:rsidRPr="00634004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 xml:space="preserve"> </w:t>
            </w:r>
            <w:r w:rsidRPr="00634004">
              <w:rPr>
                <w:rFonts w:asciiTheme="minorHAnsi" w:hAnsiTheme="minorHAnsi" w:cstheme="minorHAnsi"/>
                <w:b/>
                <w:sz w:val="24"/>
                <w:szCs w:val="24"/>
              </w:rPr>
              <w:t>niezbędne do wykonania zamówienia</w:t>
            </w:r>
          </w:p>
        </w:tc>
        <w:tc>
          <w:tcPr>
            <w:tcW w:w="1794" w:type="dxa"/>
            <w:shd w:val="clear" w:color="auto" w:fill="F3F3F3"/>
            <w:vAlign w:val="center"/>
          </w:tcPr>
          <w:p w14:paraId="7BA3A80A" w14:textId="77777777" w:rsidR="006E4EEC" w:rsidRPr="00634004" w:rsidRDefault="006E4EEC" w:rsidP="008F1C8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34004">
              <w:rPr>
                <w:rFonts w:asciiTheme="minorHAnsi" w:hAnsiTheme="minorHAnsi" w:cstheme="minorHAnsi"/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1843" w:type="dxa"/>
            <w:shd w:val="clear" w:color="auto" w:fill="F3F3F3"/>
            <w:vAlign w:val="center"/>
          </w:tcPr>
          <w:p w14:paraId="50728237" w14:textId="77777777" w:rsidR="006E4EEC" w:rsidRPr="00634004" w:rsidRDefault="006E4EEC" w:rsidP="008F1C8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34004">
              <w:rPr>
                <w:rFonts w:asciiTheme="minorHAnsi" w:hAnsiTheme="minorHAnsi" w:cstheme="minorHAnsi"/>
                <w:b/>
                <w:sz w:val="24"/>
                <w:szCs w:val="24"/>
              </w:rPr>
              <w:t>Podstawa dysponowania osobami</w:t>
            </w:r>
          </w:p>
        </w:tc>
      </w:tr>
      <w:tr w:rsidR="006E4EEC" w:rsidRPr="00805366" w14:paraId="50BBA6A1" w14:textId="77777777" w:rsidTr="008F1C8B">
        <w:trPr>
          <w:trHeight w:val="70"/>
        </w:trPr>
        <w:tc>
          <w:tcPr>
            <w:tcW w:w="541" w:type="dxa"/>
            <w:shd w:val="clear" w:color="auto" w:fill="auto"/>
          </w:tcPr>
          <w:p w14:paraId="67EB5EDB" w14:textId="74E69488" w:rsidR="006E4EEC" w:rsidRPr="00634004" w:rsidRDefault="009C2D0A" w:rsidP="008F1C8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14:paraId="4BA2EF4B" w14:textId="77777777" w:rsidR="006E4EEC" w:rsidRPr="00634004" w:rsidRDefault="006E4EEC" w:rsidP="008F1C8B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44C2F420" w14:textId="77777777" w:rsidR="006E4EEC" w:rsidRPr="00634004" w:rsidRDefault="006E4EEC" w:rsidP="008F1C8B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061C4E57" w14:textId="77777777" w:rsidR="006E4EEC" w:rsidRPr="00634004" w:rsidRDefault="006E4EEC" w:rsidP="008F1C8B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06F60380" w14:textId="77777777" w:rsidR="006E4EEC" w:rsidRPr="00634004" w:rsidRDefault="006E4EEC" w:rsidP="008F1C8B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26F0F934" w14:textId="77777777" w:rsidR="006E4EEC" w:rsidRPr="00634004" w:rsidRDefault="006E4EEC" w:rsidP="008F1C8B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0595001C" w14:textId="77777777" w:rsidR="006E4EEC" w:rsidRPr="00634004" w:rsidRDefault="006E4EEC" w:rsidP="008F1C8B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4031D8D6" w14:textId="77777777" w:rsidR="006E4EEC" w:rsidRPr="00634004" w:rsidRDefault="006E4EEC" w:rsidP="008F1C8B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2558" w:type="dxa"/>
            <w:shd w:val="clear" w:color="auto" w:fill="auto"/>
          </w:tcPr>
          <w:p w14:paraId="53585917" w14:textId="21B605DB" w:rsidR="006E4EEC" w:rsidRPr="00634004" w:rsidRDefault="006E4EEC" w:rsidP="008F1C8B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634004">
              <w:rPr>
                <w:rFonts w:asciiTheme="minorHAnsi" w:hAnsiTheme="minorHAnsi" w:cstheme="minorHAnsi"/>
                <w:bCs/>
                <w:sz w:val="24"/>
                <w:szCs w:val="24"/>
              </w:rPr>
              <w:t>Uprawnienia budowlane do kierowania robotami budowlanymi w specjalności</w:t>
            </w:r>
            <w:r w:rsidR="00D42CD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konstrukcyjno-budowlanej</w:t>
            </w:r>
            <w:r w:rsidRPr="00634004">
              <w:rPr>
                <w:rFonts w:asciiTheme="minorHAnsi" w:hAnsiTheme="minorHAnsi" w:cstheme="minorHAnsi"/>
                <w:bCs/>
                <w:sz w:val="24"/>
                <w:szCs w:val="24"/>
              </w:rPr>
              <w:t>,</w:t>
            </w:r>
            <w:r w:rsidRPr="0063400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numer uprawnień …………… …………………….…..</w:t>
            </w:r>
          </w:p>
        </w:tc>
        <w:tc>
          <w:tcPr>
            <w:tcW w:w="2034" w:type="dxa"/>
            <w:shd w:val="clear" w:color="auto" w:fill="auto"/>
          </w:tcPr>
          <w:p w14:paraId="7F5EAEE7" w14:textId="77777777" w:rsidR="006E4EEC" w:rsidRPr="00805366" w:rsidRDefault="006E4EEC" w:rsidP="008F1C8B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1794" w:type="dxa"/>
            <w:shd w:val="clear" w:color="auto" w:fill="auto"/>
          </w:tcPr>
          <w:p w14:paraId="6E68D52B" w14:textId="77777777" w:rsidR="006E4EEC" w:rsidRPr="00805366" w:rsidRDefault="006E4EEC" w:rsidP="008F1C8B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14:paraId="46C6B933" w14:textId="77777777" w:rsidR="006E4EEC" w:rsidRPr="00805366" w:rsidRDefault="006E4EEC" w:rsidP="008F1C8B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</w:tr>
      <w:tr w:rsidR="00503EE5" w:rsidRPr="00805366" w14:paraId="21C8F47D" w14:textId="77777777" w:rsidTr="008F1C8B">
        <w:trPr>
          <w:trHeight w:val="70"/>
        </w:trPr>
        <w:tc>
          <w:tcPr>
            <w:tcW w:w="541" w:type="dxa"/>
            <w:shd w:val="clear" w:color="auto" w:fill="auto"/>
          </w:tcPr>
          <w:p w14:paraId="18ABF901" w14:textId="355830A2" w:rsidR="00503EE5" w:rsidRDefault="00503EE5" w:rsidP="008F1C8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259" w:type="dxa"/>
            <w:shd w:val="clear" w:color="auto" w:fill="auto"/>
          </w:tcPr>
          <w:p w14:paraId="187C4999" w14:textId="77777777" w:rsidR="00503EE5" w:rsidRPr="00634004" w:rsidRDefault="00503EE5" w:rsidP="008F1C8B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2558" w:type="dxa"/>
            <w:shd w:val="clear" w:color="auto" w:fill="auto"/>
          </w:tcPr>
          <w:p w14:paraId="732028D4" w14:textId="6A79444B" w:rsidR="00503EE5" w:rsidRPr="00634004" w:rsidRDefault="00503EE5" w:rsidP="008F1C8B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34004">
              <w:rPr>
                <w:rFonts w:asciiTheme="minorHAnsi" w:hAnsiTheme="minorHAnsi" w:cstheme="minorHAnsi"/>
                <w:bCs/>
                <w:sz w:val="24"/>
                <w:szCs w:val="24"/>
              </w:rPr>
              <w:t>Uprawnienia budowlane do kierowania robotami budowlanymi w specjalności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instalacyjnej </w:t>
            </w:r>
            <w:r w:rsidRPr="00503EE5">
              <w:rPr>
                <w:rFonts w:asciiTheme="minorHAnsi" w:hAnsiTheme="minorHAnsi" w:cstheme="minorHAnsi"/>
                <w:bCs/>
                <w:sz w:val="24"/>
                <w:szCs w:val="24"/>
              </w:rPr>
              <w:t>w zakresie sieci, instalacji i urządzeń cieplnych, wentylacyjnych, gazowych, wodociągowych i kanalizacyjnych</w:t>
            </w:r>
            <w:r w:rsidRPr="00634004">
              <w:rPr>
                <w:rFonts w:asciiTheme="minorHAnsi" w:hAnsiTheme="minorHAnsi" w:cstheme="minorHAnsi"/>
                <w:bCs/>
                <w:sz w:val="24"/>
                <w:szCs w:val="24"/>
              </w:rPr>
              <w:t>,</w:t>
            </w:r>
            <w:r w:rsidRPr="0063400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numer </w:t>
            </w:r>
            <w:r w:rsidRPr="00634004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uprawnień …………… …………………….…..</w:t>
            </w:r>
          </w:p>
        </w:tc>
        <w:tc>
          <w:tcPr>
            <w:tcW w:w="2034" w:type="dxa"/>
            <w:shd w:val="clear" w:color="auto" w:fill="auto"/>
          </w:tcPr>
          <w:p w14:paraId="33CB3A56" w14:textId="77777777" w:rsidR="00503EE5" w:rsidRPr="00805366" w:rsidRDefault="00503EE5" w:rsidP="008F1C8B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1794" w:type="dxa"/>
            <w:shd w:val="clear" w:color="auto" w:fill="auto"/>
          </w:tcPr>
          <w:p w14:paraId="1689CFAF" w14:textId="77777777" w:rsidR="00503EE5" w:rsidRPr="00805366" w:rsidRDefault="00503EE5" w:rsidP="008F1C8B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14:paraId="3FF12944" w14:textId="77777777" w:rsidR="00503EE5" w:rsidRPr="00805366" w:rsidRDefault="00503EE5" w:rsidP="008F1C8B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</w:tr>
      <w:tr w:rsidR="00503EE5" w:rsidRPr="00805366" w14:paraId="0891717F" w14:textId="77777777" w:rsidTr="008F1C8B">
        <w:trPr>
          <w:trHeight w:val="70"/>
        </w:trPr>
        <w:tc>
          <w:tcPr>
            <w:tcW w:w="541" w:type="dxa"/>
            <w:shd w:val="clear" w:color="auto" w:fill="auto"/>
          </w:tcPr>
          <w:p w14:paraId="77111796" w14:textId="134E8CCC" w:rsidR="00503EE5" w:rsidRDefault="00503EE5" w:rsidP="008F1C8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259" w:type="dxa"/>
            <w:shd w:val="clear" w:color="auto" w:fill="auto"/>
          </w:tcPr>
          <w:p w14:paraId="65C2C655" w14:textId="77777777" w:rsidR="00503EE5" w:rsidRPr="00634004" w:rsidRDefault="00503EE5" w:rsidP="008F1C8B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2558" w:type="dxa"/>
            <w:shd w:val="clear" w:color="auto" w:fill="auto"/>
          </w:tcPr>
          <w:p w14:paraId="7C3F99FF" w14:textId="2F657479" w:rsidR="00503EE5" w:rsidRPr="00634004" w:rsidRDefault="00503EE5" w:rsidP="008F1C8B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34004">
              <w:rPr>
                <w:rFonts w:asciiTheme="minorHAnsi" w:hAnsiTheme="minorHAnsi" w:cstheme="minorHAnsi"/>
                <w:bCs/>
                <w:sz w:val="24"/>
                <w:szCs w:val="24"/>
              </w:rPr>
              <w:t>Uprawnienia budowlane do kierowania robotami budowlanymi w specjalności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instalacyjnej </w:t>
            </w:r>
            <w:r w:rsidRPr="00503EE5">
              <w:rPr>
                <w:rFonts w:asciiTheme="minorHAnsi" w:hAnsiTheme="minorHAnsi" w:cstheme="minorHAnsi"/>
                <w:bCs/>
                <w:sz w:val="24"/>
                <w:szCs w:val="24"/>
              </w:rPr>
              <w:t>w zakresie sieci, instalacji i urządzeń elektrycznych i elektroenergetycznych</w:t>
            </w:r>
            <w:r w:rsidRPr="00634004">
              <w:rPr>
                <w:rFonts w:asciiTheme="minorHAnsi" w:hAnsiTheme="minorHAnsi" w:cstheme="minorHAnsi"/>
                <w:bCs/>
                <w:sz w:val="24"/>
                <w:szCs w:val="24"/>
              </w:rPr>
              <w:t>,</w:t>
            </w:r>
            <w:r w:rsidRPr="0063400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numer uprawnień …………… …………………….…..</w:t>
            </w:r>
          </w:p>
        </w:tc>
        <w:tc>
          <w:tcPr>
            <w:tcW w:w="2034" w:type="dxa"/>
            <w:shd w:val="clear" w:color="auto" w:fill="auto"/>
          </w:tcPr>
          <w:p w14:paraId="2F03B3CA" w14:textId="77777777" w:rsidR="00503EE5" w:rsidRPr="00805366" w:rsidRDefault="00503EE5" w:rsidP="008F1C8B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1794" w:type="dxa"/>
            <w:shd w:val="clear" w:color="auto" w:fill="auto"/>
          </w:tcPr>
          <w:p w14:paraId="3C151271" w14:textId="77777777" w:rsidR="00503EE5" w:rsidRPr="00805366" w:rsidRDefault="00503EE5" w:rsidP="008F1C8B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14:paraId="0F714C86" w14:textId="77777777" w:rsidR="00503EE5" w:rsidRPr="00805366" w:rsidRDefault="00503EE5" w:rsidP="008F1C8B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</w:tr>
    </w:tbl>
    <w:p w14:paraId="49F444CE" w14:textId="77777777" w:rsidR="006E4EEC" w:rsidRPr="00805366" w:rsidRDefault="006E4EEC" w:rsidP="006E4EEC">
      <w:pPr>
        <w:pStyle w:val="NormalnyWeb"/>
        <w:ind w:left="284"/>
        <w:jc w:val="both"/>
        <w:rPr>
          <w:rFonts w:asciiTheme="minorHAnsi" w:hAnsiTheme="minorHAnsi" w:cstheme="minorHAnsi"/>
          <w:highlight w:val="yellow"/>
        </w:rPr>
      </w:pPr>
    </w:p>
    <w:bookmarkEnd w:id="1"/>
    <w:p w14:paraId="1EE379BE" w14:textId="77777777" w:rsidR="00746FC0" w:rsidRDefault="00746FC0" w:rsidP="0051569D">
      <w:pPr>
        <w:pStyle w:val="NormalnyWeb"/>
        <w:ind w:left="0" w:firstLine="933"/>
        <w:jc w:val="both"/>
        <w:rPr>
          <w:rFonts w:asciiTheme="minorHAnsi" w:hAnsiTheme="minorHAnsi" w:cstheme="minorHAnsi"/>
        </w:rPr>
      </w:pPr>
    </w:p>
    <w:p w14:paraId="026ED5BF" w14:textId="23DBFDA3" w:rsidR="00045B41" w:rsidRPr="0051569D" w:rsidRDefault="00045B41" w:rsidP="00634004">
      <w:pPr>
        <w:rPr>
          <w:rFonts w:asciiTheme="minorHAnsi" w:hAnsiTheme="minorHAnsi" w:cstheme="minorHAnsi"/>
          <w:sz w:val="22"/>
          <w:szCs w:val="22"/>
        </w:rPr>
      </w:pPr>
      <w:r w:rsidRPr="0051569D">
        <w:rPr>
          <w:rFonts w:asciiTheme="minorHAnsi" w:hAnsiTheme="minorHAnsi" w:cstheme="minorHAnsi"/>
          <w:sz w:val="22"/>
          <w:szCs w:val="22"/>
        </w:rPr>
        <w:t>Jednocześnie oświadczam, że wypełniłem obowiązki informacyjne przewidziane w art. 13 lub art. 14 RODO</w:t>
      </w:r>
      <w:r w:rsidRPr="0051569D">
        <w:rPr>
          <w:rStyle w:val="Odwoanieprzypisudolnego"/>
          <w:rFonts w:asciiTheme="minorHAnsi" w:eastAsia="Calibri" w:hAnsiTheme="minorHAnsi" w:cstheme="minorHAnsi"/>
          <w:sz w:val="22"/>
          <w:szCs w:val="22"/>
        </w:rPr>
        <w:footnoteReference w:id="1"/>
      </w:r>
      <w:r w:rsidRPr="0051569D">
        <w:rPr>
          <w:rFonts w:asciiTheme="minorHAnsi" w:hAnsiTheme="minorHAnsi" w:cstheme="minorHAnsi"/>
          <w:sz w:val="22"/>
          <w:szCs w:val="22"/>
        </w:rPr>
        <w:t xml:space="preserve"> wobec osób fizycznych, od</w:t>
      </w:r>
      <w:r w:rsidR="00744676" w:rsidRPr="0051569D">
        <w:rPr>
          <w:rFonts w:asciiTheme="minorHAnsi" w:hAnsiTheme="minorHAnsi" w:cstheme="minorHAnsi"/>
          <w:sz w:val="22"/>
          <w:szCs w:val="22"/>
        </w:rPr>
        <w:t> </w:t>
      </w:r>
      <w:r w:rsidRPr="0051569D">
        <w:rPr>
          <w:rFonts w:asciiTheme="minorHAnsi" w:hAnsiTheme="minorHAnsi" w:cstheme="minorHAnsi"/>
          <w:sz w:val="22"/>
          <w:szCs w:val="22"/>
        </w:rPr>
        <w:t>których dane osobowe bezpośrednio lub pośrednio pozyskałem w celu ubiegania się o udzielenie zamówienia publicznego w niniejszym postępowaniu.</w:t>
      </w:r>
    </w:p>
    <w:p w14:paraId="76BE94EF" w14:textId="77777777" w:rsidR="00744676" w:rsidRPr="0051569D" w:rsidRDefault="00744676" w:rsidP="00045B41">
      <w:pPr>
        <w:rPr>
          <w:rFonts w:asciiTheme="minorHAnsi" w:hAnsiTheme="minorHAnsi" w:cstheme="minorHAnsi"/>
          <w:sz w:val="22"/>
          <w:szCs w:val="22"/>
        </w:rPr>
      </w:pPr>
    </w:p>
    <w:p w14:paraId="0A309DCC" w14:textId="24576249" w:rsidR="00226C01" w:rsidRPr="0051569D" w:rsidRDefault="00444ECA" w:rsidP="00F33759">
      <w:pPr>
        <w:rPr>
          <w:rFonts w:asciiTheme="minorHAnsi" w:hAnsiTheme="minorHAnsi" w:cstheme="minorHAnsi"/>
          <w:bCs/>
          <w:sz w:val="22"/>
          <w:szCs w:val="22"/>
        </w:rPr>
      </w:pPr>
      <w:r w:rsidRPr="0051569D">
        <w:rPr>
          <w:rFonts w:asciiTheme="minorHAnsi" w:hAnsiTheme="minorHAnsi" w:cstheme="minorHAnsi"/>
          <w:sz w:val="22"/>
          <w:szCs w:val="22"/>
        </w:rPr>
        <w:t>W kolumnie „Podstawa dysponowania osobami” należy wpisać podstawę dysponowania osobą np.:</w:t>
      </w:r>
      <w:r w:rsidRPr="0051569D">
        <w:rPr>
          <w:rFonts w:asciiTheme="minorHAnsi" w:hAnsiTheme="minorHAnsi" w:cstheme="minorHAnsi"/>
          <w:bCs/>
          <w:sz w:val="22"/>
          <w:szCs w:val="22"/>
        </w:rPr>
        <w:t xml:space="preserve"> umowa o pracę, umowa zlecenie, umowa o dzieło, zobowiązanie innych podmiotów do oddania osoby.</w:t>
      </w:r>
    </w:p>
    <w:sectPr w:rsidR="00226C01" w:rsidRPr="0051569D" w:rsidSect="00601E66">
      <w:headerReference w:type="default" r:id="rId7"/>
      <w:footerReference w:type="default" r:id="rId8"/>
      <w:pgSz w:w="11906" w:h="16838"/>
      <w:pgMar w:top="1417" w:right="1417" w:bottom="1276" w:left="1417" w:header="426" w:footer="6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06E25" w14:textId="77777777" w:rsidR="009C430A" w:rsidRDefault="009C430A" w:rsidP="001738DE">
      <w:r>
        <w:separator/>
      </w:r>
    </w:p>
  </w:endnote>
  <w:endnote w:type="continuationSeparator" w:id="0">
    <w:p w14:paraId="03CEA8C3" w14:textId="77777777" w:rsidR="009C430A" w:rsidRDefault="009C430A" w:rsidP="0017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9358F" w14:textId="507B8615" w:rsidR="002B3F9F" w:rsidRPr="00E43E70" w:rsidRDefault="00CB736A" w:rsidP="0097139B">
    <w:pPr>
      <w:pStyle w:val="Stopka"/>
      <w:rPr>
        <w:rFonts w:asciiTheme="minorHAnsi" w:hAnsiTheme="minorHAnsi" w:cstheme="minorHAnsi"/>
        <w:i/>
        <w:sz w:val="22"/>
        <w:szCs w:val="22"/>
      </w:rPr>
    </w:pPr>
    <w:r w:rsidRPr="00E43E70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________________________________________________________________________Strona </w:t>
    </w:r>
    <w:r w:rsidRPr="00E43E70">
      <w:rPr>
        <w:rFonts w:asciiTheme="minorHAnsi" w:hAnsiTheme="minorHAnsi" w:cstheme="minorHAnsi"/>
        <w:i/>
        <w:sz w:val="22"/>
        <w:szCs w:val="22"/>
      </w:rPr>
      <w:fldChar w:fldCharType="begin"/>
    </w:r>
    <w:r w:rsidRPr="00E43E70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E43E70">
      <w:rPr>
        <w:rFonts w:asciiTheme="minorHAnsi" w:hAnsiTheme="minorHAnsi" w:cstheme="minorHAnsi"/>
        <w:i/>
        <w:sz w:val="22"/>
        <w:szCs w:val="22"/>
      </w:rPr>
      <w:fldChar w:fldCharType="separate"/>
    </w:r>
    <w:r w:rsidRPr="00E43E70">
      <w:rPr>
        <w:rFonts w:asciiTheme="minorHAnsi" w:hAnsiTheme="minorHAnsi" w:cstheme="minorHAnsi"/>
        <w:i/>
        <w:noProof/>
        <w:sz w:val="22"/>
        <w:szCs w:val="22"/>
      </w:rPr>
      <w:t>1</w:t>
    </w:r>
    <w:r w:rsidRPr="00E43E70">
      <w:rPr>
        <w:rFonts w:asciiTheme="minorHAnsi" w:hAnsiTheme="minorHAnsi" w:cstheme="minorHAnsi"/>
        <w:i/>
        <w:sz w:val="22"/>
        <w:szCs w:val="22"/>
      </w:rPr>
      <w:fldChar w:fldCharType="end"/>
    </w:r>
    <w:r w:rsidRPr="00E43E70">
      <w:rPr>
        <w:rFonts w:asciiTheme="minorHAnsi" w:hAnsiTheme="minorHAnsi" w:cstheme="minorHAnsi"/>
        <w:i/>
        <w:sz w:val="22"/>
        <w:szCs w:val="22"/>
      </w:rPr>
      <w:t xml:space="preserve"> z </w:t>
    </w:r>
    <w:r w:rsidRPr="00E43E70">
      <w:rPr>
        <w:rFonts w:asciiTheme="minorHAnsi" w:hAnsiTheme="minorHAnsi" w:cstheme="minorHAnsi"/>
        <w:i/>
        <w:sz w:val="22"/>
        <w:szCs w:val="22"/>
      </w:rPr>
      <w:fldChar w:fldCharType="begin"/>
    </w:r>
    <w:r w:rsidRPr="00E43E70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E43E70">
      <w:rPr>
        <w:rFonts w:asciiTheme="minorHAnsi" w:hAnsiTheme="minorHAnsi" w:cstheme="minorHAnsi"/>
        <w:i/>
        <w:sz w:val="22"/>
        <w:szCs w:val="22"/>
      </w:rPr>
      <w:fldChar w:fldCharType="separate"/>
    </w:r>
    <w:r w:rsidRPr="00E43E70">
      <w:rPr>
        <w:rFonts w:asciiTheme="minorHAnsi" w:hAnsiTheme="minorHAnsi" w:cstheme="minorHAnsi"/>
        <w:i/>
        <w:noProof/>
        <w:sz w:val="22"/>
        <w:szCs w:val="22"/>
      </w:rPr>
      <w:t>1</w:t>
    </w:r>
    <w:r w:rsidRPr="00E43E70">
      <w:rPr>
        <w:rFonts w:asciiTheme="minorHAnsi" w:hAnsiTheme="minorHAnsi" w:cstheme="minorHAnsi"/>
        <w:i/>
        <w:sz w:val="22"/>
        <w:szCs w:val="22"/>
      </w:rPr>
      <w:fldChar w:fldCharType="end"/>
    </w:r>
  </w:p>
  <w:p w14:paraId="6EB8A40F" w14:textId="7CD0B021" w:rsidR="002B3F9F" w:rsidRPr="00E43E70" w:rsidRDefault="00CB736A" w:rsidP="005B0724">
    <w:pPr>
      <w:tabs>
        <w:tab w:val="left" w:pos="5245"/>
      </w:tabs>
      <w:jc w:val="center"/>
      <w:rPr>
        <w:rFonts w:asciiTheme="minorHAnsi" w:hAnsiTheme="minorHAnsi" w:cstheme="minorHAnsi"/>
        <w:i/>
        <w:sz w:val="22"/>
        <w:szCs w:val="22"/>
      </w:rPr>
    </w:pPr>
    <w:r w:rsidRPr="00E43E70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D639BF">
      <w:rPr>
        <w:rFonts w:asciiTheme="minorHAnsi" w:hAnsiTheme="minorHAnsi" w:cstheme="minorHAnsi"/>
        <w:i/>
        <w:sz w:val="22"/>
        <w:szCs w:val="22"/>
      </w:rPr>
      <w:t>8</w:t>
    </w:r>
    <w:r w:rsidR="00417157">
      <w:rPr>
        <w:rFonts w:asciiTheme="minorHAnsi" w:hAnsiTheme="minorHAnsi" w:cstheme="minorHAnsi"/>
        <w:i/>
        <w:sz w:val="22"/>
        <w:szCs w:val="22"/>
      </w:rPr>
      <w:t xml:space="preserve"> </w:t>
    </w:r>
    <w:r w:rsidRPr="00E43E70">
      <w:rPr>
        <w:rFonts w:asciiTheme="minorHAnsi" w:hAnsiTheme="minorHAnsi" w:cstheme="minorHAnsi"/>
        <w:i/>
        <w:sz w:val="22"/>
        <w:szCs w:val="22"/>
      </w:rPr>
      <w:t>do SWZ –</w:t>
    </w:r>
    <w:r w:rsidR="00FD1D26" w:rsidRPr="00E43E70">
      <w:rPr>
        <w:rFonts w:asciiTheme="minorHAnsi" w:hAnsiTheme="minorHAnsi" w:cstheme="minorHAnsi"/>
        <w:sz w:val="24"/>
        <w:szCs w:val="24"/>
      </w:rPr>
      <w:t xml:space="preserve"> </w:t>
    </w:r>
    <w:r w:rsidR="00503EE5" w:rsidRPr="00503EE5">
      <w:rPr>
        <w:rFonts w:asciiTheme="minorHAnsi" w:hAnsiTheme="minorHAnsi" w:cstheme="minorHAnsi"/>
        <w:i/>
        <w:iCs/>
      </w:rPr>
      <w:t>Dostosowanie do przepisów przeciwpożarowych, przebudowa i zmiana sposobu użytkowania z budynku gimnazjum na budynek Warsztatów Terapii Zajęciowej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0E432" w14:textId="77777777" w:rsidR="009C430A" w:rsidRDefault="009C430A" w:rsidP="001738DE">
      <w:r>
        <w:separator/>
      </w:r>
    </w:p>
  </w:footnote>
  <w:footnote w:type="continuationSeparator" w:id="0">
    <w:p w14:paraId="443A9397" w14:textId="77777777" w:rsidR="009C430A" w:rsidRDefault="009C430A" w:rsidP="001738DE">
      <w:r>
        <w:continuationSeparator/>
      </w:r>
    </w:p>
  </w:footnote>
  <w:footnote w:id="1">
    <w:p w14:paraId="710ABC2D" w14:textId="46119474" w:rsidR="00045B41" w:rsidRPr="006C21AB" w:rsidRDefault="00045B41" w:rsidP="00045B41">
      <w:pPr>
        <w:pStyle w:val="Tekstprzypisudolnego"/>
        <w:ind w:left="142" w:hanging="142"/>
        <w:rPr>
          <w:sz w:val="14"/>
          <w:szCs w:val="14"/>
        </w:rPr>
      </w:pPr>
      <w:r w:rsidRPr="006C21AB">
        <w:rPr>
          <w:rStyle w:val="Odwoanieprzypisudolnego"/>
          <w:sz w:val="14"/>
          <w:szCs w:val="14"/>
        </w:rPr>
        <w:footnoteRef/>
      </w:r>
      <w:r w:rsidRPr="006C21AB">
        <w:rPr>
          <w:sz w:val="14"/>
          <w:szCs w:val="14"/>
        </w:rPr>
        <w:t xml:space="preserve"> </w:t>
      </w:r>
      <w:r w:rsidRPr="006C21AB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</w:t>
      </w:r>
      <w:r w:rsidR="00C40978">
        <w:rPr>
          <w:rFonts w:ascii="Arial" w:hAnsi="Arial" w:cs="Arial"/>
          <w:sz w:val="14"/>
          <w:szCs w:val="14"/>
        </w:rPr>
        <w:t> </w:t>
      </w:r>
      <w:r w:rsidRPr="006C21AB">
        <w:rPr>
          <w:rFonts w:ascii="Arial" w:hAnsi="Arial" w:cs="Arial"/>
          <w:sz w:val="14"/>
          <w:szCs w:val="14"/>
        </w:rPr>
        <w:t>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2A55E" w14:textId="3B64BC59" w:rsidR="008760CC" w:rsidRDefault="00000000" w:rsidP="00447239">
    <w:pPr>
      <w:pStyle w:val="Nagwek2"/>
      <w:tabs>
        <w:tab w:val="left" w:pos="8364"/>
      </w:tabs>
      <w:jc w:val="right"/>
      <w:rPr>
        <w:rFonts w:asciiTheme="minorHAnsi" w:hAnsiTheme="minorHAnsi" w:cstheme="minorHAnsi"/>
        <w:b w:val="0"/>
        <w:i/>
        <w:sz w:val="22"/>
        <w:szCs w:val="22"/>
      </w:rPr>
    </w:pPr>
  </w:p>
  <w:p w14:paraId="08E49255" w14:textId="4F822405" w:rsidR="00257337" w:rsidRPr="005273AF" w:rsidRDefault="00257337" w:rsidP="00D639BF">
    <w:pPr>
      <w:rPr>
        <w:rFonts w:ascii="Tahoma" w:hAnsi="Tahoma" w:cs="Tahoma"/>
        <w:sz w:val="18"/>
        <w:szCs w:val="18"/>
      </w:rPr>
    </w:pPr>
  </w:p>
  <w:p w14:paraId="43CE8645" w14:textId="77777777" w:rsidR="00257337" w:rsidRDefault="00257337" w:rsidP="00257337">
    <w:pPr>
      <w:pStyle w:val="Nagwek"/>
    </w:pPr>
  </w:p>
  <w:p w14:paraId="31DED96C" w14:textId="12196B61" w:rsidR="002B3F9F" w:rsidRPr="00E43E70" w:rsidRDefault="00CB736A" w:rsidP="00447239">
    <w:pPr>
      <w:pStyle w:val="Nagwek2"/>
      <w:tabs>
        <w:tab w:val="left" w:pos="8364"/>
      </w:tabs>
      <w:jc w:val="right"/>
      <w:rPr>
        <w:rFonts w:asciiTheme="minorHAnsi" w:hAnsiTheme="minorHAnsi" w:cstheme="minorHAnsi"/>
        <w:b w:val="0"/>
        <w:i/>
        <w:sz w:val="22"/>
        <w:szCs w:val="22"/>
      </w:rPr>
    </w:pPr>
    <w:r w:rsidRPr="00E43E70">
      <w:rPr>
        <w:rFonts w:asciiTheme="minorHAnsi" w:hAnsiTheme="minorHAnsi" w:cstheme="minorHAnsi"/>
        <w:b w:val="0"/>
        <w:i/>
        <w:sz w:val="22"/>
        <w:szCs w:val="22"/>
      </w:rPr>
      <w:t xml:space="preserve">Załącznik nr </w:t>
    </w:r>
    <w:r w:rsidR="00D639BF">
      <w:rPr>
        <w:rFonts w:asciiTheme="minorHAnsi" w:hAnsiTheme="minorHAnsi" w:cstheme="minorHAnsi"/>
        <w:b w:val="0"/>
        <w:i/>
        <w:sz w:val="22"/>
        <w:szCs w:val="22"/>
      </w:rPr>
      <w:t>8</w:t>
    </w:r>
    <w:r w:rsidRPr="00E43E70">
      <w:rPr>
        <w:rFonts w:asciiTheme="minorHAnsi" w:hAnsiTheme="minorHAnsi" w:cstheme="minorHAnsi"/>
        <w:b w:val="0"/>
        <w:i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4476B"/>
    <w:multiLevelType w:val="hybridMultilevel"/>
    <w:tmpl w:val="1C14B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B7C22"/>
    <w:multiLevelType w:val="hybridMultilevel"/>
    <w:tmpl w:val="7F52055E"/>
    <w:lvl w:ilvl="0" w:tplc="6456C510">
      <w:start w:val="1"/>
      <w:numFmt w:val="decimal"/>
      <w:lvlText w:val="%1)"/>
      <w:lvlJc w:val="left"/>
      <w:pPr>
        <w:ind w:left="-495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-4230" w:hanging="360"/>
      </w:pPr>
    </w:lvl>
    <w:lvl w:ilvl="2" w:tplc="0415001B" w:tentative="1">
      <w:start w:val="1"/>
      <w:numFmt w:val="lowerRoman"/>
      <w:lvlText w:val="%3."/>
      <w:lvlJc w:val="right"/>
      <w:pPr>
        <w:ind w:left="-3510" w:hanging="180"/>
      </w:pPr>
    </w:lvl>
    <w:lvl w:ilvl="3" w:tplc="0415000F" w:tentative="1">
      <w:start w:val="1"/>
      <w:numFmt w:val="decimal"/>
      <w:lvlText w:val="%4."/>
      <w:lvlJc w:val="left"/>
      <w:pPr>
        <w:ind w:left="-2790" w:hanging="360"/>
      </w:pPr>
    </w:lvl>
    <w:lvl w:ilvl="4" w:tplc="04150019" w:tentative="1">
      <w:start w:val="1"/>
      <w:numFmt w:val="lowerLetter"/>
      <w:lvlText w:val="%5."/>
      <w:lvlJc w:val="left"/>
      <w:pPr>
        <w:ind w:left="-2070" w:hanging="360"/>
      </w:pPr>
    </w:lvl>
    <w:lvl w:ilvl="5" w:tplc="0415001B" w:tentative="1">
      <w:start w:val="1"/>
      <w:numFmt w:val="lowerRoman"/>
      <w:lvlText w:val="%6."/>
      <w:lvlJc w:val="right"/>
      <w:pPr>
        <w:ind w:left="-1350" w:hanging="180"/>
      </w:pPr>
    </w:lvl>
    <w:lvl w:ilvl="6" w:tplc="0415000F" w:tentative="1">
      <w:start w:val="1"/>
      <w:numFmt w:val="decimal"/>
      <w:lvlText w:val="%7."/>
      <w:lvlJc w:val="left"/>
      <w:pPr>
        <w:ind w:left="-630" w:hanging="360"/>
      </w:pPr>
    </w:lvl>
    <w:lvl w:ilvl="7" w:tplc="04150019" w:tentative="1">
      <w:start w:val="1"/>
      <w:numFmt w:val="lowerLetter"/>
      <w:lvlText w:val="%8."/>
      <w:lvlJc w:val="left"/>
      <w:pPr>
        <w:ind w:left="90" w:hanging="360"/>
      </w:pPr>
    </w:lvl>
    <w:lvl w:ilvl="8" w:tplc="0415001B" w:tentative="1">
      <w:start w:val="1"/>
      <w:numFmt w:val="lowerRoman"/>
      <w:lvlText w:val="%9."/>
      <w:lvlJc w:val="right"/>
      <w:pPr>
        <w:ind w:left="810" w:hanging="180"/>
      </w:pPr>
    </w:lvl>
  </w:abstractNum>
  <w:abstractNum w:abstractNumId="2" w15:restartNumberingAfterBreak="0">
    <w:nsid w:val="1C3C6E13"/>
    <w:multiLevelType w:val="hybridMultilevel"/>
    <w:tmpl w:val="3378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200A0"/>
    <w:multiLevelType w:val="hybridMultilevel"/>
    <w:tmpl w:val="A9F00BAC"/>
    <w:lvl w:ilvl="0" w:tplc="2948224C">
      <w:start w:val="1"/>
      <w:numFmt w:val="decimal"/>
      <w:lvlText w:val="%1)"/>
      <w:lvlJc w:val="left"/>
      <w:pPr>
        <w:ind w:left="645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7116610"/>
    <w:multiLevelType w:val="hybridMultilevel"/>
    <w:tmpl w:val="A5121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B3418"/>
    <w:multiLevelType w:val="hybridMultilevel"/>
    <w:tmpl w:val="AEF459C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13D2B49"/>
    <w:multiLevelType w:val="hybridMultilevel"/>
    <w:tmpl w:val="652E2092"/>
    <w:lvl w:ilvl="0" w:tplc="F71444D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C91BC2"/>
    <w:multiLevelType w:val="hybridMultilevel"/>
    <w:tmpl w:val="36BC5484"/>
    <w:lvl w:ilvl="0" w:tplc="E374885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43264F7C"/>
    <w:multiLevelType w:val="hybridMultilevel"/>
    <w:tmpl w:val="0EF64C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71947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2E0293"/>
    <w:multiLevelType w:val="hybridMultilevel"/>
    <w:tmpl w:val="C5446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96894"/>
    <w:multiLevelType w:val="hybridMultilevel"/>
    <w:tmpl w:val="908E3800"/>
    <w:lvl w:ilvl="0" w:tplc="CE0E6E70">
      <w:start w:val="1"/>
      <w:numFmt w:val="lowerLetter"/>
      <w:lvlText w:val="%1)"/>
      <w:lvlJc w:val="left"/>
      <w:pPr>
        <w:ind w:left="150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 w15:restartNumberingAfterBreak="0">
    <w:nsid w:val="747867F2"/>
    <w:multiLevelType w:val="hybridMultilevel"/>
    <w:tmpl w:val="F10E646A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7FAE03B5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7108815">
    <w:abstractNumId w:val="13"/>
  </w:num>
  <w:num w:numId="2" w16cid:durableId="561018156">
    <w:abstractNumId w:val="1"/>
  </w:num>
  <w:num w:numId="3" w16cid:durableId="2124380802">
    <w:abstractNumId w:val="2"/>
  </w:num>
  <w:num w:numId="4" w16cid:durableId="473675">
    <w:abstractNumId w:val="8"/>
  </w:num>
  <w:num w:numId="5" w16cid:durableId="914585695">
    <w:abstractNumId w:val="9"/>
  </w:num>
  <w:num w:numId="6" w16cid:durableId="1906258049">
    <w:abstractNumId w:val="5"/>
  </w:num>
  <w:num w:numId="7" w16cid:durableId="1383600608">
    <w:abstractNumId w:val="10"/>
  </w:num>
  <w:num w:numId="8" w16cid:durableId="2111966421">
    <w:abstractNumId w:val="4"/>
  </w:num>
  <w:num w:numId="9" w16cid:durableId="888223013">
    <w:abstractNumId w:val="3"/>
  </w:num>
  <w:num w:numId="10" w16cid:durableId="1053236213">
    <w:abstractNumId w:val="11"/>
  </w:num>
  <w:num w:numId="11" w16cid:durableId="1659725860">
    <w:abstractNumId w:val="6"/>
  </w:num>
  <w:num w:numId="12" w16cid:durableId="1815289520">
    <w:abstractNumId w:val="7"/>
  </w:num>
  <w:num w:numId="13" w16cid:durableId="1420909097">
    <w:abstractNumId w:val="12"/>
  </w:num>
  <w:num w:numId="14" w16cid:durableId="1478492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C01"/>
    <w:rsid w:val="00017D83"/>
    <w:rsid w:val="00044602"/>
    <w:rsid w:val="00045B41"/>
    <w:rsid w:val="000754C3"/>
    <w:rsid w:val="000E1BDC"/>
    <w:rsid w:val="00103D6C"/>
    <w:rsid w:val="001308B6"/>
    <w:rsid w:val="00132180"/>
    <w:rsid w:val="001738DE"/>
    <w:rsid w:val="00197BAE"/>
    <w:rsid w:val="001F139F"/>
    <w:rsid w:val="00205EB8"/>
    <w:rsid w:val="00226C01"/>
    <w:rsid w:val="0023670C"/>
    <w:rsid w:val="00257337"/>
    <w:rsid w:val="00266417"/>
    <w:rsid w:val="00281B4E"/>
    <w:rsid w:val="002B21FA"/>
    <w:rsid w:val="002F617B"/>
    <w:rsid w:val="00342BA6"/>
    <w:rsid w:val="00362F8D"/>
    <w:rsid w:val="0036484F"/>
    <w:rsid w:val="0037036A"/>
    <w:rsid w:val="003A15B1"/>
    <w:rsid w:val="003C6FE2"/>
    <w:rsid w:val="003E5F3A"/>
    <w:rsid w:val="00406600"/>
    <w:rsid w:val="00417157"/>
    <w:rsid w:val="004235A5"/>
    <w:rsid w:val="00424E29"/>
    <w:rsid w:val="00444ECA"/>
    <w:rsid w:val="0048287B"/>
    <w:rsid w:val="0048791A"/>
    <w:rsid w:val="005015AB"/>
    <w:rsid w:val="00503EE5"/>
    <w:rsid w:val="005143E4"/>
    <w:rsid w:val="0051569D"/>
    <w:rsid w:val="00536827"/>
    <w:rsid w:val="005A13D7"/>
    <w:rsid w:val="005B0724"/>
    <w:rsid w:val="005D664D"/>
    <w:rsid w:val="005E58CA"/>
    <w:rsid w:val="005E650A"/>
    <w:rsid w:val="00601E66"/>
    <w:rsid w:val="00634004"/>
    <w:rsid w:val="00672DBE"/>
    <w:rsid w:val="006A5994"/>
    <w:rsid w:val="006E4EEC"/>
    <w:rsid w:val="00717ACE"/>
    <w:rsid w:val="007261B5"/>
    <w:rsid w:val="00744676"/>
    <w:rsid w:val="00746FC0"/>
    <w:rsid w:val="00780B97"/>
    <w:rsid w:val="00781CFB"/>
    <w:rsid w:val="007C3BD6"/>
    <w:rsid w:val="007E6E42"/>
    <w:rsid w:val="007F083D"/>
    <w:rsid w:val="00805366"/>
    <w:rsid w:val="00816C17"/>
    <w:rsid w:val="008403A2"/>
    <w:rsid w:val="008523FC"/>
    <w:rsid w:val="0085338B"/>
    <w:rsid w:val="008D23D5"/>
    <w:rsid w:val="00905B28"/>
    <w:rsid w:val="00933CE8"/>
    <w:rsid w:val="0093416C"/>
    <w:rsid w:val="009C2D0A"/>
    <w:rsid w:val="009C430A"/>
    <w:rsid w:val="009C4B56"/>
    <w:rsid w:val="009D7538"/>
    <w:rsid w:val="00A00195"/>
    <w:rsid w:val="00A042C9"/>
    <w:rsid w:val="00A074CC"/>
    <w:rsid w:val="00A43256"/>
    <w:rsid w:val="00A53DF0"/>
    <w:rsid w:val="00A77416"/>
    <w:rsid w:val="00A81AAB"/>
    <w:rsid w:val="00AA0B50"/>
    <w:rsid w:val="00AF2D0B"/>
    <w:rsid w:val="00B33CC7"/>
    <w:rsid w:val="00B34C14"/>
    <w:rsid w:val="00B35653"/>
    <w:rsid w:val="00B37B23"/>
    <w:rsid w:val="00B565CB"/>
    <w:rsid w:val="00B90622"/>
    <w:rsid w:val="00BB778B"/>
    <w:rsid w:val="00C40978"/>
    <w:rsid w:val="00C5493F"/>
    <w:rsid w:val="00C91DC0"/>
    <w:rsid w:val="00CB4092"/>
    <w:rsid w:val="00CB736A"/>
    <w:rsid w:val="00CD64C2"/>
    <w:rsid w:val="00D352B8"/>
    <w:rsid w:val="00D4051F"/>
    <w:rsid w:val="00D42CD9"/>
    <w:rsid w:val="00D639BF"/>
    <w:rsid w:val="00D73893"/>
    <w:rsid w:val="00D86AFF"/>
    <w:rsid w:val="00D9330D"/>
    <w:rsid w:val="00DE2A05"/>
    <w:rsid w:val="00E144BE"/>
    <w:rsid w:val="00E1650C"/>
    <w:rsid w:val="00E3408D"/>
    <w:rsid w:val="00E43E70"/>
    <w:rsid w:val="00EC5E26"/>
    <w:rsid w:val="00F21951"/>
    <w:rsid w:val="00F27E0A"/>
    <w:rsid w:val="00F32FC2"/>
    <w:rsid w:val="00F33759"/>
    <w:rsid w:val="00F7671C"/>
    <w:rsid w:val="00F7751B"/>
    <w:rsid w:val="00FC6253"/>
    <w:rsid w:val="00FD1D26"/>
    <w:rsid w:val="00FD55F5"/>
    <w:rsid w:val="00FD5D01"/>
    <w:rsid w:val="00FF0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5FF46"/>
  <w15:chartTrackingRefBased/>
  <w15:docId w15:val="{6188EBAC-AE68-44E9-8CE9-5AE0F3E9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38D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8D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738DE"/>
    <w:rPr>
      <w:vertAlign w:val="superscript"/>
    </w:rPr>
  </w:style>
  <w:style w:type="paragraph" w:customStyle="1" w:styleId="WW-Tekstpodstawowy3">
    <w:name w:val="WW-Tekst podstawowy 3"/>
    <w:basedOn w:val="Normalny"/>
    <w:rsid w:val="003A15B1"/>
    <w:pPr>
      <w:suppressAutoHyphens/>
    </w:pPr>
    <w:rPr>
      <w:b/>
      <w:sz w:val="22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99"/>
    <w:qFormat/>
    <w:rsid w:val="00F3375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locked/>
    <w:rsid w:val="00EC5E2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</Pages>
  <Words>297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LukaszCzarnomski</cp:lastModifiedBy>
  <cp:revision>56</cp:revision>
  <cp:lastPrinted>2021-03-17T11:20:00Z</cp:lastPrinted>
  <dcterms:created xsi:type="dcterms:W3CDTF">2019-06-14T08:00:00Z</dcterms:created>
  <dcterms:modified xsi:type="dcterms:W3CDTF">2023-06-06T17:10:00Z</dcterms:modified>
</cp:coreProperties>
</file>